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bookmarkStart w:id="0" w:name="_GoBack"/>
            <w:bookmarkEnd w:id="0"/>
          </w:p>
          <w:p w:rsidR="008A5889" w:rsidRPr="00D6394C" w:rsidRDefault="00D4240D"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5080" t="5080" r="8255" b="1206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8A5889" w:rsidRDefault="00254573" w:rsidP="008A5889">
                                  <w:pPr>
                                    <w:tabs>
                                      <w:tab w:val="left" w:pos="0"/>
                                    </w:tabs>
                                    <w:spacing w:line="480" w:lineRule="auto"/>
                                    <w:ind w:right="-171"/>
                                    <w:jc w:val="center"/>
                                    <w:rPr>
                                      <w:b/>
                                      <w:sz w:val="28"/>
                                      <w:szCs w:val="28"/>
                                    </w:rPr>
                                  </w:pPr>
                                  <w:r>
                                    <w:rPr>
                                      <w:b/>
                                      <w:sz w:val="28"/>
                                      <w:szCs w:val="28"/>
                                    </w:rPr>
                                    <w:t>1</w:t>
                                  </w:r>
                                  <w:r w:rsidR="007316CB">
                                    <w:rPr>
                                      <w:b/>
                                      <w:sz w:val="28"/>
                                      <w:szCs w:val="28"/>
                                    </w:rPr>
                                    <w:t>1</w:t>
                                  </w:r>
                                  <w:r w:rsidR="004C00C5">
                                    <w:rPr>
                                      <w:b/>
                                      <w:sz w:val="28"/>
                                      <w:szCs w:val="28"/>
                                    </w:rPr>
                                    <w:t xml:space="preserve"> </w:t>
                                  </w:r>
                                  <w:r>
                                    <w:rPr>
                                      <w:b/>
                                      <w:sz w:val="28"/>
                                      <w:szCs w:val="28"/>
                                    </w:rPr>
                                    <w:t>сентября</w:t>
                                  </w:r>
                                </w:p>
                                <w:p w:rsidR="008A5889" w:rsidRPr="005463F5" w:rsidRDefault="008A5889"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8A5889" w:rsidRPr="00F96B1A" w:rsidRDefault="008A5889" w:rsidP="008A5889">
                                  <w:pPr>
                                    <w:spacing w:line="480" w:lineRule="auto"/>
                                    <w:jc w:val="center"/>
                                    <w:rPr>
                                      <w:b/>
                                      <w:sz w:val="28"/>
                                      <w:szCs w:val="28"/>
                                    </w:rPr>
                                  </w:pPr>
                                  <w:r w:rsidRPr="00F96B1A">
                                    <w:rPr>
                                      <w:b/>
                                      <w:sz w:val="28"/>
                                      <w:szCs w:val="28"/>
                                    </w:rPr>
                                    <w:t>№</w:t>
                                  </w:r>
                                  <w:r>
                                    <w:rPr>
                                      <w:b/>
                                      <w:sz w:val="28"/>
                                      <w:szCs w:val="28"/>
                                    </w:rPr>
                                    <w:t xml:space="preserve"> 1</w:t>
                                  </w:r>
                                  <w:r w:rsidR="007316CB">
                                    <w:rPr>
                                      <w:b/>
                                      <w:sz w:val="28"/>
                                      <w:szCs w:val="28"/>
                                    </w:rPr>
                                    <w:t>7</w:t>
                                  </w:r>
                                  <w:r>
                                    <w:rPr>
                                      <w:b/>
                                      <w:sz w:val="28"/>
                                      <w:szCs w:val="28"/>
                                    </w:rPr>
                                    <w:t xml:space="preserve"> (18</w:t>
                                  </w:r>
                                  <w:r w:rsidR="007316CB">
                                    <w:rPr>
                                      <w:b/>
                                      <w:sz w:val="28"/>
                                      <w:szCs w:val="28"/>
                                    </w:rPr>
                                    <w:t>7</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8A5889" w:rsidRDefault="00254573" w:rsidP="008A5889">
                            <w:pPr>
                              <w:tabs>
                                <w:tab w:val="left" w:pos="0"/>
                              </w:tabs>
                              <w:spacing w:line="480" w:lineRule="auto"/>
                              <w:ind w:right="-171"/>
                              <w:jc w:val="center"/>
                              <w:rPr>
                                <w:b/>
                                <w:sz w:val="28"/>
                                <w:szCs w:val="28"/>
                              </w:rPr>
                            </w:pPr>
                            <w:r>
                              <w:rPr>
                                <w:b/>
                                <w:sz w:val="28"/>
                                <w:szCs w:val="28"/>
                              </w:rPr>
                              <w:t>1</w:t>
                            </w:r>
                            <w:r w:rsidR="007316CB">
                              <w:rPr>
                                <w:b/>
                                <w:sz w:val="28"/>
                                <w:szCs w:val="28"/>
                              </w:rPr>
                              <w:t>1</w:t>
                            </w:r>
                            <w:r w:rsidR="004C00C5">
                              <w:rPr>
                                <w:b/>
                                <w:sz w:val="28"/>
                                <w:szCs w:val="28"/>
                              </w:rPr>
                              <w:t xml:space="preserve"> </w:t>
                            </w:r>
                            <w:r>
                              <w:rPr>
                                <w:b/>
                                <w:sz w:val="28"/>
                                <w:szCs w:val="28"/>
                              </w:rPr>
                              <w:t>сентября</w:t>
                            </w:r>
                          </w:p>
                          <w:p w:rsidR="008A5889" w:rsidRPr="005463F5" w:rsidRDefault="008A5889" w:rsidP="008A5889">
                            <w:pPr>
                              <w:tabs>
                                <w:tab w:val="left" w:pos="0"/>
                              </w:tabs>
                              <w:spacing w:line="480" w:lineRule="auto"/>
                              <w:ind w:right="-171"/>
                              <w:jc w:val="center"/>
                              <w:rPr>
                                <w:b/>
                                <w:sz w:val="28"/>
                                <w:szCs w:val="28"/>
                              </w:rPr>
                            </w:pPr>
                            <w:r w:rsidRPr="005463F5">
                              <w:rPr>
                                <w:b/>
                                <w:sz w:val="28"/>
                                <w:szCs w:val="28"/>
                              </w:rPr>
                              <w:t>201</w:t>
                            </w:r>
                            <w:r>
                              <w:rPr>
                                <w:b/>
                                <w:sz w:val="28"/>
                                <w:szCs w:val="28"/>
                              </w:rPr>
                              <w:t>9</w:t>
                            </w:r>
                            <w:r w:rsidRPr="005463F5">
                              <w:rPr>
                                <w:b/>
                                <w:sz w:val="28"/>
                                <w:szCs w:val="28"/>
                              </w:rPr>
                              <w:t xml:space="preserve"> года</w:t>
                            </w:r>
                          </w:p>
                          <w:p w:rsidR="008A5889" w:rsidRPr="00F96B1A" w:rsidRDefault="008A5889" w:rsidP="008A5889">
                            <w:pPr>
                              <w:spacing w:line="480" w:lineRule="auto"/>
                              <w:jc w:val="center"/>
                              <w:rPr>
                                <w:b/>
                                <w:sz w:val="28"/>
                                <w:szCs w:val="28"/>
                              </w:rPr>
                            </w:pPr>
                            <w:r w:rsidRPr="00F96B1A">
                              <w:rPr>
                                <w:b/>
                                <w:sz w:val="28"/>
                                <w:szCs w:val="28"/>
                              </w:rPr>
                              <w:t>№</w:t>
                            </w:r>
                            <w:r>
                              <w:rPr>
                                <w:b/>
                                <w:sz w:val="28"/>
                                <w:szCs w:val="28"/>
                              </w:rPr>
                              <w:t xml:space="preserve"> 1</w:t>
                            </w:r>
                            <w:r w:rsidR="007316CB">
                              <w:rPr>
                                <w:b/>
                                <w:sz w:val="28"/>
                                <w:szCs w:val="28"/>
                              </w:rPr>
                              <w:t>7</w:t>
                            </w:r>
                            <w:r>
                              <w:rPr>
                                <w:b/>
                                <w:sz w:val="28"/>
                                <w:szCs w:val="28"/>
                              </w:rPr>
                              <w:t xml:space="preserve"> (18</w:t>
                            </w:r>
                            <w:r w:rsidR="007316CB">
                              <w:rPr>
                                <w:b/>
                                <w:sz w:val="28"/>
                                <w:szCs w:val="28"/>
                              </w:rPr>
                              <w:t>7</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8A5889" w:rsidRPr="00D6394C" w:rsidRDefault="00D4240D" w:rsidP="008A5889">
            <w:pPr>
              <w:spacing w:after="120"/>
              <w:jc w:val="center"/>
              <w:rPr>
                <w:rFonts w:ascii="Gazeta SansSerif" w:hAnsi="Gazeta SansSerif"/>
                <w:b/>
                <w:sz w:val="96"/>
                <w:szCs w:val="96"/>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3810" t="3810" r="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5889" w:rsidRDefault="008A5889"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8A5889" w:rsidRDefault="008A5889" w:rsidP="008A5889"/>
                        </w:txbxContent>
                      </v:textbox>
                    </v:shape>
                  </w:pict>
                </mc:Fallback>
              </mc:AlternateContent>
            </w:r>
            <w:r w:rsidR="008A5889" w:rsidRPr="00D6394C">
              <w:rPr>
                <w:rFonts w:ascii="Gazeta Titul" w:hAnsi="Gazeta Titul"/>
                <w:b/>
                <w:sz w:val="104"/>
                <w:szCs w:val="104"/>
              </w:rPr>
              <w:t>ВЕДОМОСТИ</w:t>
            </w:r>
            <w:r w:rsidR="008A5889" w:rsidRPr="00D6394C">
              <w:rPr>
                <w:rFonts w:ascii="Gazeta Titul" w:hAnsi="Gazeta Titul"/>
                <w:b/>
                <w:i/>
                <w:sz w:val="120"/>
                <w:szCs w:val="120"/>
              </w:rPr>
              <w:t xml:space="preserve"> </w:t>
            </w:r>
            <w:r w:rsidR="008A5889" w:rsidRPr="00D6394C">
              <w:rPr>
                <w:rFonts w:ascii="Jikharev" w:hAnsi="Jikharev"/>
                <w:b/>
                <w:sz w:val="84"/>
                <w:szCs w:val="84"/>
              </w:rPr>
              <w:t>Мошковского сельсо</w:t>
            </w:r>
            <w:r w:rsidR="008A5889">
              <w:rPr>
                <w:rFonts w:ascii="Jikharev" w:hAnsi="Jikharev"/>
                <w:b/>
                <w:sz w:val="84"/>
                <w:szCs w:val="84"/>
              </w:rPr>
              <w:t>в</w:t>
            </w:r>
            <w:r w:rsidR="008A5889"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4C00C5" w:rsidRDefault="004C00C5" w:rsidP="00BF04F0">
      <w:pPr>
        <w:tabs>
          <w:tab w:val="left" w:pos="6555"/>
        </w:tabs>
        <w:rPr>
          <w:sz w:val="18"/>
          <w:szCs w:val="18"/>
        </w:rPr>
      </w:pPr>
    </w:p>
    <w:tbl>
      <w:tblPr>
        <w:tblW w:w="10774" w:type="dxa"/>
        <w:tblInd w:w="-318" w:type="dxa"/>
        <w:tblLayout w:type="fixed"/>
        <w:tblLook w:val="04A0" w:firstRow="1" w:lastRow="0" w:firstColumn="1" w:lastColumn="0" w:noHBand="0" w:noVBand="1"/>
      </w:tblPr>
      <w:tblGrid>
        <w:gridCol w:w="724"/>
        <w:gridCol w:w="269"/>
        <w:gridCol w:w="567"/>
        <w:gridCol w:w="426"/>
        <w:gridCol w:w="156"/>
        <w:gridCol w:w="552"/>
        <w:gridCol w:w="440"/>
        <w:gridCol w:w="640"/>
        <w:gridCol w:w="480"/>
        <w:gridCol w:w="439"/>
        <w:gridCol w:w="269"/>
        <w:gridCol w:w="590"/>
        <w:gridCol w:w="417"/>
        <w:gridCol w:w="425"/>
        <w:gridCol w:w="425"/>
        <w:gridCol w:w="426"/>
        <w:gridCol w:w="269"/>
        <w:gridCol w:w="425"/>
        <w:gridCol w:w="284"/>
        <w:gridCol w:w="283"/>
        <w:gridCol w:w="284"/>
        <w:gridCol w:w="425"/>
        <w:gridCol w:w="156"/>
        <w:gridCol w:w="411"/>
        <w:gridCol w:w="425"/>
        <w:gridCol w:w="39"/>
        <w:gridCol w:w="528"/>
      </w:tblGrid>
      <w:tr w:rsidR="00254573" w:rsidRPr="00254573" w:rsidTr="00254573">
        <w:trPr>
          <w:trHeight w:val="395"/>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9522" w:type="dxa"/>
            <w:gridSpan w:val="25"/>
            <w:tcBorders>
              <w:top w:val="nil"/>
              <w:left w:val="nil"/>
              <w:bottom w:val="nil"/>
              <w:right w:val="nil"/>
            </w:tcBorders>
            <w:shd w:val="clear" w:color="auto" w:fill="auto"/>
            <w:noWrap/>
            <w:hideMark/>
          </w:tcPr>
          <w:p w:rsidR="00254573" w:rsidRPr="00254573" w:rsidRDefault="00254573" w:rsidP="00254573">
            <w:pPr>
              <w:jc w:val="center"/>
              <w:rPr>
                <w:color w:val="000000"/>
                <w:sz w:val="18"/>
                <w:szCs w:val="18"/>
              </w:rPr>
            </w:pPr>
            <w:r w:rsidRPr="00254573">
              <w:rPr>
                <w:color w:val="000000"/>
                <w:sz w:val="18"/>
                <w:szCs w:val="18"/>
              </w:rPr>
              <w:t xml:space="preserve">Выборы депутатов Комитета местного самоуправления Мошковского сельсовета Бековского района Пензенской области седьмого созыва, </w:t>
            </w:r>
            <w:r>
              <w:rPr>
                <w:color w:val="000000"/>
                <w:sz w:val="18"/>
                <w:szCs w:val="18"/>
              </w:rPr>
              <w:t xml:space="preserve"> Первый</w:t>
            </w: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133"/>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7811" w:type="dxa"/>
            <w:gridSpan w:val="20"/>
            <w:tcBorders>
              <w:top w:val="nil"/>
              <w:left w:val="nil"/>
              <w:bottom w:val="nil"/>
              <w:right w:val="nil"/>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08 сентября 2019 года</w:t>
            </w:r>
          </w:p>
        </w:tc>
        <w:tc>
          <w:tcPr>
            <w:tcW w:w="411"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64"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151"/>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7811" w:type="dxa"/>
            <w:gridSpan w:val="20"/>
            <w:tcBorders>
              <w:top w:val="nil"/>
              <w:left w:val="nil"/>
              <w:bottom w:val="nil"/>
              <w:right w:val="nil"/>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Сведения для опубликования полных данных протоколов</w:t>
            </w:r>
          </w:p>
        </w:tc>
        <w:tc>
          <w:tcPr>
            <w:tcW w:w="411"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64"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254573">
        <w:trPr>
          <w:trHeight w:val="353"/>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8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52"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4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64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8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3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9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1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6"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81"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11"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64"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5208"/>
        </w:trPr>
        <w:tc>
          <w:tcPr>
            <w:tcW w:w="72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Наименование территориальной избирательной комиссии/территории</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Количество УИК</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 УИК</w:t>
            </w:r>
          </w:p>
        </w:tc>
        <w:tc>
          <w:tcPr>
            <w:tcW w:w="1134"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Приняло участие в выборах</w:t>
            </w:r>
          </w:p>
        </w:tc>
        <w:tc>
          <w:tcPr>
            <w:tcW w:w="1080"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Приняло участие в голосовании</w:t>
            </w:r>
          </w:p>
        </w:tc>
        <w:tc>
          <w:tcPr>
            <w:tcW w:w="480"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избирателей, внесенных в список избирателей на момент окончания голосования</w:t>
            </w:r>
          </w:p>
        </w:tc>
        <w:tc>
          <w:tcPr>
            <w:tcW w:w="43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полученных участковой избирательной комиссией</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бюллетеней, выданных избирателям, проголосовавшим досрочно</w:t>
            </w:r>
          </w:p>
        </w:tc>
        <w:tc>
          <w:tcPr>
            <w:tcW w:w="590"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выданных избирателям в помещении для голосования в день голосования</w:t>
            </w:r>
          </w:p>
        </w:tc>
        <w:tc>
          <w:tcPr>
            <w:tcW w:w="417"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выданных избирателям, вне помещения для голосования в день голосования</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погашенных избирательных бюллетеней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содержащихся в переносных ящиках для голосования</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содержащихся в стационарных ящиках для голосования</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недействительных избирательных бюллетеней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действительных избирательных бюллетеней</w:t>
            </w:r>
          </w:p>
        </w:tc>
        <w:tc>
          <w:tcPr>
            <w:tcW w:w="284"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утраченных избирательных бюллетеней</w:t>
            </w:r>
          </w:p>
        </w:tc>
        <w:tc>
          <w:tcPr>
            <w:tcW w:w="283"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не учтенных при получении избирательных бюллетеней</w:t>
            </w: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Pr>
                <w:color w:val="000000"/>
                <w:sz w:val="18"/>
                <w:szCs w:val="18"/>
              </w:rPr>
              <w:t>Горшкова Надежда Анатольевна</w:t>
            </w:r>
          </w:p>
        </w:tc>
        <w:tc>
          <w:tcPr>
            <w:tcW w:w="992"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За</w:t>
            </w:r>
          </w:p>
        </w:tc>
        <w:tc>
          <w:tcPr>
            <w:tcW w:w="992"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Против</w:t>
            </w:r>
          </w:p>
        </w:tc>
      </w:tr>
      <w:tr w:rsidR="00254573" w:rsidRPr="00254573" w:rsidTr="005C4710">
        <w:trPr>
          <w:trHeight w:val="651"/>
        </w:trPr>
        <w:tc>
          <w:tcPr>
            <w:tcW w:w="724" w:type="dxa"/>
            <w:tcBorders>
              <w:top w:val="nil"/>
              <w:left w:val="single" w:sz="4" w:space="0" w:color="auto"/>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абсол</w:t>
            </w:r>
            <w:r>
              <w:rPr>
                <w:color w:val="000000"/>
                <w:sz w:val="18"/>
                <w:szCs w:val="18"/>
              </w:rPr>
              <w:t>.</w:t>
            </w:r>
          </w:p>
        </w:tc>
        <w:tc>
          <w:tcPr>
            <w:tcW w:w="708" w:type="dxa"/>
            <w:gridSpan w:val="2"/>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4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абсол.</w:t>
            </w:r>
          </w:p>
        </w:tc>
        <w:tc>
          <w:tcPr>
            <w:tcW w:w="6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48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3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59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17"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4"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3"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4" w:type="dxa"/>
            <w:vMerge/>
            <w:tcBorders>
              <w:top w:val="single" w:sz="4" w:space="0" w:color="auto"/>
              <w:left w:val="single" w:sz="4" w:space="0" w:color="auto"/>
              <w:bottom w:val="single" w:sz="4" w:space="0" w:color="auto"/>
              <w:right w:val="single" w:sz="4" w:space="0" w:color="auto"/>
            </w:tcBorders>
            <w:hideMark/>
          </w:tcPr>
          <w:p w:rsidR="00254573" w:rsidRPr="00254573" w:rsidRDefault="00254573" w:rsidP="005C4710">
            <w:pPr>
              <w:jc w:val="center"/>
              <w:rPr>
                <w:color w:val="000000"/>
                <w:sz w:val="18"/>
                <w:szCs w:val="18"/>
              </w:rPr>
            </w:pPr>
          </w:p>
        </w:tc>
        <w:tc>
          <w:tcPr>
            <w:tcW w:w="992"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r>
      <w:tr w:rsidR="00254573" w:rsidRPr="00254573" w:rsidTr="005C4710">
        <w:trPr>
          <w:trHeight w:val="437"/>
        </w:trPr>
        <w:tc>
          <w:tcPr>
            <w:tcW w:w="724" w:type="dxa"/>
            <w:tcBorders>
              <w:top w:val="nil"/>
              <w:left w:val="single" w:sz="4" w:space="0" w:color="auto"/>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708" w:type="dxa"/>
            <w:gridSpan w:val="2"/>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6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8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w:t>
            </w:r>
          </w:p>
        </w:tc>
        <w:tc>
          <w:tcPr>
            <w:tcW w:w="43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2</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2а</w:t>
            </w:r>
          </w:p>
        </w:tc>
        <w:tc>
          <w:tcPr>
            <w:tcW w:w="59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3</w:t>
            </w:r>
          </w:p>
        </w:tc>
        <w:tc>
          <w:tcPr>
            <w:tcW w:w="417"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4</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5</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6</w:t>
            </w: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7</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8</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w:t>
            </w:r>
          </w:p>
        </w:tc>
        <w:tc>
          <w:tcPr>
            <w:tcW w:w="284"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9ж</w:t>
            </w:r>
          </w:p>
        </w:tc>
        <w:tc>
          <w:tcPr>
            <w:tcW w:w="283"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9з</w:t>
            </w:r>
          </w:p>
        </w:tc>
        <w:tc>
          <w:tcPr>
            <w:tcW w:w="284" w:type="dxa"/>
            <w:tcBorders>
              <w:top w:val="single" w:sz="4" w:space="0" w:color="auto"/>
              <w:left w:val="single" w:sz="4" w:space="0" w:color="auto"/>
              <w:bottom w:val="single" w:sz="4" w:space="0" w:color="auto"/>
              <w:right w:val="single" w:sz="4" w:space="0" w:color="auto"/>
            </w:tcBorders>
            <w:hideMark/>
          </w:tcPr>
          <w:p w:rsidR="00254573" w:rsidRPr="00254573" w:rsidRDefault="00254573" w:rsidP="005C4710">
            <w:pPr>
              <w:jc w:val="center"/>
              <w:rPr>
                <w:color w:val="000000"/>
                <w:sz w:val="18"/>
                <w:szCs w:val="18"/>
              </w:rPr>
            </w:pPr>
          </w:p>
        </w:tc>
        <w:tc>
          <w:tcPr>
            <w:tcW w:w="992"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10</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11</w:t>
            </w:r>
          </w:p>
        </w:tc>
      </w:tr>
      <w:tr w:rsidR="00254573" w:rsidRPr="00254573" w:rsidTr="005C4710">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254573" w:rsidRPr="00254573" w:rsidRDefault="00254573" w:rsidP="005C4710">
            <w:pPr>
              <w:rPr>
                <w:color w:val="000000"/>
                <w:sz w:val="18"/>
                <w:szCs w:val="18"/>
              </w:rPr>
            </w:pPr>
            <w:r>
              <w:rPr>
                <w:color w:val="000000"/>
                <w:sz w:val="18"/>
                <w:szCs w:val="18"/>
              </w:rPr>
              <w:t>Округ № 1</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pPr>
              <w:jc w:val="right"/>
              <w:rPr>
                <w:color w:val="000000"/>
                <w:sz w:val="18"/>
                <w:szCs w:val="18"/>
              </w:rPr>
            </w:pPr>
            <w:r w:rsidRPr="00254573">
              <w:rPr>
                <w:color w:val="000000"/>
                <w:sz w:val="18"/>
                <w:szCs w:val="18"/>
              </w:rPr>
              <w:t>1</w:t>
            </w: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708" w:type="dxa"/>
            <w:gridSpan w:val="2"/>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50,6</w:t>
            </w:r>
          </w:p>
        </w:tc>
        <w:tc>
          <w:tcPr>
            <w:tcW w:w="4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6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50,6</w:t>
            </w:r>
          </w:p>
        </w:tc>
        <w:tc>
          <w:tcPr>
            <w:tcW w:w="48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83</w:t>
            </w:r>
          </w:p>
        </w:tc>
        <w:tc>
          <w:tcPr>
            <w:tcW w:w="43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85</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8</w:t>
            </w:r>
          </w:p>
        </w:tc>
        <w:tc>
          <w:tcPr>
            <w:tcW w:w="59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17</w:t>
            </w:r>
          </w:p>
        </w:tc>
        <w:tc>
          <w:tcPr>
            <w:tcW w:w="41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17</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43</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17</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25</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100,</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0,00</w:t>
            </w:r>
          </w:p>
        </w:tc>
      </w:tr>
      <w:tr w:rsidR="00254573" w:rsidRPr="00254573" w:rsidTr="005C4710">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254573" w:rsidRPr="00254573" w:rsidRDefault="00254573" w:rsidP="005C4710">
            <w:pPr>
              <w:rPr>
                <w:color w:val="000000"/>
                <w:sz w:val="18"/>
                <w:szCs w:val="18"/>
              </w:rPr>
            </w:pPr>
            <w:r w:rsidRPr="00254573">
              <w:rPr>
                <w:color w:val="000000"/>
                <w:sz w:val="18"/>
                <w:szCs w:val="18"/>
              </w:rPr>
              <w:t> </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pPr>
              <w:jc w:val="right"/>
              <w:rPr>
                <w:color w:val="000000"/>
                <w:sz w:val="18"/>
                <w:szCs w:val="18"/>
              </w:rPr>
            </w:pPr>
            <w:r w:rsidRPr="00254573">
              <w:rPr>
                <w:color w:val="000000"/>
                <w:sz w:val="18"/>
                <w:szCs w:val="18"/>
              </w:rPr>
              <w:t> </w:t>
            </w: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328</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708" w:type="dxa"/>
            <w:gridSpan w:val="2"/>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50,6</w:t>
            </w:r>
          </w:p>
        </w:tc>
        <w:tc>
          <w:tcPr>
            <w:tcW w:w="4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6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50,6</w:t>
            </w:r>
          </w:p>
        </w:tc>
        <w:tc>
          <w:tcPr>
            <w:tcW w:w="48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83</w:t>
            </w:r>
          </w:p>
        </w:tc>
        <w:tc>
          <w:tcPr>
            <w:tcW w:w="43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85</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8</w:t>
            </w:r>
          </w:p>
        </w:tc>
        <w:tc>
          <w:tcPr>
            <w:tcW w:w="59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17</w:t>
            </w:r>
          </w:p>
        </w:tc>
        <w:tc>
          <w:tcPr>
            <w:tcW w:w="41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17</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43</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17</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25</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100,</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0,00</w:t>
            </w:r>
          </w:p>
        </w:tc>
      </w:tr>
    </w:tbl>
    <w:p w:rsidR="00254573" w:rsidRDefault="00254573" w:rsidP="00BF04F0">
      <w:pPr>
        <w:tabs>
          <w:tab w:val="left" w:pos="6555"/>
        </w:tabs>
        <w:rPr>
          <w:sz w:val="18"/>
          <w:szCs w:val="18"/>
        </w:rPr>
      </w:pPr>
    </w:p>
    <w:p w:rsidR="00254573" w:rsidRDefault="00254573" w:rsidP="00BF04F0">
      <w:pPr>
        <w:tabs>
          <w:tab w:val="left" w:pos="6555"/>
        </w:tabs>
        <w:rPr>
          <w:sz w:val="18"/>
          <w:szCs w:val="18"/>
        </w:rPr>
      </w:pPr>
    </w:p>
    <w:tbl>
      <w:tblPr>
        <w:tblW w:w="10774" w:type="dxa"/>
        <w:tblInd w:w="-318" w:type="dxa"/>
        <w:tblLayout w:type="fixed"/>
        <w:tblLook w:val="04A0" w:firstRow="1" w:lastRow="0" w:firstColumn="1" w:lastColumn="0" w:noHBand="0" w:noVBand="1"/>
      </w:tblPr>
      <w:tblGrid>
        <w:gridCol w:w="724"/>
        <w:gridCol w:w="269"/>
        <w:gridCol w:w="567"/>
        <w:gridCol w:w="426"/>
        <w:gridCol w:w="156"/>
        <w:gridCol w:w="552"/>
        <w:gridCol w:w="440"/>
        <w:gridCol w:w="640"/>
        <w:gridCol w:w="480"/>
        <w:gridCol w:w="439"/>
        <w:gridCol w:w="269"/>
        <w:gridCol w:w="590"/>
        <w:gridCol w:w="417"/>
        <w:gridCol w:w="425"/>
        <w:gridCol w:w="425"/>
        <w:gridCol w:w="426"/>
        <w:gridCol w:w="269"/>
        <w:gridCol w:w="425"/>
        <w:gridCol w:w="284"/>
        <w:gridCol w:w="283"/>
        <w:gridCol w:w="284"/>
        <w:gridCol w:w="425"/>
        <w:gridCol w:w="156"/>
        <w:gridCol w:w="411"/>
        <w:gridCol w:w="425"/>
        <w:gridCol w:w="39"/>
        <w:gridCol w:w="528"/>
      </w:tblGrid>
      <w:tr w:rsidR="00254573" w:rsidRPr="00254573" w:rsidTr="00254573">
        <w:trPr>
          <w:trHeight w:val="377"/>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9522" w:type="dxa"/>
            <w:gridSpan w:val="25"/>
            <w:tcBorders>
              <w:top w:val="nil"/>
              <w:left w:val="nil"/>
              <w:bottom w:val="nil"/>
              <w:right w:val="nil"/>
            </w:tcBorders>
            <w:shd w:val="clear" w:color="auto" w:fill="auto"/>
            <w:noWrap/>
            <w:hideMark/>
          </w:tcPr>
          <w:p w:rsidR="00254573" w:rsidRPr="00254573" w:rsidRDefault="00254573" w:rsidP="00254573">
            <w:pPr>
              <w:jc w:val="center"/>
              <w:rPr>
                <w:color w:val="000000"/>
                <w:sz w:val="18"/>
                <w:szCs w:val="18"/>
              </w:rPr>
            </w:pPr>
            <w:r w:rsidRPr="00254573">
              <w:rPr>
                <w:color w:val="000000"/>
                <w:sz w:val="18"/>
                <w:szCs w:val="18"/>
              </w:rPr>
              <w:t>Выборы депутатов Комитета местного самоуправления Мошковского сельсовета Бековского района Пензенской области седьмого созыва,</w:t>
            </w:r>
            <w:r>
              <w:rPr>
                <w:color w:val="000000"/>
                <w:sz w:val="18"/>
                <w:szCs w:val="18"/>
              </w:rPr>
              <w:t xml:space="preserve"> </w:t>
            </w:r>
            <w:r w:rsidRPr="00254573">
              <w:rPr>
                <w:color w:val="000000"/>
                <w:sz w:val="18"/>
                <w:szCs w:val="18"/>
              </w:rPr>
              <w:t xml:space="preserve"> </w:t>
            </w:r>
            <w:r>
              <w:rPr>
                <w:color w:val="000000"/>
                <w:sz w:val="18"/>
                <w:szCs w:val="18"/>
              </w:rPr>
              <w:t>Второй</w:t>
            </w: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133"/>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7811" w:type="dxa"/>
            <w:gridSpan w:val="20"/>
            <w:tcBorders>
              <w:top w:val="nil"/>
              <w:left w:val="nil"/>
              <w:bottom w:val="nil"/>
              <w:right w:val="nil"/>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08 сентября 2019 года</w:t>
            </w:r>
          </w:p>
        </w:tc>
        <w:tc>
          <w:tcPr>
            <w:tcW w:w="411"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64"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151"/>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7811" w:type="dxa"/>
            <w:gridSpan w:val="20"/>
            <w:tcBorders>
              <w:top w:val="nil"/>
              <w:left w:val="nil"/>
              <w:bottom w:val="nil"/>
              <w:right w:val="nil"/>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Сведения для опубликования полных данных протоколов</w:t>
            </w:r>
          </w:p>
        </w:tc>
        <w:tc>
          <w:tcPr>
            <w:tcW w:w="411"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64"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254573">
        <w:trPr>
          <w:trHeight w:val="341"/>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8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52"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4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64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8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3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9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1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6"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81"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11"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64"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5208"/>
        </w:trPr>
        <w:tc>
          <w:tcPr>
            <w:tcW w:w="72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lastRenderedPageBreak/>
              <w:t>Наименование территориальной избирательной комиссии/территории</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Количество УИК</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 УИК</w:t>
            </w:r>
          </w:p>
        </w:tc>
        <w:tc>
          <w:tcPr>
            <w:tcW w:w="1134"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Приняло участие в выборах</w:t>
            </w:r>
          </w:p>
        </w:tc>
        <w:tc>
          <w:tcPr>
            <w:tcW w:w="1080"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Приняло участие в голосовании</w:t>
            </w:r>
          </w:p>
        </w:tc>
        <w:tc>
          <w:tcPr>
            <w:tcW w:w="480"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избирателей, внесенных в список избирателей на момент окончания голосования</w:t>
            </w:r>
          </w:p>
        </w:tc>
        <w:tc>
          <w:tcPr>
            <w:tcW w:w="43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полученных участковой избирательной комиссией</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бюллетеней, выданных избирателям, проголосовавшим досрочно</w:t>
            </w:r>
          </w:p>
        </w:tc>
        <w:tc>
          <w:tcPr>
            <w:tcW w:w="590"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выданных избирателям в помещении для голосования в день голосования</w:t>
            </w:r>
          </w:p>
        </w:tc>
        <w:tc>
          <w:tcPr>
            <w:tcW w:w="417"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выданных избирателям, вне помещения для голосования в день голосования</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погашенных избирательных бюллетеней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содержащихся в переносных ящиках для голосования</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содержащихся в стационарных ящиках для голосования</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недействительных избирательных бюллетеней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действительных избирательных бюллетеней</w:t>
            </w:r>
          </w:p>
        </w:tc>
        <w:tc>
          <w:tcPr>
            <w:tcW w:w="284"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утраченных избирательных бюллетеней</w:t>
            </w:r>
          </w:p>
        </w:tc>
        <w:tc>
          <w:tcPr>
            <w:tcW w:w="283"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не учтенных при получении избирательных бюллетеней</w:t>
            </w: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Pr>
                <w:color w:val="000000"/>
                <w:sz w:val="18"/>
                <w:szCs w:val="18"/>
              </w:rPr>
              <w:t>Артамошкина Людмила Петровна</w:t>
            </w:r>
          </w:p>
        </w:tc>
        <w:tc>
          <w:tcPr>
            <w:tcW w:w="992"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За</w:t>
            </w:r>
          </w:p>
        </w:tc>
        <w:tc>
          <w:tcPr>
            <w:tcW w:w="992"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Против</w:t>
            </w:r>
          </w:p>
        </w:tc>
      </w:tr>
      <w:tr w:rsidR="00254573" w:rsidRPr="00254573" w:rsidTr="005C4710">
        <w:trPr>
          <w:trHeight w:val="651"/>
        </w:trPr>
        <w:tc>
          <w:tcPr>
            <w:tcW w:w="724" w:type="dxa"/>
            <w:tcBorders>
              <w:top w:val="nil"/>
              <w:left w:val="single" w:sz="4" w:space="0" w:color="auto"/>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абсол</w:t>
            </w:r>
            <w:r>
              <w:rPr>
                <w:color w:val="000000"/>
                <w:sz w:val="18"/>
                <w:szCs w:val="18"/>
              </w:rPr>
              <w:t>.</w:t>
            </w:r>
          </w:p>
        </w:tc>
        <w:tc>
          <w:tcPr>
            <w:tcW w:w="708" w:type="dxa"/>
            <w:gridSpan w:val="2"/>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4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абсол.</w:t>
            </w:r>
          </w:p>
        </w:tc>
        <w:tc>
          <w:tcPr>
            <w:tcW w:w="6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48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3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59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17"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4"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3"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4" w:type="dxa"/>
            <w:vMerge/>
            <w:tcBorders>
              <w:top w:val="single" w:sz="4" w:space="0" w:color="auto"/>
              <w:left w:val="single" w:sz="4" w:space="0" w:color="auto"/>
              <w:bottom w:val="single" w:sz="4" w:space="0" w:color="auto"/>
              <w:right w:val="single" w:sz="4" w:space="0" w:color="auto"/>
            </w:tcBorders>
            <w:hideMark/>
          </w:tcPr>
          <w:p w:rsidR="00254573" w:rsidRPr="00254573" w:rsidRDefault="00254573" w:rsidP="005C4710">
            <w:pPr>
              <w:jc w:val="center"/>
              <w:rPr>
                <w:color w:val="000000"/>
                <w:sz w:val="18"/>
                <w:szCs w:val="18"/>
              </w:rPr>
            </w:pPr>
          </w:p>
        </w:tc>
        <w:tc>
          <w:tcPr>
            <w:tcW w:w="992"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r>
      <w:tr w:rsidR="00254573" w:rsidRPr="00254573" w:rsidTr="005C4710">
        <w:trPr>
          <w:trHeight w:val="437"/>
        </w:trPr>
        <w:tc>
          <w:tcPr>
            <w:tcW w:w="724" w:type="dxa"/>
            <w:tcBorders>
              <w:top w:val="nil"/>
              <w:left w:val="single" w:sz="4" w:space="0" w:color="auto"/>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708" w:type="dxa"/>
            <w:gridSpan w:val="2"/>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6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8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w:t>
            </w:r>
          </w:p>
        </w:tc>
        <w:tc>
          <w:tcPr>
            <w:tcW w:w="43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2</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2а</w:t>
            </w:r>
          </w:p>
        </w:tc>
        <w:tc>
          <w:tcPr>
            <w:tcW w:w="59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3</w:t>
            </w:r>
          </w:p>
        </w:tc>
        <w:tc>
          <w:tcPr>
            <w:tcW w:w="417"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4</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5</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6</w:t>
            </w: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7</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8</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w:t>
            </w:r>
          </w:p>
        </w:tc>
        <w:tc>
          <w:tcPr>
            <w:tcW w:w="284"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9ж</w:t>
            </w:r>
          </w:p>
        </w:tc>
        <w:tc>
          <w:tcPr>
            <w:tcW w:w="283"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9з</w:t>
            </w:r>
          </w:p>
        </w:tc>
        <w:tc>
          <w:tcPr>
            <w:tcW w:w="284" w:type="dxa"/>
            <w:tcBorders>
              <w:top w:val="single" w:sz="4" w:space="0" w:color="auto"/>
              <w:left w:val="single" w:sz="4" w:space="0" w:color="auto"/>
              <w:bottom w:val="single" w:sz="4" w:space="0" w:color="auto"/>
              <w:right w:val="single" w:sz="4" w:space="0" w:color="auto"/>
            </w:tcBorders>
            <w:hideMark/>
          </w:tcPr>
          <w:p w:rsidR="00254573" w:rsidRPr="00254573" w:rsidRDefault="00254573" w:rsidP="005C4710">
            <w:pPr>
              <w:jc w:val="center"/>
              <w:rPr>
                <w:color w:val="000000"/>
                <w:sz w:val="18"/>
                <w:szCs w:val="18"/>
              </w:rPr>
            </w:pPr>
          </w:p>
        </w:tc>
        <w:tc>
          <w:tcPr>
            <w:tcW w:w="992"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10</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11</w:t>
            </w:r>
          </w:p>
        </w:tc>
      </w:tr>
      <w:tr w:rsidR="00254573" w:rsidRPr="00254573" w:rsidTr="005C4710">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254573" w:rsidRPr="00254573" w:rsidRDefault="00254573" w:rsidP="005C4710">
            <w:pPr>
              <w:rPr>
                <w:color w:val="000000"/>
                <w:sz w:val="18"/>
                <w:szCs w:val="18"/>
              </w:rPr>
            </w:pPr>
            <w:r>
              <w:rPr>
                <w:color w:val="000000"/>
                <w:sz w:val="18"/>
                <w:szCs w:val="18"/>
              </w:rPr>
              <w:t>Округ № 2</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pPr>
              <w:jc w:val="right"/>
              <w:rPr>
                <w:color w:val="000000"/>
                <w:sz w:val="18"/>
                <w:szCs w:val="18"/>
              </w:rPr>
            </w:pPr>
            <w:r w:rsidRPr="00254573">
              <w:rPr>
                <w:color w:val="000000"/>
                <w:sz w:val="18"/>
                <w:szCs w:val="18"/>
              </w:rPr>
              <w:t>1</w:t>
            </w: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36</w:t>
            </w:r>
          </w:p>
        </w:tc>
        <w:tc>
          <w:tcPr>
            <w:tcW w:w="708" w:type="dxa"/>
            <w:gridSpan w:val="2"/>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57,14</w:t>
            </w:r>
          </w:p>
        </w:tc>
        <w:tc>
          <w:tcPr>
            <w:tcW w:w="4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36</w:t>
            </w:r>
          </w:p>
        </w:tc>
        <w:tc>
          <w:tcPr>
            <w:tcW w:w="6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57,14</w:t>
            </w:r>
          </w:p>
        </w:tc>
        <w:tc>
          <w:tcPr>
            <w:tcW w:w="48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63</w:t>
            </w:r>
          </w:p>
        </w:tc>
        <w:tc>
          <w:tcPr>
            <w:tcW w:w="43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64</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w:t>
            </w:r>
          </w:p>
        </w:tc>
        <w:tc>
          <w:tcPr>
            <w:tcW w:w="59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26</w:t>
            </w:r>
          </w:p>
        </w:tc>
        <w:tc>
          <w:tcPr>
            <w:tcW w:w="41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28</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30</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36</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30</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83,33</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16,67</w:t>
            </w:r>
          </w:p>
        </w:tc>
      </w:tr>
      <w:tr w:rsidR="00254573" w:rsidRPr="00254573" w:rsidTr="005C4710">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254573" w:rsidRPr="00254573" w:rsidRDefault="00254573" w:rsidP="005C4710">
            <w:pPr>
              <w:rPr>
                <w:color w:val="000000"/>
                <w:sz w:val="18"/>
                <w:szCs w:val="18"/>
              </w:rPr>
            </w:pPr>
            <w:r w:rsidRPr="00254573">
              <w:rPr>
                <w:color w:val="000000"/>
                <w:sz w:val="18"/>
                <w:szCs w:val="18"/>
              </w:rPr>
              <w:t> </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pPr>
              <w:jc w:val="right"/>
              <w:rPr>
                <w:color w:val="000000"/>
                <w:sz w:val="18"/>
                <w:szCs w:val="18"/>
              </w:rPr>
            </w:pPr>
            <w:r w:rsidRPr="00254573">
              <w:rPr>
                <w:color w:val="000000"/>
                <w:sz w:val="18"/>
                <w:szCs w:val="18"/>
              </w:rPr>
              <w:t> </w:t>
            </w: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328</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36</w:t>
            </w:r>
          </w:p>
        </w:tc>
        <w:tc>
          <w:tcPr>
            <w:tcW w:w="708" w:type="dxa"/>
            <w:gridSpan w:val="2"/>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57,14</w:t>
            </w:r>
          </w:p>
        </w:tc>
        <w:tc>
          <w:tcPr>
            <w:tcW w:w="4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36</w:t>
            </w:r>
          </w:p>
        </w:tc>
        <w:tc>
          <w:tcPr>
            <w:tcW w:w="6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57,14</w:t>
            </w:r>
          </w:p>
        </w:tc>
        <w:tc>
          <w:tcPr>
            <w:tcW w:w="48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63</w:t>
            </w:r>
          </w:p>
        </w:tc>
        <w:tc>
          <w:tcPr>
            <w:tcW w:w="43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64</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w:t>
            </w:r>
          </w:p>
        </w:tc>
        <w:tc>
          <w:tcPr>
            <w:tcW w:w="59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26</w:t>
            </w:r>
          </w:p>
        </w:tc>
        <w:tc>
          <w:tcPr>
            <w:tcW w:w="41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28</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30</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36</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30</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83,33</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16,67</w:t>
            </w:r>
          </w:p>
        </w:tc>
      </w:tr>
    </w:tbl>
    <w:p w:rsidR="00254573" w:rsidRDefault="00254573" w:rsidP="00BF04F0">
      <w:pPr>
        <w:tabs>
          <w:tab w:val="left" w:pos="6555"/>
        </w:tabs>
        <w:rPr>
          <w:sz w:val="18"/>
          <w:szCs w:val="18"/>
        </w:rPr>
      </w:pPr>
    </w:p>
    <w:p w:rsidR="00254573" w:rsidRDefault="00254573" w:rsidP="00BF04F0">
      <w:pPr>
        <w:tabs>
          <w:tab w:val="left" w:pos="6555"/>
        </w:tabs>
        <w:rPr>
          <w:sz w:val="18"/>
          <w:szCs w:val="18"/>
        </w:rPr>
      </w:pPr>
    </w:p>
    <w:tbl>
      <w:tblPr>
        <w:tblW w:w="10774" w:type="dxa"/>
        <w:tblInd w:w="-318" w:type="dxa"/>
        <w:tblLayout w:type="fixed"/>
        <w:tblLook w:val="04A0" w:firstRow="1" w:lastRow="0" w:firstColumn="1" w:lastColumn="0" w:noHBand="0" w:noVBand="1"/>
      </w:tblPr>
      <w:tblGrid>
        <w:gridCol w:w="724"/>
        <w:gridCol w:w="269"/>
        <w:gridCol w:w="567"/>
        <w:gridCol w:w="426"/>
        <w:gridCol w:w="156"/>
        <w:gridCol w:w="552"/>
        <w:gridCol w:w="440"/>
        <w:gridCol w:w="640"/>
        <w:gridCol w:w="480"/>
        <w:gridCol w:w="439"/>
        <w:gridCol w:w="269"/>
        <w:gridCol w:w="590"/>
        <w:gridCol w:w="417"/>
        <w:gridCol w:w="425"/>
        <w:gridCol w:w="425"/>
        <w:gridCol w:w="426"/>
        <w:gridCol w:w="269"/>
        <w:gridCol w:w="425"/>
        <w:gridCol w:w="284"/>
        <w:gridCol w:w="283"/>
        <w:gridCol w:w="284"/>
        <w:gridCol w:w="425"/>
        <w:gridCol w:w="156"/>
        <w:gridCol w:w="411"/>
        <w:gridCol w:w="425"/>
        <w:gridCol w:w="39"/>
        <w:gridCol w:w="528"/>
      </w:tblGrid>
      <w:tr w:rsidR="00254573" w:rsidRPr="00254573" w:rsidTr="00254573">
        <w:trPr>
          <w:trHeight w:val="342"/>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9522" w:type="dxa"/>
            <w:gridSpan w:val="25"/>
            <w:tcBorders>
              <w:top w:val="nil"/>
              <w:left w:val="nil"/>
              <w:bottom w:val="nil"/>
              <w:right w:val="nil"/>
            </w:tcBorders>
            <w:shd w:val="clear" w:color="auto" w:fill="auto"/>
            <w:noWrap/>
            <w:hideMark/>
          </w:tcPr>
          <w:p w:rsidR="00254573" w:rsidRPr="00254573" w:rsidRDefault="00254573" w:rsidP="00254573">
            <w:pPr>
              <w:jc w:val="center"/>
              <w:rPr>
                <w:color w:val="000000"/>
                <w:sz w:val="18"/>
                <w:szCs w:val="18"/>
              </w:rPr>
            </w:pPr>
            <w:r w:rsidRPr="00254573">
              <w:rPr>
                <w:color w:val="000000"/>
                <w:sz w:val="18"/>
                <w:szCs w:val="18"/>
              </w:rPr>
              <w:t>Выборы депутатов Комитета местного самоуправления Мошковского сельсовета Бековского района Пензенской области седьмого созыва,</w:t>
            </w:r>
            <w:r>
              <w:rPr>
                <w:color w:val="000000"/>
                <w:sz w:val="18"/>
                <w:szCs w:val="18"/>
              </w:rPr>
              <w:t xml:space="preserve"> Третий</w:t>
            </w: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254573">
        <w:trPr>
          <w:trHeight w:val="133"/>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7811" w:type="dxa"/>
            <w:gridSpan w:val="20"/>
            <w:tcBorders>
              <w:top w:val="nil"/>
              <w:left w:val="nil"/>
              <w:bottom w:val="nil"/>
              <w:right w:val="nil"/>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08 сентября 2019 года</w:t>
            </w:r>
          </w:p>
        </w:tc>
        <w:tc>
          <w:tcPr>
            <w:tcW w:w="411"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64"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254573">
        <w:trPr>
          <w:trHeight w:val="151"/>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7811" w:type="dxa"/>
            <w:gridSpan w:val="20"/>
            <w:tcBorders>
              <w:top w:val="nil"/>
              <w:left w:val="nil"/>
              <w:bottom w:val="nil"/>
              <w:right w:val="nil"/>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Сведения для опубликования полных данных протоколов</w:t>
            </w:r>
          </w:p>
        </w:tc>
        <w:tc>
          <w:tcPr>
            <w:tcW w:w="411"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64"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254573">
        <w:trPr>
          <w:trHeight w:val="369"/>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8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52"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4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64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8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3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9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1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6"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81"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11"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64"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254573">
        <w:trPr>
          <w:trHeight w:val="5208"/>
        </w:trPr>
        <w:tc>
          <w:tcPr>
            <w:tcW w:w="72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Наименование территориальной избирательной комиссии/территории</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Количество УИК</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 УИК</w:t>
            </w:r>
          </w:p>
        </w:tc>
        <w:tc>
          <w:tcPr>
            <w:tcW w:w="1134"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Приняло участие в выборах</w:t>
            </w:r>
          </w:p>
        </w:tc>
        <w:tc>
          <w:tcPr>
            <w:tcW w:w="1080"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Приняло участие в голосовании</w:t>
            </w:r>
          </w:p>
        </w:tc>
        <w:tc>
          <w:tcPr>
            <w:tcW w:w="480"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избирателей, внесенных в список избирателей на момент окончания голосования</w:t>
            </w:r>
          </w:p>
        </w:tc>
        <w:tc>
          <w:tcPr>
            <w:tcW w:w="43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полученных участковой избирательной комиссией</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бюллетеней, выданных избирателям, проголосовавшим досрочно</w:t>
            </w:r>
          </w:p>
        </w:tc>
        <w:tc>
          <w:tcPr>
            <w:tcW w:w="590"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выданных избирателям в помещении для голосования в день голосования</w:t>
            </w:r>
          </w:p>
        </w:tc>
        <w:tc>
          <w:tcPr>
            <w:tcW w:w="417"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выданных избирателям, вне помещения для голосования в день голосования</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погашенных избирательных бюллетеней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содержащихся в переносных ящиках для голосования</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содержащихся в стационарных ящиках для голосования</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недействительных избирательных бюллетеней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действительных избирательных бюллетеней</w:t>
            </w:r>
          </w:p>
        </w:tc>
        <w:tc>
          <w:tcPr>
            <w:tcW w:w="284"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утраченных избирательных бюллетеней</w:t>
            </w:r>
          </w:p>
        </w:tc>
        <w:tc>
          <w:tcPr>
            <w:tcW w:w="283"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не учтенных при получении избирательных бюллетеней</w:t>
            </w: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Pr>
                <w:color w:val="000000"/>
                <w:sz w:val="18"/>
                <w:szCs w:val="18"/>
              </w:rPr>
              <w:t>Калачева Людмила Николаевна</w:t>
            </w:r>
          </w:p>
        </w:tc>
        <w:tc>
          <w:tcPr>
            <w:tcW w:w="992"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За</w:t>
            </w:r>
          </w:p>
        </w:tc>
        <w:tc>
          <w:tcPr>
            <w:tcW w:w="992"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Против</w:t>
            </w:r>
          </w:p>
        </w:tc>
      </w:tr>
      <w:tr w:rsidR="00254573" w:rsidRPr="00254573" w:rsidTr="00254573">
        <w:trPr>
          <w:trHeight w:val="651"/>
        </w:trPr>
        <w:tc>
          <w:tcPr>
            <w:tcW w:w="724" w:type="dxa"/>
            <w:tcBorders>
              <w:top w:val="nil"/>
              <w:left w:val="single" w:sz="4" w:space="0" w:color="auto"/>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абсол</w:t>
            </w:r>
            <w:r>
              <w:rPr>
                <w:color w:val="000000"/>
                <w:sz w:val="18"/>
                <w:szCs w:val="18"/>
              </w:rPr>
              <w:t>.</w:t>
            </w:r>
          </w:p>
        </w:tc>
        <w:tc>
          <w:tcPr>
            <w:tcW w:w="708" w:type="dxa"/>
            <w:gridSpan w:val="2"/>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4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абсол.</w:t>
            </w:r>
          </w:p>
        </w:tc>
        <w:tc>
          <w:tcPr>
            <w:tcW w:w="6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48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3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59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17"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4"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3"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4" w:type="dxa"/>
            <w:vMerge/>
            <w:tcBorders>
              <w:top w:val="single" w:sz="4" w:space="0" w:color="auto"/>
              <w:left w:val="single" w:sz="4" w:space="0" w:color="auto"/>
              <w:bottom w:val="single" w:sz="4" w:space="0" w:color="auto"/>
              <w:right w:val="single" w:sz="4" w:space="0" w:color="auto"/>
            </w:tcBorders>
            <w:hideMark/>
          </w:tcPr>
          <w:p w:rsidR="00254573" w:rsidRPr="00254573" w:rsidRDefault="00254573" w:rsidP="005C4710">
            <w:pPr>
              <w:jc w:val="center"/>
              <w:rPr>
                <w:color w:val="000000"/>
                <w:sz w:val="18"/>
                <w:szCs w:val="18"/>
              </w:rPr>
            </w:pPr>
          </w:p>
        </w:tc>
        <w:tc>
          <w:tcPr>
            <w:tcW w:w="992"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r>
      <w:tr w:rsidR="00254573" w:rsidRPr="00254573" w:rsidTr="00254573">
        <w:trPr>
          <w:trHeight w:val="437"/>
        </w:trPr>
        <w:tc>
          <w:tcPr>
            <w:tcW w:w="724" w:type="dxa"/>
            <w:tcBorders>
              <w:top w:val="nil"/>
              <w:left w:val="single" w:sz="4" w:space="0" w:color="auto"/>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708" w:type="dxa"/>
            <w:gridSpan w:val="2"/>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6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8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w:t>
            </w:r>
          </w:p>
        </w:tc>
        <w:tc>
          <w:tcPr>
            <w:tcW w:w="43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2</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2а</w:t>
            </w:r>
          </w:p>
        </w:tc>
        <w:tc>
          <w:tcPr>
            <w:tcW w:w="59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3</w:t>
            </w:r>
          </w:p>
        </w:tc>
        <w:tc>
          <w:tcPr>
            <w:tcW w:w="417"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4</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5</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6</w:t>
            </w: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7</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8</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w:t>
            </w:r>
          </w:p>
        </w:tc>
        <w:tc>
          <w:tcPr>
            <w:tcW w:w="284"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9ж</w:t>
            </w:r>
          </w:p>
        </w:tc>
        <w:tc>
          <w:tcPr>
            <w:tcW w:w="283"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9з</w:t>
            </w:r>
          </w:p>
        </w:tc>
        <w:tc>
          <w:tcPr>
            <w:tcW w:w="284" w:type="dxa"/>
            <w:tcBorders>
              <w:top w:val="single" w:sz="4" w:space="0" w:color="auto"/>
              <w:left w:val="single" w:sz="4" w:space="0" w:color="auto"/>
              <w:bottom w:val="single" w:sz="4" w:space="0" w:color="auto"/>
              <w:right w:val="single" w:sz="4" w:space="0" w:color="auto"/>
            </w:tcBorders>
            <w:hideMark/>
          </w:tcPr>
          <w:p w:rsidR="00254573" w:rsidRPr="00254573" w:rsidRDefault="00254573" w:rsidP="005C4710">
            <w:pPr>
              <w:jc w:val="center"/>
              <w:rPr>
                <w:color w:val="000000"/>
                <w:sz w:val="18"/>
                <w:szCs w:val="18"/>
              </w:rPr>
            </w:pPr>
          </w:p>
        </w:tc>
        <w:tc>
          <w:tcPr>
            <w:tcW w:w="992"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10</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11</w:t>
            </w:r>
          </w:p>
        </w:tc>
      </w:tr>
      <w:tr w:rsidR="00254573" w:rsidRPr="00254573" w:rsidTr="00254573">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254573" w:rsidRPr="00254573" w:rsidRDefault="00254573" w:rsidP="005C4710">
            <w:pPr>
              <w:rPr>
                <w:color w:val="000000"/>
                <w:sz w:val="18"/>
                <w:szCs w:val="18"/>
              </w:rPr>
            </w:pPr>
            <w:r>
              <w:rPr>
                <w:color w:val="000000"/>
                <w:sz w:val="18"/>
                <w:szCs w:val="18"/>
              </w:rPr>
              <w:t>Округ № 3</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pPr>
              <w:jc w:val="right"/>
              <w:rPr>
                <w:color w:val="000000"/>
                <w:sz w:val="18"/>
                <w:szCs w:val="18"/>
              </w:rPr>
            </w:pPr>
            <w:r w:rsidRPr="00254573">
              <w:rPr>
                <w:color w:val="000000"/>
                <w:sz w:val="18"/>
                <w:szCs w:val="18"/>
              </w:rPr>
              <w:t>1</w:t>
            </w: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39</w:t>
            </w:r>
          </w:p>
        </w:tc>
        <w:tc>
          <w:tcPr>
            <w:tcW w:w="708" w:type="dxa"/>
            <w:gridSpan w:val="2"/>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46,99</w:t>
            </w:r>
          </w:p>
        </w:tc>
        <w:tc>
          <w:tcPr>
            <w:tcW w:w="4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39</w:t>
            </w:r>
          </w:p>
        </w:tc>
        <w:tc>
          <w:tcPr>
            <w:tcW w:w="6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46,99</w:t>
            </w:r>
          </w:p>
        </w:tc>
        <w:tc>
          <w:tcPr>
            <w:tcW w:w="48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83</w:t>
            </w:r>
          </w:p>
        </w:tc>
        <w:tc>
          <w:tcPr>
            <w:tcW w:w="43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83</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w:t>
            </w:r>
          </w:p>
        </w:tc>
        <w:tc>
          <w:tcPr>
            <w:tcW w:w="59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27</w:t>
            </w:r>
          </w:p>
        </w:tc>
        <w:tc>
          <w:tcPr>
            <w:tcW w:w="41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44</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33</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39</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28</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71,79</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11</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28,21</w:t>
            </w:r>
          </w:p>
        </w:tc>
      </w:tr>
      <w:tr w:rsidR="00254573" w:rsidRPr="00254573" w:rsidTr="00254573">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254573" w:rsidRPr="00254573" w:rsidRDefault="00254573" w:rsidP="005C4710">
            <w:pPr>
              <w:rPr>
                <w:color w:val="000000"/>
                <w:sz w:val="18"/>
                <w:szCs w:val="18"/>
              </w:rPr>
            </w:pPr>
            <w:r w:rsidRPr="00254573">
              <w:rPr>
                <w:color w:val="000000"/>
                <w:sz w:val="18"/>
                <w:szCs w:val="18"/>
              </w:rPr>
              <w:t> </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pPr>
              <w:jc w:val="right"/>
              <w:rPr>
                <w:color w:val="000000"/>
                <w:sz w:val="18"/>
                <w:szCs w:val="18"/>
              </w:rPr>
            </w:pPr>
            <w:r w:rsidRPr="00254573">
              <w:rPr>
                <w:color w:val="000000"/>
                <w:sz w:val="18"/>
                <w:szCs w:val="18"/>
              </w:rPr>
              <w:t> </w:t>
            </w: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328</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39</w:t>
            </w:r>
          </w:p>
        </w:tc>
        <w:tc>
          <w:tcPr>
            <w:tcW w:w="708" w:type="dxa"/>
            <w:gridSpan w:val="2"/>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46,99</w:t>
            </w:r>
          </w:p>
        </w:tc>
        <w:tc>
          <w:tcPr>
            <w:tcW w:w="4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39</w:t>
            </w:r>
          </w:p>
        </w:tc>
        <w:tc>
          <w:tcPr>
            <w:tcW w:w="6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46,99</w:t>
            </w:r>
          </w:p>
        </w:tc>
        <w:tc>
          <w:tcPr>
            <w:tcW w:w="48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83</w:t>
            </w:r>
          </w:p>
        </w:tc>
        <w:tc>
          <w:tcPr>
            <w:tcW w:w="43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83</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w:t>
            </w:r>
          </w:p>
        </w:tc>
        <w:tc>
          <w:tcPr>
            <w:tcW w:w="59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27</w:t>
            </w:r>
          </w:p>
        </w:tc>
        <w:tc>
          <w:tcPr>
            <w:tcW w:w="41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44</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33</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39</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28</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71,79</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11</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28,21</w:t>
            </w:r>
          </w:p>
        </w:tc>
      </w:tr>
    </w:tbl>
    <w:p w:rsidR="00254573" w:rsidRDefault="00254573" w:rsidP="00BF04F0">
      <w:pPr>
        <w:tabs>
          <w:tab w:val="left" w:pos="6555"/>
        </w:tabs>
        <w:rPr>
          <w:sz w:val="18"/>
          <w:szCs w:val="18"/>
        </w:rPr>
      </w:pPr>
    </w:p>
    <w:p w:rsidR="00254573" w:rsidRDefault="00254573" w:rsidP="00BF04F0">
      <w:pPr>
        <w:tabs>
          <w:tab w:val="left" w:pos="6555"/>
        </w:tabs>
        <w:rPr>
          <w:sz w:val="18"/>
          <w:szCs w:val="18"/>
        </w:rPr>
      </w:pPr>
    </w:p>
    <w:tbl>
      <w:tblPr>
        <w:tblW w:w="10774" w:type="dxa"/>
        <w:tblInd w:w="-318" w:type="dxa"/>
        <w:tblLayout w:type="fixed"/>
        <w:tblLook w:val="04A0" w:firstRow="1" w:lastRow="0" w:firstColumn="1" w:lastColumn="0" w:noHBand="0" w:noVBand="1"/>
      </w:tblPr>
      <w:tblGrid>
        <w:gridCol w:w="724"/>
        <w:gridCol w:w="269"/>
        <w:gridCol w:w="567"/>
        <w:gridCol w:w="426"/>
        <w:gridCol w:w="156"/>
        <w:gridCol w:w="552"/>
        <w:gridCol w:w="440"/>
        <w:gridCol w:w="640"/>
        <w:gridCol w:w="480"/>
        <w:gridCol w:w="439"/>
        <w:gridCol w:w="269"/>
        <w:gridCol w:w="590"/>
        <w:gridCol w:w="417"/>
        <w:gridCol w:w="425"/>
        <w:gridCol w:w="425"/>
        <w:gridCol w:w="426"/>
        <w:gridCol w:w="269"/>
        <w:gridCol w:w="425"/>
        <w:gridCol w:w="284"/>
        <w:gridCol w:w="283"/>
        <w:gridCol w:w="284"/>
        <w:gridCol w:w="425"/>
        <w:gridCol w:w="156"/>
        <w:gridCol w:w="553"/>
        <w:gridCol w:w="283"/>
        <w:gridCol w:w="39"/>
        <w:gridCol w:w="528"/>
      </w:tblGrid>
      <w:tr w:rsidR="00254573" w:rsidRPr="00254573" w:rsidTr="00254573">
        <w:trPr>
          <w:trHeight w:val="311"/>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9522" w:type="dxa"/>
            <w:gridSpan w:val="25"/>
            <w:tcBorders>
              <w:top w:val="nil"/>
              <w:left w:val="nil"/>
              <w:bottom w:val="nil"/>
              <w:right w:val="nil"/>
            </w:tcBorders>
            <w:shd w:val="clear" w:color="auto" w:fill="auto"/>
            <w:noWrap/>
            <w:hideMark/>
          </w:tcPr>
          <w:p w:rsidR="00254573" w:rsidRPr="00254573" w:rsidRDefault="00254573" w:rsidP="00254573">
            <w:pPr>
              <w:jc w:val="center"/>
              <w:rPr>
                <w:color w:val="000000"/>
                <w:sz w:val="18"/>
                <w:szCs w:val="18"/>
              </w:rPr>
            </w:pPr>
            <w:r w:rsidRPr="00254573">
              <w:rPr>
                <w:color w:val="000000"/>
                <w:sz w:val="18"/>
                <w:szCs w:val="18"/>
              </w:rPr>
              <w:t>Выборы депутатов Комитета местного самоуправления Мошковского сельсовета Бековского района Пензенской области седьмого созыва,</w:t>
            </w:r>
            <w:r>
              <w:rPr>
                <w:color w:val="000000"/>
                <w:sz w:val="18"/>
                <w:szCs w:val="18"/>
              </w:rPr>
              <w:t xml:space="preserve"> Четвертый</w:t>
            </w: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133"/>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7811" w:type="dxa"/>
            <w:gridSpan w:val="20"/>
            <w:tcBorders>
              <w:top w:val="nil"/>
              <w:left w:val="nil"/>
              <w:bottom w:val="nil"/>
              <w:right w:val="nil"/>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08 сентября 2019 года</w:t>
            </w:r>
          </w:p>
        </w:tc>
        <w:tc>
          <w:tcPr>
            <w:tcW w:w="55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32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151"/>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7811" w:type="dxa"/>
            <w:gridSpan w:val="20"/>
            <w:tcBorders>
              <w:top w:val="nil"/>
              <w:left w:val="nil"/>
              <w:bottom w:val="nil"/>
              <w:right w:val="nil"/>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Сведения для опубликования полных данных протоколов</w:t>
            </w:r>
          </w:p>
        </w:tc>
        <w:tc>
          <w:tcPr>
            <w:tcW w:w="55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32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254573">
        <w:trPr>
          <w:trHeight w:val="227"/>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8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52"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4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64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8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3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9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1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6"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81"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5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32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5208"/>
        </w:trPr>
        <w:tc>
          <w:tcPr>
            <w:tcW w:w="72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Наименование территориальной избирательной комиссии/территории</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Количество УИК</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 УИК</w:t>
            </w:r>
          </w:p>
        </w:tc>
        <w:tc>
          <w:tcPr>
            <w:tcW w:w="1134"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Приняло участие в выборах</w:t>
            </w:r>
          </w:p>
        </w:tc>
        <w:tc>
          <w:tcPr>
            <w:tcW w:w="1080"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Приняло участие в голосовании</w:t>
            </w:r>
          </w:p>
        </w:tc>
        <w:tc>
          <w:tcPr>
            <w:tcW w:w="480"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избирателей, внесенных в список избирателей на момент окончания голосования</w:t>
            </w:r>
          </w:p>
        </w:tc>
        <w:tc>
          <w:tcPr>
            <w:tcW w:w="43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полученных участковой избирательной комиссией</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бюллетеней, выданных избирателям, проголосовавшим досрочно</w:t>
            </w:r>
          </w:p>
        </w:tc>
        <w:tc>
          <w:tcPr>
            <w:tcW w:w="590"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выданных избирателям в помещении для голосования в день голосования</w:t>
            </w:r>
          </w:p>
        </w:tc>
        <w:tc>
          <w:tcPr>
            <w:tcW w:w="417"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выданных избирателям, вне помещения для голосования в день голосования</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погашенных избирательных бюллетеней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содержащихся в переносных ящиках для голосования</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содержащихся в стационарных ящиках для голосования</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недействительных избирательных бюллетеней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действительных избирательных бюллетеней</w:t>
            </w:r>
          </w:p>
        </w:tc>
        <w:tc>
          <w:tcPr>
            <w:tcW w:w="284"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утраченных избирательных бюллетеней</w:t>
            </w:r>
          </w:p>
        </w:tc>
        <w:tc>
          <w:tcPr>
            <w:tcW w:w="283"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не учтенных при получении избирательных бюллетеней</w:t>
            </w: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Pr>
                <w:color w:val="000000"/>
                <w:sz w:val="18"/>
                <w:szCs w:val="18"/>
              </w:rPr>
              <w:t>Артамошкина Ирина Александровна</w:t>
            </w:r>
          </w:p>
        </w:tc>
        <w:tc>
          <w:tcPr>
            <w:tcW w:w="1134"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За</w:t>
            </w:r>
          </w:p>
        </w:tc>
        <w:tc>
          <w:tcPr>
            <w:tcW w:w="850"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Против</w:t>
            </w:r>
          </w:p>
        </w:tc>
      </w:tr>
      <w:tr w:rsidR="00254573" w:rsidRPr="00254573" w:rsidTr="005C4710">
        <w:trPr>
          <w:trHeight w:val="651"/>
        </w:trPr>
        <w:tc>
          <w:tcPr>
            <w:tcW w:w="724" w:type="dxa"/>
            <w:tcBorders>
              <w:top w:val="nil"/>
              <w:left w:val="single" w:sz="4" w:space="0" w:color="auto"/>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абсол</w:t>
            </w:r>
            <w:r>
              <w:rPr>
                <w:color w:val="000000"/>
                <w:sz w:val="18"/>
                <w:szCs w:val="18"/>
              </w:rPr>
              <w:t>.</w:t>
            </w:r>
          </w:p>
        </w:tc>
        <w:tc>
          <w:tcPr>
            <w:tcW w:w="708" w:type="dxa"/>
            <w:gridSpan w:val="2"/>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4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абсол.</w:t>
            </w:r>
          </w:p>
        </w:tc>
        <w:tc>
          <w:tcPr>
            <w:tcW w:w="6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48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3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59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17"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4"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3"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4" w:type="dxa"/>
            <w:vMerge/>
            <w:tcBorders>
              <w:top w:val="single" w:sz="4" w:space="0" w:color="auto"/>
              <w:left w:val="single" w:sz="4" w:space="0" w:color="auto"/>
              <w:bottom w:val="single" w:sz="4" w:space="0" w:color="auto"/>
              <w:right w:val="single" w:sz="4" w:space="0" w:color="auto"/>
            </w:tcBorders>
            <w:hideMark/>
          </w:tcPr>
          <w:p w:rsidR="00254573" w:rsidRPr="00254573" w:rsidRDefault="00254573" w:rsidP="005C4710">
            <w:pPr>
              <w:jc w:val="center"/>
              <w:rPr>
                <w:color w:val="000000"/>
                <w:sz w:val="18"/>
                <w:szCs w:val="18"/>
              </w:rPr>
            </w:pP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r>
      <w:tr w:rsidR="00254573" w:rsidRPr="00254573" w:rsidTr="005C4710">
        <w:trPr>
          <w:trHeight w:val="437"/>
        </w:trPr>
        <w:tc>
          <w:tcPr>
            <w:tcW w:w="724" w:type="dxa"/>
            <w:tcBorders>
              <w:top w:val="nil"/>
              <w:left w:val="single" w:sz="4" w:space="0" w:color="auto"/>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708" w:type="dxa"/>
            <w:gridSpan w:val="2"/>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6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8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w:t>
            </w:r>
          </w:p>
        </w:tc>
        <w:tc>
          <w:tcPr>
            <w:tcW w:w="43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2</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2а</w:t>
            </w:r>
          </w:p>
        </w:tc>
        <w:tc>
          <w:tcPr>
            <w:tcW w:w="59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3</w:t>
            </w:r>
          </w:p>
        </w:tc>
        <w:tc>
          <w:tcPr>
            <w:tcW w:w="417"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4</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5</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6</w:t>
            </w: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7</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8</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w:t>
            </w:r>
          </w:p>
        </w:tc>
        <w:tc>
          <w:tcPr>
            <w:tcW w:w="284"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9ж</w:t>
            </w:r>
          </w:p>
        </w:tc>
        <w:tc>
          <w:tcPr>
            <w:tcW w:w="283"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9з</w:t>
            </w:r>
          </w:p>
        </w:tc>
        <w:tc>
          <w:tcPr>
            <w:tcW w:w="284" w:type="dxa"/>
            <w:tcBorders>
              <w:top w:val="single" w:sz="4" w:space="0" w:color="auto"/>
              <w:left w:val="single" w:sz="4" w:space="0" w:color="auto"/>
              <w:bottom w:val="single" w:sz="4" w:space="0" w:color="auto"/>
              <w:right w:val="single" w:sz="4" w:space="0" w:color="auto"/>
            </w:tcBorders>
            <w:hideMark/>
          </w:tcPr>
          <w:p w:rsidR="00254573" w:rsidRPr="00254573" w:rsidRDefault="00254573" w:rsidP="005C4710">
            <w:pPr>
              <w:jc w:val="center"/>
              <w:rPr>
                <w:color w:val="000000"/>
                <w:sz w:val="18"/>
                <w:szCs w:val="18"/>
              </w:rPr>
            </w:pP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10</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11</w:t>
            </w:r>
          </w:p>
        </w:tc>
      </w:tr>
      <w:tr w:rsidR="00254573" w:rsidRPr="00254573" w:rsidTr="005C4710">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254573" w:rsidRPr="00254573" w:rsidRDefault="00254573" w:rsidP="005C4710">
            <w:pPr>
              <w:rPr>
                <w:color w:val="000000"/>
                <w:sz w:val="18"/>
                <w:szCs w:val="18"/>
              </w:rPr>
            </w:pPr>
            <w:r>
              <w:rPr>
                <w:color w:val="000000"/>
                <w:sz w:val="18"/>
                <w:szCs w:val="18"/>
              </w:rPr>
              <w:t>Округ № 4</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pPr>
              <w:jc w:val="right"/>
              <w:rPr>
                <w:color w:val="000000"/>
                <w:sz w:val="18"/>
                <w:szCs w:val="18"/>
              </w:rPr>
            </w:pPr>
            <w:r w:rsidRPr="00254573">
              <w:rPr>
                <w:color w:val="000000"/>
                <w:sz w:val="18"/>
                <w:szCs w:val="18"/>
              </w:rPr>
              <w:t>1</w:t>
            </w: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708" w:type="dxa"/>
            <w:gridSpan w:val="2"/>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63,64</w:t>
            </w:r>
          </w:p>
        </w:tc>
        <w:tc>
          <w:tcPr>
            <w:tcW w:w="4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6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63,64</w:t>
            </w:r>
          </w:p>
        </w:tc>
        <w:tc>
          <w:tcPr>
            <w:tcW w:w="48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66</w:t>
            </w:r>
          </w:p>
        </w:tc>
        <w:tc>
          <w:tcPr>
            <w:tcW w:w="43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68</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7</w:t>
            </w:r>
          </w:p>
        </w:tc>
        <w:tc>
          <w:tcPr>
            <w:tcW w:w="59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26</w:t>
            </w:r>
          </w:p>
        </w:tc>
        <w:tc>
          <w:tcPr>
            <w:tcW w:w="41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9</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26</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9</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33</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40</w:t>
            </w:r>
          </w:p>
        </w:tc>
        <w:tc>
          <w:tcPr>
            <w:tcW w:w="709"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95,24</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4,76</w:t>
            </w:r>
          </w:p>
        </w:tc>
      </w:tr>
      <w:tr w:rsidR="00254573" w:rsidRPr="00254573" w:rsidTr="005C4710">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254573" w:rsidRPr="00254573" w:rsidRDefault="00254573" w:rsidP="005C4710">
            <w:pPr>
              <w:rPr>
                <w:color w:val="000000"/>
                <w:sz w:val="18"/>
                <w:szCs w:val="18"/>
              </w:rPr>
            </w:pPr>
            <w:r w:rsidRPr="00254573">
              <w:rPr>
                <w:color w:val="000000"/>
                <w:sz w:val="18"/>
                <w:szCs w:val="18"/>
              </w:rPr>
              <w:t> </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pPr>
              <w:jc w:val="right"/>
              <w:rPr>
                <w:color w:val="000000"/>
                <w:sz w:val="18"/>
                <w:szCs w:val="18"/>
              </w:rPr>
            </w:pPr>
            <w:r w:rsidRPr="00254573">
              <w:rPr>
                <w:color w:val="000000"/>
                <w:sz w:val="18"/>
                <w:szCs w:val="18"/>
              </w:rPr>
              <w:t> </w:t>
            </w: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328</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708" w:type="dxa"/>
            <w:gridSpan w:val="2"/>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63,64</w:t>
            </w:r>
          </w:p>
        </w:tc>
        <w:tc>
          <w:tcPr>
            <w:tcW w:w="4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6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63,64</w:t>
            </w:r>
          </w:p>
        </w:tc>
        <w:tc>
          <w:tcPr>
            <w:tcW w:w="48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66</w:t>
            </w:r>
          </w:p>
        </w:tc>
        <w:tc>
          <w:tcPr>
            <w:tcW w:w="43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68</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7</w:t>
            </w:r>
          </w:p>
        </w:tc>
        <w:tc>
          <w:tcPr>
            <w:tcW w:w="59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26</w:t>
            </w:r>
          </w:p>
        </w:tc>
        <w:tc>
          <w:tcPr>
            <w:tcW w:w="41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9</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26</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9</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33</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40</w:t>
            </w:r>
          </w:p>
        </w:tc>
        <w:tc>
          <w:tcPr>
            <w:tcW w:w="709"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95,24</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4,76</w:t>
            </w:r>
          </w:p>
        </w:tc>
      </w:tr>
    </w:tbl>
    <w:p w:rsidR="00254573" w:rsidRDefault="00254573" w:rsidP="00BF04F0">
      <w:pPr>
        <w:tabs>
          <w:tab w:val="left" w:pos="6555"/>
        </w:tabs>
        <w:rPr>
          <w:sz w:val="18"/>
          <w:szCs w:val="18"/>
        </w:rPr>
      </w:pPr>
    </w:p>
    <w:p w:rsidR="00254573" w:rsidRDefault="00254573" w:rsidP="00BF04F0">
      <w:pPr>
        <w:tabs>
          <w:tab w:val="left" w:pos="6555"/>
        </w:tabs>
        <w:rPr>
          <w:sz w:val="18"/>
          <w:szCs w:val="18"/>
        </w:rPr>
      </w:pPr>
    </w:p>
    <w:tbl>
      <w:tblPr>
        <w:tblW w:w="10774" w:type="dxa"/>
        <w:tblInd w:w="-318" w:type="dxa"/>
        <w:tblLayout w:type="fixed"/>
        <w:tblLook w:val="04A0" w:firstRow="1" w:lastRow="0" w:firstColumn="1" w:lastColumn="0" w:noHBand="0" w:noVBand="1"/>
      </w:tblPr>
      <w:tblGrid>
        <w:gridCol w:w="724"/>
        <w:gridCol w:w="269"/>
        <w:gridCol w:w="567"/>
        <w:gridCol w:w="426"/>
        <w:gridCol w:w="156"/>
        <w:gridCol w:w="552"/>
        <w:gridCol w:w="440"/>
        <w:gridCol w:w="640"/>
        <w:gridCol w:w="480"/>
        <w:gridCol w:w="439"/>
        <w:gridCol w:w="269"/>
        <w:gridCol w:w="590"/>
        <w:gridCol w:w="417"/>
        <w:gridCol w:w="425"/>
        <w:gridCol w:w="425"/>
        <w:gridCol w:w="426"/>
        <w:gridCol w:w="269"/>
        <w:gridCol w:w="425"/>
        <w:gridCol w:w="284"/>
        <w:gridCol w:w="283"/>
        <w:gridCol w:w="284"/>
        <w:gridCol w:w="425"/>
        <w:gridCol w:w="156"/>
        <w:gridCol w:w="553"/>
        <w:gridCol w:w="283"/>
        <w:gridCol w:w="39"/>
        <w:gridCol w:w="528"/>
      </w:tblGrid>
      <w:tr w:rsidR="00254573" w:rsidRPr="00254573" w:rsidTr="00254573">
        <w:trPr>
          <w:trHeight w:val="433"/>
        </w:trPr>
        <w:tc>
          <w:tcPr>
            <w:tcW w:w="10774" w:type="dxa"/>
            <w:gridSpan w:val="27"/>
            <w:tcBorders>
              <w:top w:val="nil"/>
              <w:left w:val="nil"/>
              <w:bottom w:val="nil"/>
              <w:right w:val="nil"/>
            </w:tcBorders>
            <w:shd w:val="clear" w:color="auto" w:fill="auto"/>
            <w:noWrap/>
            <w:hideMark/>
          </w:tcPr>
          <w:p w:rsidR="00254573" w:rsidRDefault="00254573" w:rsidP="00254573">
            <w:pPr>
              <w:jc w:val="center"/>
              <w:rPr>
                <w:color w:val="000000"/>
                <w:sz w:val="18"/>
                <w:szCs w:val="18"/>
              </w:rPr>
            </w:pPr>
            <w:r w:rsidRPr="00254573">
              <w:rPr>
                <w:color w:val="000000"/>
                <w:sz w:val="18"/>
                <w:szCs w:val="18"/>
              </w:rPr>
              <w:t>Выборы депутатов Комитета местного самоуправления Мошковского сельсовета Бековского района Пензенской</w:t>
            </w:r>
          </w:p>
          <w:p w:rsidR="00254573" w:rsidRPr="00254573" w:rsidRDefault="00254573" w:rsidP="00254573">
            <w:pPr>
              <w:jc w:val="center"/>
              <w:rPr>
                <w:color w:val="000000"/>
                <w:sz w:val="18"/>
                <w:szCs w:val="18"/>
              </w:rPr>
            </w:pPr>
            <w:r w:rsidRPr="00254573">
              <w:rPr>
                <w:color w:val="000000"/>
                <w:sz w:val="18"/>
                <w:szCs w:val="18"/>
              </w:rPr>
              <w:t>области седьмого созыва,</w:t>
            </w:r>
            <w:r>
              <w:rPr>
                <w:color w:val="000000"/>
                <w:sz w:val="18"/>
                <w:szCs w:val="18"/>
              </w:rPr>
              <w:t xml:space="preserve"> Пятый</w:t>
            </w:r>
          </w:p>
        </w:tc>
      </w:tr>
      <w:tr w:rsidR="00254573" w:rsidRPr="00254573" w:rsidTr="005C4710">
        <w:trPr>
          <w:trHeight w:val="133"/>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7811" w:type="dxa"/>
            <w:gridSpan w:val="20"/>
            <w:tcBorders>
              <w:top w:val="nil"/>
              <w:left w:val="nil"/>
              <w:bottom w:val="nil"/>
              <w:right w:val="nil"/>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08 сентября 2019 года</w:t>
            </w:r>
          </w:p>
        </w:tc>
        <w:tc>
          <w:tcPr>
            <w:tcW w:w="55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32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151"/>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7811" w:type="dxa"/>
            <w:gridSpan w:val="20"/>
            <w:tcBorders>
              <w:top w:val="nil"/>
              <w:left w:val="nil"/>
              <w:bottom w:val="nil"/>
              <w:right w:val="nil"/>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Сведения для опубликования полных данных протоколов</w:t>
            </w:r>
          </w:p>
        </w:tc>
        <w:tc>
          <w:tcPr>
            <w:tcW w:w="55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32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300"/>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8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52"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4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64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8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3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9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1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6"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81"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5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32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5208"/>
        </w:trPr>
        <w:tc>
          <w:tcPr>
            <w:tcW w:w="72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lastRenderedPageBreak/>
              <w:t>Наименование территориальной избирательной комиссии/территории</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Количество УИК</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 УИК</w:t>
            </w:r>
          </w:p>
        </w:tc>
        <w:tc>
          <w:tcPr>
            <w:tcW w:w="1134"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Приняло участие в выборах</w:t>
            </w:r>
          </w:p>
        </w:tc>
        <w:tc>
          <w:tcPr>
            <w:tcW w:w="1080"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Приняло участие в голосовании</w:t>
            </w:r>
          </w:p>
        </w:tc>
        <w:tc>
          <w:tcPr>
            <w:tcW w:w="480"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избирателей, внесенных в список избирателей на момент окончания голосования</w:t>
            </w:r>
          </w:p>
        </w:tc>
        <w:tc>
          <w:tcPr>
            <w:tcW w:w="43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полученных участковой избирательной комиссией</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бюллетеней, выданных избирателям, проголосовавшим досрочно</w:t>
            </w:r>
          </w:p>
        </w:tc>
        <w:tc>
          <w:tcPr>
            <w:tcW w:w="590"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выданных избирателям в помещении для голосования в день голосования</w:t>
            </w:r>
          </w:p>
        </w:tc>
        <w:tc>
          <w:tcPr>
            <w:tcW w:w="417"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выданных избирателям, вне помещения для голосования в день голосования</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погашенных избирательных бюллетеней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содержащихся в переносных ящиках для голосования</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содержащихся в стационарных ящиках для голосования</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недействительных избирательных бюллетеней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действительных избирательных бюллетеней</w:t>
            </w:r>
          </w:p>
        </w:tc>
        <w:tc>
          <w:tcPr>
            <w:tcW w:w="284"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утраченных избирательных бюллетеней</w:t>
            </w:r>
          </w:p>
        </w:tc>
        <w:tc>
          <w:tcPr>
            <w:tcW w:w="283"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не учтенных при получении избирательных бюллетеней</w:t>
            </w: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Pr>
                <w:color w:val="000000"/>
                <w:sz w:val="18"/>
                <w:szCs w:val="18"/>
              </w:rPr>
              <w:t>Рябинина Елена Михайловна</w:t>
            </w:r>
          </w:p>
        </w:tc>
        <w:tc>
          <w:tcPr>
            <w:tcW w:w="1134"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За</w:t>
            </w:r>
          </w:p>
        </w:tc>
        <w:tc>
          <w:tcPr>
            <w:tcW w:w="850"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Против</w:t>
            </w:r>
          </w:p>
        </w:tc>
      </w:tr>
      <w:tr w:rsidR="00254573" w:rsidRPr="00254573" w:rsidTr="005C4710">
        <w:trPr>
          <w:trHeight w:val="651"/>
        </w:trPr>
        <w:tc>
          <w:tcPr>
            <w:tcW w:w="724" w:type="dxa"/>
            <w:tcBorders>
              <w:top w:val="nil"/>
              <w:left w:val="single" w:sz="4" w:space="0" w:color="auto"/>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абсол</w:t>
            </w:r>
            <w:r>
              <w:rPr>
                <w:color w:val="000000"/>
                <w:sz w:val="18"/>
                <w:szCs w:val="18"/>
              </w:rPr>
              <w:t>.</w:t>
            </w:r>
          </w:p>
        </w:tc>
        <w:tc>
          <w:tcPr>
            <w:tcW w:w="708" w:type="dxa"/>
            <w:gridSpan w:val="2"/>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4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абсол.</w:t>
            </w:r>
          </w:p>
        </w:tc>
        <w:tc>
          <w:tcPr>
            <w:tcW w:w="6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48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3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59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17"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4"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3"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4" w:type="dxa"/>
            <w:vMerge/>
            <w:tcBorders>
              <w:top w:val="single" w:sz="4" w:space="0" w:color="auto"/>
              <w:left w:val="single" w:sz="4" w:space="0" w:color="auto"/>
              <w:bottom w:val="single" w:sz="4" w:space="0" w:color="auto"/>
              <w:right w:val="single" w:sz="4" w:space="0" w:color="auto"/>
            </w:tcBorders>
            <w:hideMark/>
          </w:tcPr>
          <w:p w:rsidR="00254573" w:rsidRPr="00254573" w:rsidRDefault="00254573" w:rsidP="005C4710">
            <w:pPr>
              <w:jc w:val="center"/>
              <w:rPr>
                <w:color w:val="000000"/>
                <w:sz w:val="18"/>
                <w:szCs w:val="18"/>
              </w:rPr>
            </w:pP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r>
      <w:tr w:rsidR="00254573" w:rsidRPr="00254573" w:rsidTr="005C4710">
        <w:trPr>
          <w:trHeight w:val="437"/>
        </w:trPr>
        <w:tc>
          <w:tcPr>
            <w:tcW w:w="724" w:type="dxa"/>
            <w:tcBorders>
              <w:top w:val="nil"/>
              <w:left w:val="single" w:sz="4" w:space="0" w:color="auto"/>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708" w:type="dxa"/>
            <w:gridSpan w:val="2"/>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6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8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w:t>
            </w:r>
          </w:p>
        </w:tc>
        <w:tc>
          <w:tcPr>
            <w:tcW w:w="43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2</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2а</w:t>
            </w:r>
          </w:p>
        </w:tc>
        <w:tc>
          <w:tcPr>
            <w:tcW w:w="59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3</w:t>
            </w:r>
          </w:p>
        </w:tc>
        <w:tc>
          <w:tcPr>
            <w:tcW w:w="417"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4</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5</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6</w:t>
            </w: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7</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8</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w:t>
            </w:r>
          </w:p>
        </w:tc>
        <w:tc>
          <w:tcPr>
            <w:tcW w:w="284"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9ж</w:t>
            </w:r>
          </w:p>
        </w:tc>
        <w:tc>
          <w:tcPr>
            <w:tcW w:w="283"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9з</w:t>
            </w:r>
          </w:p>
        </w:tc>
        <w:tc>
          <w:tcPr>
            <w:tcW w:w="284" w:type="dxa"/>
            <w:tcBorders>
              <w:top w:val="single" w:sz="4" w:space="0" w:color="auto"/>
              <w:left w:val="single" w:sz="4" w:space="0" w:color="auto"/>
              <w:bottom w:val="single" w:sz="4" w:space="0" w:color="auto"/>
              <w:right w:val="single" w:sz="4" w:space="0" w:color="auto"/>
            </w:tcBorders>
            <w:hideMark/>
          </w:tcPr>
          <w:p w:rsidR="00254573" w:rsidRPr="00254573" w:rsidRDefault="00254573" w:rsidP="005C4710">
            <w:pPr>
              <w:jc w:val="center"/>
              <w:rPr>
                <w:color w:val="000000"/>
                <w:sz w:val="18"/>
                <w:szCs w:val="18"/>
              </w:rPr>
            </w:pP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10</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11</w:t>
            </w:r>
          </w:p>
        </w:tc>
      </w:tr>
      <w:tr w:rsidR="00254573" w:rsidRPr="00254573" w:rsidTr="005C4710">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254573" w:rsidRPr="00254573" w:rsidRDefault="00254573" w:rsidP="005C4710">
            <w:pPr>
              <w:rPr>
                <w:color w:val="000000"/>
                <w:sz w:val="18"/>
                <w:szCs w:val="18"/>
              </w:rPr>
            </w:pPr>
            <w:r>
              <w:rPr>
                <w:color w:val="000000"/>
                <w:sz w:val="18"/>
                <w:szCs w:val="18"/>
              </w:rPr>
              <w:t>Округ № 5</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pPr>
              <w:jc w:val="right"/>
              <w:rPr>
                <w:color w:val="000000"/>
                <w:sz w:val="18"/>
                <w:szCs w:val="18"/>
              </w:rPr>
            </w:pPr>
            <w:r w:rsidRPr="00254573">
              <w:rPr>
                <w:color w:val="000000"/>
                <w:sz w:val="18"/>
                <w:szCs w:val="18"/>
              </w:rPr>
              <w:t>1</w:t>
            </w: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708" w:type="dxa"/>
            <w:gridSpan w:val="2"/>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60,87</w:t>
            </w:r>
          </w:p>
        </w:tc>
        <w:tc>
          <w:tcPr>
            <w:tcW w:w="4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6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60,87</w:t>
            </w:r>
          </w:p>
        </w:tc>
        <w:tc>
          <w:tcPr>
            <w:tcW w:w="48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69</w:t>
            </w:r>
          </w:p>
        </w:tc>
        <w:tc>
          <w:tcPr>
            <w:tcW w:w="43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70</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w:t>
            </w:r>
          </w:p>
        </w:tc>
        <w:tc>
          <w:tcPr>
            <w:tcW w:w="59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20</w:t>
            </w:r>
          </w:p>
        </w:tc>
        <w:tc>
          <w:tcPr>
            <w:tcW w:w="41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18</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28</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18</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24</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709"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100</w:t>
            </w:r>
            <w:r>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0,00</w:t>
            </w:r>
          </w:p>
        </w:tc>
      </w:tr>
      <w:tr w:rsidR="00254573" w:rsidRPr="00254573" w:rsidTr="005C4710">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254573" w:rsidRPr="00254573" w:rsidRDefault="00254573" w:rsidP="005C4710">
            <w:pPr>
              <w:rPr>
                <w:color w:val="000000"/>
                <w:sz w:val="18"/>
                <w:szCs w:val="18"/>
              </w:rPr>
            </w:pPr>
            <w:r w:rsidRPr="00254573">
              <w:rPr>
                <w:color w:val="000000"/>
                <w:sz w:val="18"/>
                <w:szCs w:val="18"/>
              </w:rPr>
              <w:t> </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pPr>
              <w:jc w:val="right"/>
              <w:rPr>
                <w:color w:val="000000"/>
                <w:sz w:val="18"/>
                <w:szCs w:val="18"/>
              </w:rPr>
            </w:pPr>
            <w:r w:rsidRPr="00254573">
              <w:rPr>
                <w:color w:val="000000"/>
                <w:sz w:val="18"/>
                <w:szCs w:val="18"/>
              </w:rPr>
              <w:t> </w:t>
            </w: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328</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708" w:type="dxa"/>
            <w:gridSpan w:val="2"/>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60,87</w:t>
            </w:r>
          </w:p>
        </w:tc>
        <w:tc>
          <w:tcPr>
            <w:tcW w:w="4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6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60,87</w:t>
            </w:r>
          </w:p>
        </w:tc>
        <w:tc>
          <w:tcPr>
            <w:tcW w:w="48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69</w:t>
            </w:r>
          </w:p>
        </w:tc>
        <w:tc>
          <w:tcPr>
            <w:tcW w:w="43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70</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w:t>
            </w:r>
          </w:p>
        </w:tc>
        <w:tc>
          <w:tcPr>
            <w:tcW w:w="59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20</w:t>
            </w:r>
          </w:p>
        </w:tc>
        <w:tc>
          <w:tcPr>
            <w:tcW w:w="41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18</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28</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18</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24</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42</w:t>
            </w:r>
          </w:p>
        </w:tc>
        <w:tc>
          <w:tcPr>
            <w:tcW w:w="709"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Pr>
                <w:color w:val="000000"/>
                <w:sz w:val="18"/>
                <w:szCs w:val="18"/>
              </w:rPr>
              <w:t>10</w:t>
            </w:r>
            <w:r w:rsidRPr="00254573">
              <w:rPr>
                <w:color w:val="000000"/>
                <w:sz w:val="18"/>
                <w:szCs w:val="18"/>
              </w:rPr>
              <w:t>0</w:t>
            </w:r>
            <w:r>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0,00</w:t>
            </w:r>
          </w:p>
        </w:tc>
      </w:tr>
    </w:tbl>
    <w:p w:rsidR="00254573" w:rsidRDefault="00254573" w:rsidP="00BF04F0">
      <w:pPr>
        <w:tabs>
          <w:tab w:val="left" w:pos="6555"/>
        </w:tabs>
        <w:rPr>
          <w:sz w:val="18"/>
          <w:szCs w:val="18"/>
        </w:rPr>
      </w:pPr>
    </w:p>
    <w:p w:rsidR="00254573" w:rsidRDefault="00254573" w:rsidP="00BF04F0">
      <w:pPr>
        <w:tabs>
          <w:tab w:val="left" w:pos="6555"/>
        </w:tabs>
        <w:rPr>
          <w:sz w:val="18"/>
          <w:szCs w:val="18"/>
        </w:rPr>
      </w:pPr>
    </w:p>
    <w:tbl>
      <w:tblPr>
        <w:tblW w:w="10774" w:type="dxa"/>
        <w:tblInd w:w="-318" w:type="dxa"/>
        <w:tblLayout w:type="fixed"/>
        <w:tblLook w:val="04A0" w:firstRow="1" w:lastRow="0" w:firstColumn="1" w:lastColumn="0" w:noHBand="0" w:noVBand="1"/>
      </w:tblPr>
      <w:tblGrid>
        <w:gridCol w:w="724"/>
        <w:gridCol w:w="269"/>
        <w:gridCol w:w="567"/>
        <w:gridCol w:w="426"/>
        <w:gridCol w:w="156"/>
        <w:gridCol w:w="552"/>
        <w:gridCol w:w="440"/>
        <w:gridCol w:w="640"/>
        <w:gridCol w:w="480"/>
        <w:gridCol w:w="439"/>
        <w:gridCol w:w="269"/>
        <w:gridCol w:w="590"/>
        <w:gridCol w:w="417"/>
        <w:gridCol w:w="425"/>
        <w:gridCol w:w="425"/>
        <w:gridCol w:w="426"/>
        <w:gridCol w:w="269"/>
        <w:gridCol w:w="425"/>
        <w:gridCol w:w="284"/>
        <w:gridCol w:w="283"/>
        <w:gridCol w:w="284"/>
        <w:gridCol w:w="425"/>
        <w:gridCol w:w="156"/>
        <w:gridCol w:w="553"/>
        <w:gridCol w:w="283"/>
        <w:gridCol w:w="39"/>
        <w:gridCol w:w="528"/>
      </w:tblGrid>
      <w:tr w:rsidR="00254573" w:rsidRPr="00254573" w:rsidTr="00254573">
        <w:trPr>
          <w:trHeight w:val="313"/>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9522" w:type="dxa"/>
            <w:gridSpan w:val="25"/>
            <w:tcBorders>
              <w:top w:val="nil"/>
              <w:left w:val="nil"/>
              <w:bottom w:val="nil"/>
              <w:right w:val="nil"/>
            </w:tcBorders>
            <w:shd w:val="clear" w:color="auto" w:fill="auto"/>
            <w:noWrap/>
            <w:hideMark/>
          </w:tcPr>
          <w:p w:rsidR="00254573" w:rsidRPr="00254573" w:rsidRDefault="00254573" w:rsidP="00254573">
            <w:pPr>
              <w:jc w:val="center"/>
              <w:rPr>
                <w:color w:val="000000"/>
                <w:sz w:val="18"/>
                <w:szCs w:val="18"/>
              </w:rPr>
            </w:pPr>
            <w:r w:rsidRPr="00254573">
              <w:rPr>
                <w:color w:val="000000"/>
                <w:sz w:val="18"/>
                <w:szCs w:val="18"/>
              </w:rPr>
              <w:t>Выборы депутатов Комитета местного самоуправления Мошковского сельсовета Бековского района Пензенской области седьмого созыва,</w:t>
            </w:r>
            <w:r>
              <w:rPr>
                <w:color w:val="000000"/>
                <w:sz w:val="18"/>
                <w:szCs w:val="18"/>
              </w:rPr>
              <w:t xml:space="preserve"> Шестой</w:t>
            </w: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133"/>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7811" w:type="dxa"/>
            <w:gridSpan w:val="20"/>
            <w:tcBorders>
              <w:top w:val="nil"/>
              <w:left w:val="nil"/>
              <w:bottom w:val="nil"/>
              <w:right w:val="nil"/>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08 сентября 2019 года</w:t>
            </w:r>
          </w:p>
        </w:tc>
        <w:tc>
          <w:tcPr>
            <w:tcW w:w="55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32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151"/>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7811" w:type="dxa"/>
            <w:gridSpan w:val="20"/>
            <w:tcBorders>
              <w:top w:val="nil"/>
              <w:left w:val="nil"/>
              <w:bottom w:val="nil"/>
              <w:right w:val="nil"/>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Сведения для опубликования полных данных протоколов</w:t>
            </w:r>
          </w:p>
        </w:tc>
        <w:tc>
          <w:tcPr>
            <w:tcW w:w="55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32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300"/>
        </w:trPr>
        <w:tc>
          <w:tcPr>
            <w:tcW w:w="72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6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8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52"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4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64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8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3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90"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17"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6"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69"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425"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284"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81"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53"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322" w:type="dxa"/>
            <w:gridSpan w:val="2"/>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c>
          <w:tcPr>
            <w:tcW w:w="528" w:type="dxa"/>
            <w:tcBorders>
              <w:top w:val="nil"/>
              <w:left w:val="nil"/>
              <w:bottom w:val="nil"/>
              <w:right w:val="nil"/>
            </w:tcBorders>
            <w:shd w:val="clear" w:color="auto" w:fill="auto"/>
            <w:noWrap/>
            <w:vAlign w:val="bottom"/>
            <w:hideMark/>
          </w:tcPr>
          <w:p w:rsidR="00254573" w:rsidRPr="00254573" w:rsidRDefault="00254573" w:rsidP="005C4710">
            <w:pPr>
              <w:rPr>
                <w:color w:val="000000"/>
                <w:sz w:val="18"/>
                <w:szCs w:val="18"/>
              </w:rPr>
            </w:pPr>
          </w:p>
        </w:tc>
      </w:tr>
      <w:tr w:rsidR="00254573" w:rsidRPr="00254573" w:rsidTr="005C4710">
        <w:trPr>
          <w:trHeight w:val="5208"/>
        </w:trPr>
        <w:tc>
          <w:tcPr>
            <w:tcW w:w="72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Наименование территориальной избирательной комиссии/территории</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Количество УИК</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 УИК</w:t>
            </w:r>
          </w:p>
        </w:tc>
        <w:tc>
          <w:tcPr>
            <w:tcW w:w="1134"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Приняло участие в выборах</w:t>
            </w:r>
          </w:p>
        </w:tc>
        <w:tc>
          <w:tcPr>
            <w:tcW w:w="1080"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Приняло участие в голосовании</w:t>
            </w:r>
          </w:p>
        </w:tc>
        <w:tc>
          <w:tcPr>
            <w:tcW w:w="480"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избирателей, внесенных в список избирателей на момент окончания голосования</w:t>
            </w:r>
          </w:p>
        </w:tc>
        <w:tc>
          <w:tcPr>
            <w:tcW w:w="43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полученных участковой избирательной комиссией</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бюллетеней, выданных избирателям, проголосовавшим досрочно</w:t>
            </w:r>
          </w:p>
        </w:tc>
        <w:tc>
          <w:tcPr>
            <w:tcW w:w="590"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выданных избирателям в помещении для голосования в день голосования</w:t>
            </w:r>
          </w:p>
        </w:tc>
        <w:tc>
          <w:tcPr>
            <w:tcW w:w="417"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выданных избирателям, вне помещения для голосования в день голосования</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погашенных избирательных бюллетеней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содержащихся в переносных ящиках для голосования</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избирательных бюллетеней, содержащихся в стационарных ящиках для голосования</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недействительных избирательных бюллетеней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действительных избирательных бюллетеней</w:t>
            </w:r>
          </w:p>
        </w:tc>
        <w:tc>
          <w:tcPr>
            <w:tcW w:w="284"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утраченных избирательных бюллетеней</w:t>
            </w:r>
          </w:p>
        </w:tc>
        <w:tc>
          <w:tcPr>
            <w:tcW w:w="283" w:type="dxa"/>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Число не учтенных при получении избирательных бюллетеней</w:t>
            </w: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Pr>
                <w:color w:val="000000"/>
                <w:sz w:val="18"/>
                <w:szCs w:val="18"/>
              </w:rPr>
              <w:t>Ледащева Наталия Алексеевна</w:t>
            </w:r>
          </w:p>
        </w:tc>
        <w:tc>
          <w:tcPr>
            <w:tcW w:w="1134"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За</w:t>
            </w:r>
          </w:p>
        </w:tc>
        <w:tc>
          <w:tcPr>
            <w:tcW w:w="850"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254573" w:rsidRPr="00254573" w:rsidRDefault="00254573" w:rsidP="005C4710">
            <w:pPr>
              <w:jc w:val="center"/>
              <w:rPr>
                <w:color w:val="000000"/>
                <w:sz w:val="18"/>
                <w:szCs w:val="18"/>
              </w:rPr>
            </w:pPr>
            <w:r w:rsidRPr="00254573">
              <w:rPr>
                <w:color w:val="000000"/>
                <w:sz w:val="18"/>
                <w:szCs w:val="18"/>
              </w:rPr>
              <w:t>Против</w:t>
            </w:r>
          </w:p>
        </w:tc>
      </w:tr>
      <w:tr w:rsidR="00254573" w:rsidRPr="00254573" w:rsidTr="00254573">
        <w:trPr>
          <w:trHeight w:val="651"/>
        </w:trPr>
        <w:tc>
          <w:tcPr>
            <w:tcW w:w="724" w:type="dxa"/>
            <w:tcBorders>
              <w:top w:val="nil"/>
              <w:left w:val="single" w:sz="4" w:space="0" w:color="auto"/>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254573">
            <w:pPr>
              <w:jc w:val="center"/>
              <w:rPr>
                <w:color w:val="000000"/>
                <w:sz w:val="18"/>
                <w:szCs w:val="18"/>
              </w:rPr>
            </w:pPr>
            <w:r w:rsidRPr="00254573">
              <w:rPr>
                <w:color w:val="000000"/>
                <w:sz w:val="18"/>
                <w:szCs w:val="18"/>
              </w:rPr>
              <w:t>абсол</w:t>
            </w:r>
            <w:r>
              <w:rPr>
                <w:color w:val="000000"/>
                <w:sz w:val="18"/>
                <w:szCs w:val="18"/>
              </w:rPr>
              <w:t>.</w:t>
            </w:r>
          </w:p>
        </w:tc>
        <w:tc>
          <w:tcPr>
            <w:tcW w:w="708" w:type="dxa"/>
            <w:gridSpan w:val="2"/>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440" w:type="dxa"/>
            <w:tcBorders>
              <w:top w:val="nil"/>
              <w:left w:val="nil"/>
              <w:bottom w:val="single" w:sz="4" w:space="0" w:color="auto"/>
              <w:right w:val="single" w:sz="4" w:space="0" w:color="auto"/>
            </w:tcBorders>
            <w:shd w:val="clear" w:color="auto" w:fill="auto"/>
            <w:hideMark/>
          </w:tcPr>
          <w:p w:rsidR="00254573" w:rsidRPr="00254573" w:rsidRDefault="00254573" w:rsidP="00254573">
            <w:pPr>
              <w:jc w:val="center"/>
              <w:rPr>
                <w:color w:val="000000"/>
                <w:sz w:val="18"/>
                <w:szCs w:val="18"/>
              </w:rPr>
            </w:pPr>
            <w:r w:rsidRPr="00254573">
              <w:rPr>
                <w:color w:val="000000"/>
                <w:sz w:val="18"/>
                <w:szCs w:val="18"/>
              </w:rPr>
              <w:t>абсол.</w:t>
            </w:r>
          </w:p>
        </w:tc>
        <w:tc>
          <w:tcPr>
            <w:tcW w:w="6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48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3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59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17"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4"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3"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284" w:type="dxa"/>
            <w:vMerge/>
            <w:tcBorders>
              <w:top w:val="single" w:sz="4" w:space="0" w:color="auto"/>
              <w:left w:val="single" w:sz="4" w:space="0" w:color="auto"/>
              <w:bottom w:val="single" w:sz="4" w:space="0" w:color="auto"/>
              <w:right w:val="single" w:sz="4" w:space="0" w:color="auto"/>
            </w:tcBorders>
            <w:hideMark/>
          </w:tcPr>
          <w:p w:rsidR="00254573" w:rsidRPr="00254573" w:rsidRDefault="00254573" w:rsidP="005C4710">
            <w:pPr>
              <w:jc w:val="center"/>
              <w:rPr>
                <w:color w:val="000000"/>
                <w:sz w:val="18"/>
                <w:szCs w:val="18"/>
              </w:rPr>
            </w:pP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w:t>
            </w:r>
          </w:p>
        </w:tc>
      </w:tr>
      <w:tr w:rsidR="00254573" w:rsidRPr="00254573" w:rsidTr="005C4710">
        <w:trPr>
          <w:trHeight w:val="437"/>
        </w:trPr>
        <w:tc>
          <w:tcPr>
            <w:tcW w:w="724" w:type="dxa"/>
            <w:tcBorders>
              <w:top w:val="nil"/>
              <w:left w:val="single" w:sz="4" w:space="0" w:color="auto"/>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rsidP="005C4710">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708" w:type="dxa"/>
            <w:gridSpan w:val="2"/>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64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p>
        </w:tc>
        <w:tc>
          <w:tcPr>
            <w:tcW w:w="48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w:t>
            </w:r>
          </w:p>
        </w:tc>
        <w:tc>
          <w:tcPr>
            <w:tcW w:w="43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2</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2а</w:t>
            </w:r>
          </w:p>
        </w:tc>
        <w:tc>
          <w:tcPr>
            <w:tcW w:w="590"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3</w:t>
            </w:r>
          </w:p>
        </w:tc>
        <w:tc>
          <w:tcPr>
            <w:tcW w:w="417"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4</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5</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6</w:t>
            </w:r>
          </w:p>
        </w:tc>
        <w:tc>
          <w:tcPr>
            <w:tcW w:w="426"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7</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8</w:t>
            </w:r>
          </w:p>
        </w:tc>
        <w:tc>
          <w:tcPr>
            <w:tcW w:w="425"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w:t>
            </w:r>
          </w:p>
        </w:tc>
        <w:tc>
          <w:tcPr>
            <w:tcW w:w="284"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9ж</w:t>
            </w:r>
          </w:p>
        </w:tc>
        <w:tc>
          <w:tcPr>
            <w:tcW w:w="283" w:type="dxa"/>
            <w:tcBorders>
              <w:top w:val="nil"/>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9з</w:t>
            </w:r>
          </w:p>
        </w:tc>
        <w:tc>
          <w:tcPr>
            <w:tcW w:w="284" w:type="dxa"/>
            <w:tcBorders>
              <w:top w:val="single" w:sz="4" w:space="0" w:color="auto"/>
              <w:left w:val="single" w:sz="4" w:space="0" w:color="auto"/>
              <w:bottom w:val="single" w:sz="4" w:space="0" w:color="auto"/>
              <w:right w:val="single" w:sz="4" w:space="0" w:color="auto"/>
            </w:tcBorders>
            <w:hideMark/>
          </w:tcPr>
          <w:p w:rsidR="00254573" w:rsidRPr="00254573" w:rsidRDefault="00254573" w:rsidP="005C4710">
            <w:pPr>
              <w:jc w:val="center"/>
              <w:rPr>
                <w:color w:val="000000"/>
                <w:sz w:val="18"/>
                <w:szCs w:val="18"/>
              </w:rPr>
            </w:pP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10</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254573" w:rsidRPr="00254573" w:rsidRDefault="00254573" w:rsidP="005C4710">
            <w:pPr>
              <w:jc w:val="center"/>
              <w:rPr>
                <w:color w:val="000000"/>
                <w:sz w:val="18"/>
                <w:szCs w:val="18"/>
              </w:rPr>
            </w:pPr>
            <w:r w:rsidRPr="00254573">
              <w:rPr>
                <w:color w:val="000000"/>
                <w:sz w:val="18"/>
                <w:szCs w:val="18"/>
              </w:rPr>
              <w:t>11</w:t>
            </w:r>
          </w:p>
        </w:tc>
      </w:tr>
      <w:tr w:rsidR="00254573" w:rsidRPr="00254573" w:rsidTr="005C4710">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254573" w:rsidRPr="00254573" w:rsidRDefault="00254573" w:rsidP="005C4710">
            <w:pPr>
              <w:rPr>
                <w:color w:val="000000"/>
                <w:sz w:val="18"/>
                <w:szCs w:val="18"/>
              </w:rPr>
            </w:pPr>
            <w:r>
              <w:rPr>
                <w:color w:val="000000"/>
                <w:sz w:val="18"/>
                <w:szCs w:val="18"/>
              </w:rPr>
              <w:t>Округ № 6</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pPr>
              <w:jc w:val="right"/>
              <w:rPr>
                <w:color w:val="000000"/>
                <w:sz w:val="18"/>
                <w:szCs w:val="18"/>
              </w:rPr>
            </w:pPr>
            <w:r w:rsidRPr="00254573">
              <w:rPr>
                <w:color w:val="000000"/>
                <w:sz w:val="18"/>
                <w:szCs w:val="18"/>
              </w:rPr>
              <w:t>1</w:t>
            </w: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37</w:t>
            </w:r>
          </w:p>
        </w:tc>
        <w:tc>
          <w:tcPr>
            <w:tcW w:w="708" w:type="dxa"/>
            <w:gridSpan w:val="2"/>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59,68</w:t>
            </w:r>
          </w:p>
        </w:tc>
        <w:tc>
          <w:tcPr>
            <w:tcW w:w="4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36</w:t>
            </w:r>
          </w:p>
        </w:tc>
        <w:tc>
          <w:tcPr>
            <w:tcW w:w="6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58,06</w:t>
            </w:r>
          </w:p>
        </w:tc>
        <w:tc>
          <w:tcPr>
            <w:tcW w:w="48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62</w:t>
            </w:r>
          </w:p>
        </w:tc>
        <w:tc>
          <w:tcPr>
            <w:tcW w:w="43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62</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w:t>
            </w:r>
          </w:p>
        </w:tc>
        <w:tc>
          <w:tcPr>
            <w:tcW w:w="59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20</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25</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20</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16</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35</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34</w:t>
            </w:r>
          </w:p>
        </w:tc>
        <w:tc>
          <w:tcPr>
            <w:tcW w:w="709"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94,44</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2,78</w:t>
            </w:r>
          </w:p>
        </w:tc>
      </w:tr>
      <w:tr w:rsidR="00254573" w:rsidRPr="00254573" w:rsidTr="005C4710">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254573" w:rsidRPr="00254573" w:rsidRDefault="00254573" w:rsidP="005C4710">
            <w:pPr>
              <w:rPr>
                <w:color w:val="000000"/>
                <w:sz w:val="18"/>
                <w:szCs w:val="18"/>
              </w:rPr>
            </w:pPr>
            <w:r w:rsidRPr="00254573">
              <w:rPr>
                <w:color w:val="000000"/>
                <w:sz w:val="18"/>
                <w:szCs w:val="18"/>
              </w:rPr>
              <w:t> </w:t>
            </w:r>
          </w:p>
        </w:tc>
        <w:tc>
          <w:tcPr>
            <w:tcW w:w="269" w:type="dxa"/>
            <w:tcBorders>
              <w:top w:val="nil"/>
              <w:left w:val="nil"/>
              <w:bottom w:val="single" w:sz="4" w:space="0" w:color="auto"/>
              <w:right w:val="single" w:sz="4" w:space="0" w:color="auto"/>
            </w:tcBorders>
            <w:shd w:val="clear" w:color="auto" w:fill="auto"/>
            <w:hideMark/>
          </w:tcPr>
          <w:p w:rsidR="00254573" w:rsidRPr="00254573" w:rsidRDefault="00254573">
            <w:pPr>
              <w:jc w:val="right"/>
              <w:rPr>
                <w:color w:val="000000"/>
                <w:sz w:val="18"/>
                <w:szCs w:val="18"/>
              </w:rPr>
            </w:pPr>
            <w:r w:rsidRPr="00254573">
              <w:rPr>
                <w:color w:val="000000"/>
                <w:sz w:val="18"/>
                <w:szCs w:val="18"/>
              </w:rPr>
              <w:t> </w:t>
            </w:r>
          </w:p>
        </w:tc>
        <w:tc>
          <w:tcPr>
            <w:tcW w:w="56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328</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37</w:t>
            </w:r>
          </w:p>
        </w:tc>
        <w:tc>
          <w:tcPr>
            <w:tcW w:w="708" w:type="dxa"/>
            <w:gridSpan w:val="2"/>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59,68</w:t>
            </w:r>
          </w:p>
        </w:tc>
        <w:tc>
          <w:tcPr>
            <w:tcW w:w="4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36</w:t>
            </w:r>
          </w:p>
        </w:tc>
        <w:tc>
          <w:tcPr>
            <w:tcW w:w="64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58,06</w:t>
            </w:r>
          </w:p>
        </w:tc>
        <w:tc>
          <w:tcPr>
            <w:tcW w:w="48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62</w:t>
            </w:r>
          </w:p>
        </w:tc>
        <w:tc>
          <w:tcPr>
            <w:tcW w:w="43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62</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w:t>
            </w:r>
          </w:p>
        </w:tc>
        <w:tc>
          <w:tcPr>
            <w:tcW w:w="590"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16</w:t>
            </w:r>
          </w:p>
        </w:tc>
        <w:tc>
          <w:tcPr>
            <w:tcW w:w="417"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20</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25</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20</w:t>
            </w:r>
          </w:p>
        </w:tc>
        <w:tc>
          <w:tcPr>
            <w:tcW w:w="426"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16</w:t>
            </w:r>
          </w:p>
        </w:tc>
        <w:tc>
          <w:tcPr>
            <w:tcW w:w="269"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35</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0</w:t>
            </w:r>
          </w:p>
        </w:tc>
        <w:tc>
          <w:tcPr>
            <w:tcW w:w="284"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 </w:t>
            </w:r>
          </w:p>
        </w:tc>
        <w:tc>
          <w:tcPr>
            <w:tcW w:w="425"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34</w:t>
            </w:r>
          </w:p>
        </w:tc>
        <w:tc>
          <w:tcPr>
            <w:tcW w:w="709"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94,44</w:t>
            </w:r>
          </w:p>
        </w:tc>
        <w:tc>
          <w:tcPr>
            <w:tcW w:w="283" w:type="dxa"/>
            <w:tcBorders>
              <w:top w:val="nil"/>
              <w:left w:val="nil"/>
              <w:bottom w:val="single" w:sz="4" w:space="0" w:color="auto"/>
              <w:right w:val="single" w:sz="4" w:space="0" w:color="auto"/>
            </w:tcBorders>
            <w:shd w:val="clear" w:color="auto" w:fill="auto"/>
            <w:noWrap/>
            <w:hideMark/>
          </w:tcPr>
          <w:p w:rsidR="00254573" w:rsidRPr="00254573" w:rsidRDefault="00254573">
            <w:pPr>
              <w:jc w:val="right"/>
              <w:rPr>
                <w:color w:val="000000"/>
                <w:sz w:val="18"/>
                <w:szCs w:val="18"/>
              </w:rPr>
            </w:pPr>
            <w:r w:rsidRPr="00254573">
              <w:rPr>
                <w:color w:val="000000"/>
                <w:sz w:val="18"/>
                <w:szCs w:val="18"/>
              </w:rPr>
              <w:t>1</w:t>
            </w:r>
          </w:p>
        </w:tc>
        <w:tc>
          <w:tcPr>
            <w:tcW w:w="567" w:type="dxa"/>
            <w:gridSpan w:val="2"/>
            <w:tcBorders>
              <w:top w:val="nil"/>
              <w:left w:val="nil"/>
              <w:bottom w:val="single" w:sz="4" w:space="0" w:color="auto"/>
              <w:right w:val="single" w:sz="4" w:space="0" w:color="auto"/>
            </w:tcBorders>
            <w:shd w:val="clear" w:color="auto" w:fill="auto"/>
            <w:noWrap/>
            <w:hideMark/>
          </w:tcPr>
          <w:p w:rsidR="00254573" w:rsidRPr="00254573" w:rsidRDefault="00254573" w:rsidP="00254573">
            <w:pPr>
              <w:jc w:val="right"/>
              <w:rPr>
                <w:color w:val="000000"/>
                <w:sz w:val="18"/>
                <w:szCs w:val="18"/>
              </w:rPr>
            </w:pPr>
            <w:r w:rsidRPr="00254573">
              <w:rPr>
                <w:color w:val="000000"/>
                <w:sz w:val="18"/>
                <w:szCs w:val="18"/>
              </w:rPr>
              <w:t>2,78</w:t>
            </w:r>
          </w:p>
        </w:tc>
      </w:tr>
    </w:tbl>
    <w:p w:rsidR="00254573" w:rsidRDefault="00254573" w:rsidP="00BF04F0">
      <w:pPr>
        <w:tabs>
          <w:tab w:val="left" w:pos="6555"/>
        </w:tabs>
        <w:rPr>
          <w:sz w:val="18"/>
          <w:szCs w:val="18"/>
        </w:rPr>
      </w:pPr>
    </w:p>
    <w:p w:rsidR="00254573" w:rsidRDefault="00254573" w:rsidP="00BF04F0">
      <w:pPr>
        <w:tabs>
          <w:tab w:val="left" w:pos="6555"/>
        </w:tabs>
        <w:rPr>
          <w:sz w:val="18"/>
          <w:szCs w:val="18"/>
        </w:rPr>
      </w:pPr>
    </w:p>
    <w:tbl>
      <w:tblPr>
        <w:tblW w:w="10774" w:type="dxa"/>
        <w:tblInd w:w="-318" w:type="dxa"/>
        <w:tblLayout w:type="fixed"/>
        <w:tblLook w:val="04A0" w:firstRow="1" w:lastRow="0" w:firstColumn="1" w:lastColumn="0" w:noHBand="0" w:noVBand="1"/>
      </w:tblPr>
      <w:tblGrid>
        <w:gridCol w:w="724"/>
        <w:gridCol w:w="269"/>
        <w:gridCol w:w="567"/>
        <w:gridCol w:w="426"/>
        <w:gridCol w:w="156"/>
        <w:gridCol w:w="552"/>
        <w:gridCol w:w="440"/>
        <w:gridCol w:w="640"/>
        <w:gridCol w:w="480"/>
        <w:gridCol w:w="439"/>
        <w:gridCol w:w="269"/>
        <w:gridCol w:w="590"/>
        <w:gridCol w:w="417"/>
        <w:gridCol w:w="425"/>
        <w:gridCol w:w="425"/>
        <w:gridCol w:w="426"/>
        <w:gridCol w:w="269"/>
        <w:gridCol w:w="425"/>
        <w:gridCol w:w="284"/>
        <w:gridCol w:w="283"/>
        <w:gridCol w:w="284"/>
        <w:gridCol w:w="425"/>
        <w:gridCol w:w="156"/>
        <w:gridCol w:w="553"/>
        <w:gridCol w:w="283"/>
        <w:gridCol w:w="39"/>
        <w:gridCol w:w="528"/>
      </w:tblGrid>
      <w:tr w:rsidR="00254573" w:rsidRPr="00254573" w:rsidTr="00254573">
        <w:trPr>
          <w:trHeight w:val="371"/>
        </w:trPr>
        <w:tc>
          <w:tcPr>
            <w:tcW w:w="724" w:type="dxa"/>
            <w:tcBorders>
              <w:top w:val="nil"/>
              <w:left w:val="nil"/>
              <w:bottom w:val="nil"/>
              <w:right w:val="nil"/>
            </w:tcBorders>
            <w:shd w:val="clear" w:color="auto" w:fill="auto"/>
            <w:noWrap/>
            <w:vAlign w:val="bottom"/>
            <w:hideMark/>
          </w:tcPr>
          <w:p w:rsidR="00254573" w:rsidRPr="00254573" w:rsidRDefault="00254573" w:rsidP="00B03043">
            <w:pPr>
              <w:rPr>
                <w:color w:val="000000"/>
                <w:sz w:val="18"/>
                <w:szCs w:val="18"/>
              </w:rPr>
            </w:pPr>
          </w:p>
        </w:tc>
        <w:tc>
          <w:tcPr>
            <w:tcW w:w="9522" w:type="dxa"/>
            <w:gridSpan w:val="25"/>
            <w:tcBorders>
              <w:top w:val="nil"/>
              <w:left w:val="nil"/>
              <w:bottom w:val="nil"/>
              <w:right w:val="nil"/>
            </w:tcBorders>
            <w:shd w:val="clear" w:color="auto" w:fill="auto"/>
            <w:noWrap/>
            <w:hideMark/>
          </w:tcPr>
          <w:p w:rsidR="00254573" w:rsidRPr="00254573" w:rsidRDefault="00254573" w:rsidP="00254573">
            <w:pPr>
              <w:jc w:val="center"/>
              <w:rPr>
                <w:color w:val="000000"/>
                <w:sz w:val="18"/>
                <w:szCs w:val="18"/>
              </w:rPr>
            </w:pPr>
            <w:r w:rsidRPr="00254573">
              <w:rPr>
                <w:color w:val="000000"/>
                <w:sz w:val="18"/>
                <w:szCs w:val="18"/>
              </w:rPr>
              <w:t>Выборы депутатов Комитета местного самоуправления Мошковского сельсовета Бековского района Пензенской области седьмого созыва,</w:t>
            </w:r>
            <w:r>
              <w:rPr>
                <w:color w:val="000000"/>
                <w:sz w:val="18"/>
                <w:szCs w:val="18"/>
              </w:rPr>
              <w:t xml:space="preserve"> </w:t>
            </w:r>
            <w:r w:rsidRPr="00254573">
              <w:rPr>
                <w:color w:val="000000"/>
                <w:sz w:val="18"/>
                <w:szCs w:val="18"/>
              </w:rPr>
              <w:t>Седьмой</w:t>
            </w:r>
          </w:p>
        </w:tc>
        <w:tc>
          <w:tcPr>
            <w:tcW w:w="528" w:type="dxa"/>
            <w:tcBorders>
              <w:top w:val="nil"/>
              <w:left w:val="nil"/>
              <w:bottom w:val="nil"/>
              <w:right w:val="nil"/>
            </w:tcBorders>
            <w:shd w:val="clear" w:color="auto" w:fill="auto"/>
            <w:noWrap/>
            <w:vAlign w:val="bottom"/>
            <w:hideMark/>
          </w:tcPr>
          <w:p w:rsidR="00254573" w:rsidRPr="00254573" w:rsidRDefault="00254573" w:rsidP="00B03043">
            <w:pPr>
              <w:rPr>
                <w:color w:val="000000"/>
                <w:sz w:val="18"/>
                <w:szCs w:val="18"/>
              </w:rPr>
            </w:pPr>
          </w:p>
        </w:tc>
      </w:tr>
      <w:tr w:rsidR="00B03043" w:rsidRPr="00254573" w:rsidTr="00B03043">
        <w:trPr>
          <w:trHeight w:val="133"/>
        </w:trPr>
        <w:tc>
          <w:tcPr>
            <w:tcW w:w="724"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269"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567"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7811" w:type="dxa"/>
            <w:gridSpan w:val="20"/>
            <w:tcBorders>
              <w:top w:val="nil"/>
              <w:left w:val="nil"/>
              <w:bottom w:val="nil"/>
              <w:right w:val="nil"/>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08 сентября 2019 года</w:t>
            </w:r>
          </w:p>
        </w:tc>
        <w:tc>
          <w:tcPr>
            <w:tcW w:w="553"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322" w:type="dxa"/>
            <w:gridSpan w:val="2"/>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528"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r>
      <w:tr w:rsidR="00B03043" w:rsidRPr="00254573" w:rsidTr="00B03043">
        <w:trPr>
          <w:trHeight w:val="151"/>
        </w:trPr>
        <w:tc>
          <w:tcPr>
            <w:tcW w:w="724"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269"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567"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7811" w:type="dxa"/>
            <w:gridSpan w:val="20"/>
            <w:tcBorders>
              <w:top w:val="nil"/>
              <w:left w:val="nil"/>
              <w:bottom w:val="nil"/>
              <w:right w:val="nil"/>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Сведения для опубликования полных данных протоколов</w:t>
            </w:r>
          </w:p>
        </w:tc>
        <w:tc>
          <w:tcPr>
            <w:tcW w:w="553"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322" w:type="dxa"/>
            <w:gridSpan w:val="2"/>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528"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r>
      <w:tr w:rsidR="00B03043" w:rsidRPr="00254573" w:rsidTr="00B03043">
        <w:trPr>
          <w:trHeight w:val="300"/>
        </w:trPr>
        <w:tc>
          <w:tcPr>
            <w:tcW w:w="724"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269"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567"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582" w:type="dxa"/>
            <w:gridSpan w:val="2"/>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552"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440"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640"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480"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439"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269"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590"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417"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425"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425"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426"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269"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425"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284"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283"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284"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581" w:type="dxa"/>
            <w:gridSpan w:val="2"/>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553"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322" w:type="dxa"/>
            <w:gridSpan w:val="2"/>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c>
          <w:tcPr>
            <w:tcW w:w="528" w:type="dxa"/>
            <w:tcBorders>
              <w:top w:val="nil"/>
              <w:left w:val="nil"/>
              <w:bottom w:val="nil"/>
              <w:right w:val="nil"/>
            </w:tcBorders>
            <w:shd w:val="clear" w:color="auto" w:fill="auto"/>
            <w:noWrap/>
            <w:vAlign w:val="bottom"/>
            <w:hideMark/>
          </w:tcPr>
          <w:p w:rsidR="00B03043" w:rsidRPr="00254573" w:rsidRDefault="00B03043" w:rsidP="00B03043">
            <w:pPr>
              <w:rPr>
                <w:color w:val="000000"/>
                <w:sz w:val="18"/>
                <w:szCs w:val="18"/>
              </w:rPr>
            </w:pPr>
          </w:p>
        </w:tc>
      </w:tr>
      <w:tr w:rsidR="00B03043" w:rsidRPr="00254573" w:rsidTr="00B03043">
        <w:trPr>
          <w:trHeight w:val="5208"/>
        </w:trPr>
        <w:tc>
          <w:tcPr>
            <w:tcW w:w="72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Наименование территориальной избирательной комиссии/территории</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Количество УИК</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 УИК</w:t>
            </w:r>
          </w:p>
        </w:tc>
        <w:tc>
          <w:tcPr>
            <w:tcW w:w="1134"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Приняло участие в выборах</w:t>
            </w:r>
          </w:p>
        </w:tc>
        <w:tc>
          <w:tcPr>
            <w:tcW w:w="1080"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Приняло участие в голосовании</w:t>
            </w:r>
          </w:p>
        </w:tc>
        <w:tc>
          <w:tcPr>
            <w:tcW w:w="480"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Число избирателей, внесенных в список избирателей на момент окончания голосования</w:t>
            </w:r>
          </w:p>
        </w:tc>
        <w:tc>
          <w:tcPr>
            <w:tcW w:w="439"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Число избирательных бюллетеней, полученных участковой избирательной комиссией</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Число  бюллетеней, выданных избирателям, проголосовавшим досрочно</w:t>
            </w:r>
          </w:p>
        </w:tc>
        <w:tc>
          <w:tcPr>
            <w:tcW w:w="590"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Число избирательных бюллетеней, выданных избирателям в помещении для голосования в день голосования</w:t>
            </w:r>
          </w:p>
        </w:tc>
        <w:tc>
          <w:tcPr>
            <w:tcW w:w="417"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Число избирательных бюллетеней, выданных избирателям, вне помещения для голосования в день голосования</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Число погашенных избирательных бюллетеней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Число избирательных бюллетеней, содержащихся в переносных ящиках для голосования</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Число избирательных бюллетеней, содержащихся в стационарных ящиках для голосования</w:t>
            </w:r>
          </w:p>
        </w:tc>
        <w:tc>
          <w:tcPr>
            <w:tcW w:w="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Число недействительных избирательных бюллетеней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Число действительных избирательных бюллетеней</w:t>
            </w:r>
          </w:p>
        </w:tc>
        <w:tc>
          <w:tcPr>
            <w:tcW w:w="284"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Число утраченных избирательных бюллетеней</w:t>
            </w:r>
          </w:p>
        </w:tc>
        <w:tc>
          <w:tcPr>
            <w:tcW w:w="283" w:type="dxa"/>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Число не учтенных при получении избирательных бюллетеней</w:t>
            </w: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Сафронова Наталья Юрьевна</w:t>
            </w:r>
          </w:p>
        </w:tc>
        <w:tc>
          <w:tcPr>
            <w:tcW w:w="1134"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За</w:t>
            </w:r>
          </w:p>
        </w:tc>
        <w:tc>
          <w:tcPr>
            <w:tcW w:w="850" w:type="dxa"/>
            <w:gridSpan w:val="3"/>
            <w:tcBorders>
              <w:top w:val="single" w:sz="4" w:space="0" w:color="auto"/>
              <w:left w:val="nil"/>
              <w:bottom w:val="single" w:sz="4" w:space="0" w:color="auto"/>
              <w:right w:val="single" w:sz="4" w:space="0" w:color="auto"/>
            </w:tcBorders>
            <w:shd w:val="clear" w:color="auto" w:fill="auto"/>
            <w:textDirection w:val="btLr"/>
            <w:vAlign w:val="center"/>
            <w:hideMark/>
          </w:tcPr>
          <w:p w:rsidR="00B03043" w:rsidRPr="00254573" w:rsidRDefault="00B03043" w:rsidP="00B03043">
            <w:pPr>
              <w:jc w:val="center"/>
              <w:rPr>
                <w:color w:val="000000"/>
                <w:sz w:val="18"/>
                <w:szCs w:val="18"/>
              </w:rPr>
            </w:pPr>
            <w:r w:rsidRPr="00254573">
              <w:rPr>
                <w:color w:val="000000"/>
                <w:sz w:val="18"/>
                <w:szCs w:val="18"/>
              </w:rPr>
              <w:t>Против</w:t>
            </w:r>
          </w:p>
        </w:tc>
      </w:tr>
      <w:tr w:rsidR="00B03043" w:rsidRPr="00254573" w:rsidTr="00254573">
        <w:trPr>
          <w:trHeight w:val="596"/>
        </w:trPr>
        <w:tc>
          <w:tcPr>
            <w:tcW w:w="724" w:type="dxa"/>
            <w:tcBorders>
              <w:top w:val="nil"/>
              <w:left w:val="single" w:sz="4" w:space="0" w:color="auto"/>
              <w:bottom w:val="single" w:sz="4" w:space="0" w:color="auto"/>
              <w:right w:val="single" w:sz="4" w:space="0" w:color="auto"/>
            </w:tcBorders>
            <w:shd w:val="clear" w:color="auto" w:fill="auto"/>
            <w:noWrap/>
            <w:hideMark/>
          </w:tcPr>
          <w:p w:rsidR="00B03043" w:rsidRPr="00254573" w:rsidRDefault="00B03043" w:rsidP="00B03043">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center"/>
              <w:rPr>
                <w:color w:val="000000"/>
                <w:sz w:val="18"/>
                <w:szCs w:val="18"/>
              </w:rPr>
            </w:pPr>
          </w:p>
        </w:tc>
        <w:tc>
          <w:tcPr>
            <w:tcW w:w="567"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B03043" w:rsidRPr="00254573" w:rsidRDefault="00B03043" w:rsidP="00254573">
            <w:pPr>
              <w:jc w:val="center"/>
              <w:rPr>
                <w:color w:val="000000"/>
                <w:sz w:val="18"/>
                <w:szCs w:val="18"/>
              </w:rPr>
            </w:pPr>
            <w:r w:rsidRPr="00254573">
              <w:rPr>
                <w:color w:val="000000"/>
                <w:sz w:val="18"/>
                <w:szCs w:val="18"/>
              </w:rPr>
              <w:t>абсол</w:t>
            </w:r>
            <w:r w:rsidR="00254573">
              <w:rPr>
                <w:color w:val="000000"/>
                <w:sz w:val="18"/>
                <w:szCs w:val="18"/>
              </w:rPr>
              <w:t>.</w:t>
            </w:r>
          </w:p>
        </w:tc>
        <w:tc>
          <w:tcPr>
            <w:tcW w:w="708" w:type="dxa"/>
            <w:gridSpan w:val="2"/>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w:t>
            </w:r>
          </w:p>
        </w:tc>
        <w:tc>
          <w:tcPr>
            <w:tcW w:w="440" w:type="dxa"/>
            <w:tcBorders>
              <w:top w:val="nil"/>
              <w:left w:val="nil"/>
              <w:bottom w:val="single" w:sz="4" w:space="0" w:color="auto"/>
              <w:right w:val="single" w:sz="4" w:space="0" w:color="auto"/>
            </w:tcBorders>
            <w:shd w:val="clear" w:color="auto" w:fill="auto"/>
            <w:hideMark/>
          </w:tcPr>
          <w:p w:rsidR="00B03043" w:rsidRPr="00254573" w:rsidRDefault="00B03043" w:rsidP="00254573">
            <w:pPr>
              <w:jc w:val="center"/>
              <w:rPr>
                <w:color w:val="000000"/>
                <w:sz w:val="18"/>
                <w:szCs w:val="18"/>
              </w:rPr>
            </w:pPr>
            <w:r w:rsidRPr="00254573">
              <w:rPr>
                <w:color w:val="000000"/>
                <w:sz w:val="18"/>
                <w:szCs w:val="18"/>
              </w:rPr>
              <w:t>абсол.</w:t>
            </w:r>
          </w:p>
        </w:tc>
        <w:tc>
          <w:tcPr>
            <w:tcW w:w="640"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w:t>
            </w:r>
          </w:p>
        </w:tc>
        <w:tc>
          <w:tcPr>
            <w:tcW w:w="480"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439"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590"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417"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425"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284"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283"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284" w:type="dxa"/>
            <w:vMerge/>
            <w:tcBorders>
              <w:top w:val="single" w:sz="4" w:space="0" w:color="auto"/>
              <w:left w:val="single" w:sz="4" w:space="0" w:color="auto"/>
              <w:bottom w:val="single" w:sz="4" w:space="0" w:color="auto"/>
              <w:right w:val="single" w:sz="4" w:space="0" w:color="auto"/>
            </w:tcBorders>
            <w:hideMark/>
          </w:tcPr>
          <w:p w:rsidR="00B03043" w:rsidRPr="00254573" w:rsidRDefault="00B03043" w:rsidP="00B03043">
            <w:pPr>
              <w:jc w:val="center"/>
              <w:rPr>
                <w:color w:val="000000"/>
                <w:sz w:val="18"/>
                <w:szCs w:val="18"/>
              </w:rPr>
            </w:pP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w:t>
            </w:r>
          </w:p>
        </w:tc>
      </w:tr>
      <w:tr w:rsidR="00B03043" w:rsidRPr="00254573" w:rsidTr="00B03043">
        <w:trPr>
          <w:trHeight w:val="437"/>
        </w:trPr>
        <w:tc>
          <w:tcPr>
            <w:tcW w:w="724" w:type="dxa"/>
            <w:tcBorders>
              <w:top w:val="nil"/>
              <w:left w:val="single" w:sz="4" w:space="0" w:color="auto"/>
              <w:bottom w:val="single" w:sz="4" w:space="0" w:color="auto"/>
              <w:right w:val="single" w:sz="4" w:space="0" w:color="auto"/>
            </w:tcBorders>
            <w:shd w:val="clear" w:color="auto" w:fill="auto"/>
            <w:noWrap/>
            <w:hideMark/>
          </w:tcPr>
          <w:p w:rsidR="00B03043" w:rsidRPr="00254573" w:rsidRDefault="00B03043" w:rsidP="00B03043">
            <w:pPr>
              <w:jc w:val="center"/>
              <w:rPr>
                <w:color w:val="000000"/>
                <w:sz w:val="18"/>
                <w:szCs w:val="18"/>
              </w:rPr>
            </w:pPr>
          </w:p>
        </w:tc>
        <w:tc>
          <w:tcPr>
            <w:tcW w:w="269"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center"/>
              <w:rPr>
                <w:color w:val="000000"/>
                <w:sz w:val="18"/>
                <w:szCs w:val="18"/>
              </w:rPr>
            </w:pPr>
          </w:p>
        </w:tc>
        <w:tc>
          <w:tcPr>
            <w:tcW w:w="567"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center"/>
              <w:rPr>
                <w:color w:val="000000"/>
                <w:sz w:val="18"/>
                <w:szCs w:val="18"/>
              </w:rPr>
            </w:pPr>
          </w:p>
        </w:tc>
        <w:tc>
          <w:tcPr>
            <w:tcW w:w="426"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708" w:type="dxa"/>
            <w:gridSpan w:val="2"/>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440"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640"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p>
        </w:tc>
        <w:tc>
          <w:tcPr>
            <w:tcW w:w="480"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1</w:t>
            </w:r>
          </w:p>
        </w:tc>
        <w:tc>
          <w:tcPr>
            <w:tcW w:w="439"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2</w:t>
            </w:r>
          </w:p>
        </w:tc>
        <w:tc>
          <w:tcPr>
            <w:tcW w:w="269"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2а</w:t>
            </w:r>
          </w:p>
        </w:tc>
        <w:tc>
          <w:tcPr>
            <w:tcW w:w="590"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3</w:t>
            </w:r>
          </w:p>
        </w:tc>
        <w:tc>
          <w:tcPr>
            <w:tcW w:w="417"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4</w:t>
            </w:r>
          </w:p>
        </w:tc>
        <w:tc>
          <w:tcPr>
            <w:tcW w:w="425"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5</w:t>
            </w:r>
          </w:p>
        </w:tc>
        <w:tc>
          <w:tcPr>
            <w:tcW w:w="425"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6</w:t>
            </w:r>
          </w:p>
        </w:tc>
        <w:tc>
          <w:tcPr>
            <w:tcW w:w="426"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7</w:t>
            </w:r>
          </w:p>
        </w:tc>
        <w:tc>
          <w:tcPr>
            <w:tcW w:w="269"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8</w:t>
            </w:r>
          </w:p>
        </w:tc>
        <w:tc>
          <w:tcPr>
            <w:tcW w:w="425"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9</w:t>
            </w:r>
          </w:p>
        </w:tc>
        <w:tc>
          <w:tcPr>
            <w:tcW w:w="284"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9ж</w:t>
            </w:r>
          </w:p>
        </w:tc>
        <w:tc>
          <w:tcPr>
            <w:tcW w:w="283"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9з</w:t>
            </w:r>
          </w:p>
        </w:tc>
        <w:tc>
          <w:tcPr>
            <w:tcW w:w="284" w:type="dxa"/>
            <w:tcBorders>
              <w:top w:val="single" w:sz="4" w:space="0" w:color="auto"/>
              <w:left w:val="single" w:sz="4" w:space="0" w:color="auto"/>
              <w:bottom w:val="single" w:sz="4" w:space="0" w:color="auto"/>
              <w:right w:val="single" w:sz="4" w:space="0" w:color="auto"/>
            </w:tcBorders>
            <w:hideMark/>
          </w:tcPr>
          <w:p w:rsidR="00B03043" w:rsidRPr="00254573" w:rsidRDefault="00B03043" w:rsidP="00B03043">
            <w:pPr>
              <w:jc w:val="center"/>
              <w:rPr>
                <w:color w:val="000000"/>
                <w:sz w:val="18"/>
                <w:szCs w:val="18"/>
              </w:rPr>
            </w:pP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10</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B03043" w:rsidRPr="00254573" w:rsidRDefault="00B03043" w:rsidP="00B03043">
            <w:pPr>
              <w:jc w:val="center"/>
              <w:rPr>
                <w:color w:val="000000"/>
                <w:sz w:val="18"/>
                <w:szCs w:val="18"/>
              </w:rPr>
            </w:pPr>
            <w:r w:rsidRPr="00254573">
              <w:rPr>
                <w:color w:val="000000"/>
                <w:sz w:val="18"/>
                <w:szCs w:val="18"/>
              </w:rPr>
              <w:t>11</w:t>
            </w:r>
          </w:p>
        </w:tc>
      </w:tr>
      <w:tr w:rsidR="00B03043" w:rsidRPr="00254573" w:rsidTr="00B03043">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B03043" w:rsidRPr="00254573" w:rsidRDefault="00254573" w:rsidP="00B03043">
            <w:pPr>
              <w:rPr>
                <w:color w:val="000000"/>
                <w:sz w:val="18"/>
                <w:szCs w:val="18"/>
              </w:rPr>
            </w:pPr>
            <w:r>
              <w:rPr>
                <w:color w:val="000000"/>
                <w:sz w:val="18"/>
                <w:szCs w:val="18"/>
              </w:rPr>
              <w:t>Округ № 7</w:t>
            </w:r>
          </w:p>
        </w:tc>
        <w:tc>
          <w:tcPr>
            <w:tcW w:w="269"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right"/>
              <w:rPr>
                <w:color w:val="000000"/>
                <w:sz w:val="18"/>
                <w:szCs w:val="18"/>
              </w:rPr>
            </w:pPr>
            <w:r w:rsidRPr="00254573">
              <w:rPr>
                <w:color w:val="000000"/>
                <w:sz w:val="18"/>
                <w:szCs w:val="18"/>
              </w:rPr>
              <w:t>1</w:t>
            </w:r>
          </w:p>
        </w:tc>
        <w:tc>
          <w:tcPr>
            <w:tcW w:w="567"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 </w:t>
            </w:r>
          </w:p>
        </w:tc>
        <w:tc>
          <w:tcPr>
            <w:tcW w:w="426"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38</w:t>
            </w:r>
          </w:p>
        </w:tc>
        <w:tc>
          <w:tcPr>
            <w:tcW w:w="708" w:type="dxa"/>
            <w:gridSpan w:val="2"/>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60,32</w:t>
            </w:r>
          </w:p>
        </w:tc>
        <w:tc>
          <w:tcPr>
            <w:tcW w:w="440"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38</w:t>
            </w:r>
          </w:p>
        </w:tc>
        <w:tc>
          <w:tcPr>
            <w:tcW w:w="640"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60,32</w:t>
            </w:r>
          </w:p>
        </w:tc>
        <w:tc>
          <w:tcPr>
            <w:tcW w:w="480"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63</w:t>
            </w:r>
          </w:p>
        </w:tc>
        <w:tc>
          <w:tcPr>
            <w:tcW w:w="439"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64</w:t>
            </w:r>
          </w:p>
        </w:tc>
        <w:tc>
          <w:tcPr>
            <w:tcW w:w="269"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0</w:t>
            </w:r>
          </w:p>
        </w:tc>
        <w:tc>
          <w:tcPr>
            <w:tcW w:w="590"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17</w:t>
            </w:r>
          </w:p>
        </w:tc>
        <w:tc>
          <w:tcPr>
            <w:tcW w:w="417"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21</w:t>
            </w:r>
          </w:p>
        </w:tc>
        <w:tc>
          <w:tcPr>
            <w:tcW w:w="425"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26</w:t>
            </w:r>
          </w:p>
        </w:tc>
        <w:tc>
          <w:tcPr>
            <w:tcW w:w="425"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21</w:t>
            </w:r>
          </w:p>
        </w:tc>
        <w:tc>
          <w:tcPr>
            <w:tcW w:w="426"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17</w:t>
            </w:r>
          </w:p>
        </w:tc>
        <w:tc>
          <w:tcPr>
            <w:tcW w:w="269"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0</w:t>
            </w:r>
          </w:p>
        </w:tc>
        <w:tc>
          <w:tcPr>
            <w:tcW w:w="425"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38</w:t>
            </w:r>
          </w:p>
        </w:tc>
        <w:tc>
          <w:tcPr>
            <w:tcW w:w="284"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0</w:t>
            </w:r>
          </w:p>
        </w:tc>
        <w:tc>
          <w:tcPr>
            <w:tcW w:w="284"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 </w:t>
            </w:r>
          </w:p>
        </w:tc>
        <w:tc>
          <w:tcPr>
            <w:tcW w:w="425"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37</w:t>
            </w:r>
          </w:p>
        </w:tc>
        <w:tc>
          <w:tcPr>
            <w:tcW w:w="709" w:type="dxa"/>
            <w:gridSpan w:val="2"/>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97,37</w:t>
            </w:r>
          </w:p>
        </w:tc>
        <w:tc>
          <w:tcPr>
            <w:tcW w:w="283"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1</w:t>
            </w:r>
          </w:p>
        </w:tc>
        <w:tc>
          <w:tcPr>
            <w:tcW w:w="567" w:type="dxa"/>
            <w:gridSpan w:val="2"/>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2,63</w:t>
            </w:r>
          </w:p>
        </w:tc>
      </w:tr>
      <w:tr w:rsidR="00B03043" w:rsidRPr="00254573" w:rsidTr="00B03043">
        <w:trPr>
          <w:trHeight w:val="300"/>
        </w:trPr>
        <w:tc>
          <w:tcPr>
            <w:tcW w:w="724" w:type="dxa"/>
            <w:tcBorders>
              <w:top w:val="nil"/>
              <w:left w:val="single" w:sz="4" w:space="0" w:color="auto"/>
              <w:bottom w:val="single" w:sz="4" w:space="0" w:color="auto"/>
              <w:right w:val="single" w:sz="4" w:space="0" w:color="auto"/>
            </w:tcBorders>
            <w:shd w:val="clear" w:color="auto" w:fill="auto"/>
            <w:hideMark/>
          </w:tcPr>
          <w:p w:rsidR="00B03043" w:rsidRPr="00254573" w:rsidRDefault="00B03043" w:rsidP="00B03043">
            <w:pPr>
              <w:rPr>
                <w:color w:val="000000"/>
                <w:sz w:val="18"/>
                <w:szCs w:val="18"/>
              </w:rPr>
            </w:pPr>
            <w:r w:rsidRPr="00254573">
              <w:rPr>
                <w:color w:val="000000"/>
                <w:sz w:val="18"/>
                <w:szCs w:val="18"/>
              </w:rPr>
              <w:t> </w:t>
            </w:r>
          </w:p>
        </w:tc>
        <w:tc>
          <w:tcPr>
            <w:tcW w:w="269" w:type="dxa"/>
            <w:tcBorders>
              <w:top w:val="nil"/>
              <w:left w:val="nil"/>
              <w:bottom w:val="single" w:sz="4" w:space="0" w:color="auto"/>
              <w:right w:val="single" w:sz="4" w:space="0" w:color="auto"/>
            </w:tcBorders>
            <w:shd w:val="clear" w:color="auto" w:fill="auto"/>
            <w:hideMark/>
          </w:tcPr>
          <w:p w:rsidR="00B03043" w:rsidRPr="00254573" w:rsidRDefault="00B03043" w:rsidP="00B03043">
            <w:pPr>
              <w:jc w:val="right"/>
              <w:rPr>
                <w:color w:val="000000"/>
                <w:sz w:val="18"/>
                <w:szCs w:val="18"/>
              </w:rPr>
            </w:pPr>
            <w:r w:rsidRPr="00254573">
              <w:rPr>
                <w:color w:val="000000"/>
                <w:sz w:val="18"/>
                <w:szCs w:val="18"/>
              </w:rPr>
              <w:t> </w:t>
            </w:r>
          </w:p>
        </w:tc>
        <w:tc>
          <w:tcPr>
            <w:tcW w:w="567"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328</w:t>
            </w:r>
          </w:p>
        </w:tc>
        <w:tc>
          <w:tcPr>
            <w:tcW w:w="426"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38</w:t>
            </w:r>
          </w:p>
        </w:tc>
        <w:tc>
          <w:tcPr>
            <w:tcW w:w="708" w:type="dxa"/>
            <w:gridSpan w:val="2"/>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60,32</w:t>
            </w:r>
          </w:p>
        </w:tc>
        <w:tc>
          <w:tcPr>
            <w:tcW w:w="440"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38</w:t>
            </w:r>
          </w:p>
        </w:tc>
        <w:tc>
          <w:tcPr>
            <w:tcW w:w="640"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60,32</w:t>
            </w:r>
          </w:p>
        </w:tc>
        <w:tc>
          <w:tcPr>
            <w:tcW w:w="480"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63</w:t>
            </w:r>
          </w:p>
        </w:tc>
        <w:tc>
          <w:tcPr>
            <w:tcW w:w="439"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64</w:t>
            </w:r>
          </w:p>
        </w:tc>
        <w:tc>
          <w:tcPr>
            <w:tcW w:w="269"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0</w:t>
            </w:r>
          </w:p>
        </w:tc>
        <w:tc>
          <w:tcPr>
            <w:tcW w:w="590"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17</w:t>
            </w:r>
          </w:p>
        </w:tc>
        <w:tc>
          <w:tcPr>
            <w:tcW w:w="417"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21</w:t>
            </w:r>
          </w:p>
        </w:tc>
        <w:tc>
          <w:tcPr>
            <w:tcW w:w="425"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26</w:t>
            </w:r>
          </w:p>
        </w:tc>
        <w:tc>
          <w:tcPr>
            <w:tcW w:w="425"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21</w:t>
            </w:r>
          </w:p>
        </w:tc>
        <w:tc>
          <w:tcPr>
            <w:tcW w:w="426"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17</w:t>
            </w:r>
          </w:p>
        </w:tc>
        <w:tc>
          <w:tcPr>
            <w:tcW w:w="269"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0</w:t>
            </w:r>
          </w:p>
        </w:tc>
        <w:tc>
          <w:tcPr>
            <w:tcW w:w="425"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38</w:t>
            </w:r>
          </w:p>
        </w:tc>
        <w:tc>
          <w:tcPr>
            <w:tcW w:w="284"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0</w:t>
            </w:r>
          </w:p>
        </w:tc>
        <w:tc>
          <w:tcPr>
            <w:tcW w:w="283"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0</w:t>
            </w:r>
          </w:p>
        </w:tc>
        <w:tc>
          <w:tcPr>
            <w:tcW w:w="284"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 </w:t>
            </w:r>
          </w:p>
        </w:tc>
        <w:tc>
          <w:tcPr>
            <w:tcW w:w="425"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37</w:t>
            </w:r>
          </w:p>
        </w:tc>
        <w:tc>
          <w:tcPr>
            <w:tcW w:w="709" w:type="dxa"/>
            <w:gridSpan w:val="2"/>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97,37</w:t>
            </w:r>
          </w:p>
        </w:tc>
        <w:tc>
          <w:tcPr>
            <w:tcW w:w="283" w:type="dxa"/>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1</w:t>
            </w:r>
          </w:p>
        </w:tc>
        <w:tc>
          <w:tcPr>
            <w:tcW w:w="567" w:type="dxa"/>
            <w:gridSpan w:val="2"/>
            <w:tcBorders>
              <w:top w:val="nil"/>
              <w:left w:val="nil"/>
              <w:bottom w:val="single" w:sz="4" w:space="0" w:color="auto"/>
              <w:right w:val="single" w:sz="4" w:space="0" w:color="auto"/>
            </w:tcBorders>
            <w:shd w:val="clear" w:color="auto" w:fill="auto"/>
            <w:noWrap/>
            <w:hideMark/>
          </w:tcPr>
          <w:p w:rsidR="00B03043" w:rsidRPr="00254573" w:rsidRDefault="00B03043" w:rsidP="00B03043">
            <w:pPr>
              <w:jc w:val="right"/>
              <w:rPr>
                <w:color w:val="000000"/>
                <w:sz w:val="18"/>
                <w:szCs w:val="18"/>
              </w:rPr>
            </w:pPr>
            <w:r w:rsidRPr="00254573">
              <w:rPr>
                <w:color w:val="000000"/>
                <w:sz w:val="18"/>
                <w:szCs w:val="18"/>
              </w:rPr>
              <w:t>2,63</w:t>
            </w:r>
          </w:p>
        </w:tc>
      </w:tr>
    </w:tbl>
    <w:p w:rsidR="004C00C5" w:rsidRPr="00254573" w:rsidRDefault="004C00C5" w:rsidP="004C00C5">
      <w:pPr>
        <w:shd w:val="clear" w:color="auto" w:fill="FFFFFF"/>
        <w:ind w:firstLine="709"/>
        <w:jc w:val="both"/>
        <w:textAlignment w:val="baseline"/>
        <w:rPr>
          <w:color w:val="000000"/>
          <w:sz w:val="18"/>
          <w:szCs w:val="18"/>
        </w:rPr>
      </w:pPr>
    </w:p>
    <w:p w:rsidR="00806477" w:rsidRDefault="00D4240D" w:rsidP="00BF04F0">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7620" t="11430" r="13970" b="11430"/>
                <wp:wrapTight wrapText="bothSides">
                  <wp:wrapPolygon edited="0">
                    <wp:start x="578" y="-167"/>
                    <wp:lineTo x="307" y="0"/>
                    <wp:lineTo x="-34" y="1540"/>
                    <wp:lineTo x="-34" y="19540"/>
                    <wp:lineTo x="271" y="21433"/>
                    <wp:lineTo x="374" y="21433"/>
                    <wp:lineTo x="21192" y="21433"/>
                    <wp:lineTo x="21293" y="21433"/>
                    <wp:lineTo x="21634" y="19540"/>
                    <wp:lineTo x="21634" y="1716"/>
                    <wp:lineTo x="21226" y="0"/>
                    <wp:lineTo x="20988" y="-167"/>
                    <wp:lineTo x="578" y="-167"/>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0A5654">
                              <w:trPr>
                                <w:trHeight w:val="1008"/>
                              </w:trPr>
                              <w:tc>
                                <w:tcPr>
                                  <w:tcW w:w="4022" w:type="dxa"/>
                                  <w:vAlign w:val="center"/>
                                </w:tcPr>
                                <w:p w:rsidR="000A5654" w:rsidRPr="00D6394C" w:rsidRDefault="000A5654" w:rsidP="00D6394C">
                                  <w:pPr>
                                    <w:spacing w:after="120"/>
                                    <w:jc w:val="center"/>
                                    <w:rPr>
                                      <w:sz w:val="20"/>
                                      <w:szCs w:val="20"/>
                                    </w:rPr>
                                  </w:pPr>
                                  <w:r w:rsidRPr="00D6394C">
                                    <w:rPr>
                                      <w:b/>
                                      <w:sz w:val="20"/>
                                      <w:szCs w:val="20"/>
                                    </w:rPr>
                                    <w:t>Редактор:</w:t>
                                  </w:r>
                                </w:p>
                                <w:p w:rsidR="000A5654" w:rsidRPr="00D6394C" w:rsidRDefault="000A5654" w:rsidP="00D6394C">
                                  <w:pPr>
                                    <w:spacing w:after="120"/>
                                    <w:jc w:val="center"/>
                                    <w:rPr>
                                      <w:sz w:val="20"/>
                                      <w:szCs w:val="20"/>
                                    </w:rPr>
                                  </w:pPr>
                                  <w:r w:rsidRPr="00D6394C">
                                    <w:rPr>
                                      <w:sz w:val="20"/>
                                      <w:szCs w:val="20"/>
                                    </w:rPr>
                                    <w:t>Коробкова О.С.</w:t>
                                  </w:r>
                                </w:p>
                                <w:p w:rsidR="000A5654" w:rsidRPr="00D6394C" w:rsidRDefault="000A5654"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0A5654" w:rsidRPr="00D6394C" w:rsidRDefault="000A5654"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0A5654" w:rsidRPr="00D6394C" w:rsidRDefault="000A5654"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0A5654" w:rsidRPr="00D6394C" w:rsidRDefault="000A5654" w:rsidP="00D6394C">
                                  <w:pPr>
                                    <w:spacing w:after="120"/>
                                    <w:jc w:val="center"/>
                                    <w:rPr>
                                      <w:b/>
                                      <w:sz w:val="20"/>
                                      <w:szCs w:val="20"/>
                                    </w:rPr>
                                  </w:pPr>
                                  <w:r w:rsidRPr="00D6394C">
                                    <w:rPr>
                                      <w:b/>
                                      <w:sz w:val="20"/>
                                      <w:szCs w:val="20"/>
                                    </w:rPr>
                                    <w:t>НАШ АДРЕС:</w:t>
                                  </w:r>
                                </w:p>
                                <w:p w:rsidR="000A5654" w:rsidRPr="00D6394C" w:rsidRDefault="000A5654"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0A5654" w:rsidRPr="00D6394C" w:rsidRDefault="000A5654" w:rsidP="00D6394C">
                                  <w:pPr>
                                    <w:spacing w:after="120"/>
                                    <w:jc w:val="center"/>
                                    <w:rPr>
                                      <w:sz w:val="20"/>
                                      <w:szCs w:val="20"/>
                                    </w:rPr>
                                  </w:pPr>
                                  <w:r w:rsidRPr="00D6394C">
                                    <w:rPr>
                                      <w:sz w:val="20"/>
                                      <w:szCs w:val="20"/>
                                    </w:rPr>
                                    <w:t>Тел. 52-1-21</w:t>
                                  </w:r>
                                </w:p>
                              </w:tc>
                            </w:tr>
                          </w:tbl>
                          <w:p w:rsidR="000A5654" w:rsidRPr="004D72DC" w:rsidRDefault="000A5654"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0A5654">
                        <w:trPr>
                          <w:trHeight w:val="1008"/>
                        </w:trPr>
                        <w:tc>
                          <w:tcPr>
                            <w:tcW w:w="4022" w:type="dxa"/>
                            <w:vAlign w:val="center"/>
                          </w:tcPr>
                          <w:p w:rsidR="000A5654" w:rsidRPr="00D6394C" w:rsidRDefault="000A5654" w:rsidP="00D6394C">
                            <w:pPr>
                              <w:spacing w:after="120"/>
                              <w:jc w:val="center"/>
                              <w:rPr>
                                <w:sz w:val="20"/>
                                <w:szCs w:val="20"/>
                              </w:rPr>
                            </w:pPr>
                            <w:r w:rsidRPr="00D6394C">
                              <w:rPr>
                                <w:b/>
                                <w:sz w:val="20"/>
                                <w:szCs w:val="20"/>
                              </w:rPr>
                              <w:t>Редактор:</w:t>
                            </w:r>
                          </w:p>
                          <w:p w:rsidR="000A5654" w:rsidRPr="00D6394C" w:rsidRDefault="000A5654" w:rsidP="00D6394C">
                            <w:pPr>
                              <w:spacing w:after="120"/>
                              <w:jc w:val="center"/>
                              <w:rPr>
                                <w:sz w:val="20"/>
                                <w:szCs w:val="20"/>
                              </w:rPr>
                            </w:pPr>
                            <w:r w:rsidRPr="00D6394C">
                              <w:rPr>
                                <w:sz w:val="20"/>
                                <w:szCs w:val="20"/>
                              </w:rPr>
                              <w:t>Коробкова О.С.</w:t>
                            </w:r>
                          </w:p>
                          <w:p w:rsidR="000A5654" w:rsidRPr="00D6394C" w:rsidRDefault="000A5654"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0A5654" w:rsidRPr="00D6394C" w:rsidRDefault="000A5654"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0A5654" w:rsidRPr="00D6394C" w:rsidRDefault="000A5654"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0A5654" w:rsidRPr="00D6394C" w:rsidRDefault="000A5654" w:rsidP="00D6394C">
                            <w:pPr>
                              <w:spacing w:after="120"/>
                              <w:jc w:val="center"/>
                              <w:rPr>
                                <w:b/>
                                <w:sz w:val="20"/>
                                <w:szCs w:val="20"/>
                              </w:rPr>
                            </w:pPr>
                            <w:r w:rsidRPr="00D6394C">
                              <w:rPr>
                                <w:b/>
                                <w:sz w:val="20"/>
                                <w:szCs w:val="20"/>
                              </w:rPr>
                              <w:t>НАШ АДРЕС:</w:t>
                            </w:r>
                          </w:p>
                          <w:p w:rsidR="000A5654" w:rsidRPr="00D6394C" w:rsidRDefault="000A5654"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0A5654" w:rsidRPr="00D6394C" w:rsidRDefault="000A5654" w:rsidP="00D6394C">
                            <w:pPr>
                              <w:spacing w:after="120"/>
                              <w:jc w:val="center"/>
                              <w:rPr>
                                <w:sz w:val="20"/>
                                <w:szCs w:val="20"/>
                              </w:rPr>
                            </w:pPr>
                            <w:r w:rsidRPr="00D6394C">
                              <w:rPr>
                                <w:sz w:val="20"/>
                                <w:szCs w:val="20"/>
                              </w:rPr>
                              <w:t>Тел. 52-1-21</w:t>
                            </w:r>
                          </w:p>
                        </w:tc>
                      </w:tr>
                    </w:tbl>
                    <w:p w:rsidR="000A5654" w:rsidRPr="004D72DC" w:rsidRDefault="000A5654"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806477" w:rsidSect="002E7D5C">
      <w:headerReference w:type="even" r:id="rId7"/>
      <w:headerReference w:type="default" r:id="rId8"/>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3C3" w:rsidRDefault="005743C3">
      <w:r>
        <w:separator/>
      </w:r>
    </w:p>
  </w:endnote>
  <w:endnote w:type="continuationSeparator" w:id="0">
    <w:p w:rsidR="005743C3" w:rsidRDefault="00574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zeta SansSerif">
    <w:altName w:val="Arial"/>
    <w:charset w:val="00"/>
    <w:family w:val="swiss"/>
    <w:pitch w:val="variable"/>
    <w:sig w:usb0="00000203" w:usb1="00000000" w:usb2="00000000" w:usb3="00000000" w:csb0="00000005" w:csb1="00000000"/>
  </w:font>
  <w:font w:name="Gazeta Titul">
    <w:altName w:val="Arial"/>
    <w:panose1 w:val="00000000000000000000"/>
    <w:charset w:val="00"/>
    <w:family w:val="swiss"/>
    <w:notTrueType/>
    <w:pitch w:val="variable"/>
    <w:sig w:usb0="00000003" w:usb1="00000000" w:usb2="00000000" w:usb3="00000000" w:csb0="00000001" w:csb1="00000000"/>
  </w:font>
  <w:font w:name="Jikharev">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3C3" w:rsidRDefault="005743C3">
      <w:r>
        <w:separator/>
      </w:r>
    </w:p>
  </w:footnote>
  <w:footnote w:type="continuationSeparator" w:id="0">
    <w:p w:rsidR="005743C3" w:rsidRDefault="005743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654" w:rsidRDefault="00647650" w:rsidP="00087E45">
    <w:pPr>
      <w:pStyle w:val="a8"/>
      <w:framePr w:wrap="around" w:vAnchor="text" w:hAnchor="margin" w:xAlign="right" w:y="1"/>
      <w:rPr>
        <w:rStyle w:val="a6"/>
      </w:rPr>
    </w:pPr>
    <w:r>
      <w:rPr>
        <w:rStyle w:val="a6"/>
      </w:rPr>
      <w:fldChar w:fldCharType="begin"/>
    </w:r>
    <w:r w:rsidR="000A5654">
      <w:rPr>
        <w:rStyle w:val="a6"/>
      </w:rPr>
      <w:instrText xml:space="preserve">PAGE  </w:instrText>
    </w:r>
    <w:r>
      <w:rPr>
        <w:rStyle w:val="a6"/>
      </w:rPr>
      <w:fldChar w:fldCharType="separate"/>
    </w:r>
    <w:r w:rsidR="000A5654">
      <w:rPr>
        <w:rStyle w:val="a6"/>
        <w:noProof/>
      </w:rPr>
      <w:t>26</w:t>
    </w:r>
    <w:r>
      <w:rPr>
        <w:rStyle w:val="a6"/>
      </w:rPr>
      <w:fldChar w:fldCharType="end"/>
    </w:r>
  </w:p>
  <w:p w:rsidR="000A5654" w:rsidRDefault="000A5654" w:rsidP="00B37889">
    <w:pPr>
      <w:pStyle w:val="a8"/>
      <w:ind w:right="360"/>
    </w:pPr>
  </w:p>
  <w:p w:rsidR="000A5654" w:rsidRDefault="000A5654"/>
  <w:p w:rsidR="000A5654" w:rsidRDefault="000A5654"/>
  <w:p w:rsidR="000A5654" w:rsidRDefault="000A5654"/>
  <w:p w:rsidR="000A5654" w:rsidRDefault="000A5654"/>
  <w:p w:rsidR="000A5654" w:rsidRDefault="000A565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654" w:rsidRPr="004B1923" w:rsidRDefault="00647650" w:rsidP="00087E45">
    <w:pPr>
      <w:pStyle w:val="a8"/>
      <w:framePr w:wrap="around" w:vAnchor="text" w:hAnchor="margin" w:xAlign="right" w:y="1"/>
      <w:rPr>
        <w:rStyle w:val="a6"/>
        <w:b w:val="0"/>
        <w:i w:val="0"/>
        <w:sz w:val="20"/>
      </w:rPr>
    </w:pPr>
    <w:r w:rsidRPr="004B1923">
      <w:rPr>
        <w:rStyle w:val="a6"/>
        <w:b w:val="0"/>
        <w:i w:val="0"/>
        <w:sz w:val="20"/>
      </w:rPr>
      <w:fldChar w:fldCharType="begin"/>
    </w:r>
    <w:r w:rsidR="000A5654" w:rsidRPr="004B1923">
      <w:rPr>
        <w:rStyle w:val="a6"/>
        <w:b w:val="0"/>
        <w:i w:val="0"/>
        <w:sz w:val="20"/>
      </w:rPr>
      <w:instrText xml:space="preserve">PAGE  </w:instrText>
    </w:r>
    <w:r w:rsidRPr="004B1923">
      <w:rPr>
        <w:rStyle w:val="a6"/>
        <w:b w:val="0"/>
        <w:i w:val="0"/>
        <w:sz w:val="20"/>
      </w:rPr>
      <w:fldChar w:fldCharType="separate"/>
    </w:r>
    <w:r w:rsidR="00DF5099">
      <w:rPr>
        <w:rStyle w:val="a6"/>
        <w:b w:val="0"/>
        <w:i w:val="0"/>
        <w:noProof/>
        <w:sz w:val="20"/>
      </w:rPr>
      <w:t>5</w:t>
    </w:r>
    <w:r w:rsidRPr="004B1923">
      <w:rPr>
        <w:rStyle w:val="a6"/>
        <w:b w:val="0"/>
        <w:i w:val="0"/>
        <w:sz w:val="20"/>
      </w:rPr>
      <w:fldChar w:fldCharType="end"/>
    </w:r>
  </w:p>
  <w:p w:rsidR="000A5654" w:rsidRPr="00B37889" w:rsidRDefault="000A5654" w:rsidP="00B37889">
    <w:pPr>
      <w:spacing w:line="480" w:lineRule="auto"/>
      <w:rPr>
        <w:b/>
        <w:sz w:val="20"/>
        <w:szCs w:val="20"/>
      </w:rPr>
    </w:pPr>
    <w:r w:rsidRPr="00B37889">
      <w:rPr>
        <w:b/>
        <w:sz w:val="20"/>
        <w:szCs w:val="20"/>
      </w:rPr>
      <w:t>В</w:t>
    </w:r>
    <w:r>
      <w:rPr>
        <w:b/>
        <w:sz w:val="20"/>
        <w:szCs w:val="20"/>
      </w:rPr>
      <w:t>едомости</w:t>
    </w:r>
    <w:r w:rsidRPr="00B37889">
      <w:rPr>
        <w:b/>
        <w:i/>
        <w:sz w:val="20"/>
        <w:szCs w:val="20"/>
      </w:rPr>
      <w:t xml:space="preserve"> </w:t>
    </w:r>
    <w:r>
      <w:rPr>
        <w:b/>
        <w:sz w:val="20"/>
        <w:szCs w:val="20"/>
      </w:rPr>
      <w:t xml:space="preserve">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1</w:t>
    </w:r>
    <w:r w:rsidR="007316CB">
      <w:rPr>
        <w:b/>
        <w:sz w:val="20"/>
        <w:szCs w:val="20"/>
      </w:rPr>
      <w:t>7</w:t>
    </w:r>
    <w:r>
      <w:rPr>
        <w:b/>
        <w:sz w:val="20"/>
        <w:szCs w:val="20"/>
      </w:rPr>
      <w:t xml:space="preserve"> (18</w:t>
    </w:r>
    <w:r w:rsidR="007316CB">
      <w:rPr>
        <w:b/>
        <w:sz w:val="20"/>
        <w:szCs w:val="20"/>
      </w:rPr>
      <w:t>7</w:t>
    </w:r>
    <w:r>
      <w:rPr>
        <w:b/>
        <w:sz w:val="20"/>
        <w:szCs w:val="20"/>
      </w:rPr>
      <w:t xml:space="preserve">) </w:t>
    </w:r>
    <w:r w:rsidR="0092690B">
      <w:rPr>
        <w:b/>
        <w:sz w:val="20"/>
        <w:szCs w:val="20"/>
      </w:rPr>
      <w:t>1</w:t>
    </w:r>
    <w:r w:rsidR="007316CB">
      <w:rPr>
        <w:b/>
        <w:sz w:val="20"/>
        <w:szCs w:val="20"/>
      </w:rPr>
      <w:t>1</w:t>
    </w:r>
    <w:r w:rsidR="0092690B">
      <w:rPr>
        <w:b/>
        <w:sz w:val="20"/>
        <w:szCs w:val="20"/>
      </w:rPr>
      <w:t xml:space="preserve"> сентября</w:t>
    </w:r>
    <w:r>
      <w:rPr>
        <w:b/>
        <w:sz w:val="20"/>
        <w:szCs w:val="20"/>
      </w:rPr>
      <w:t xml:space="preserve"> 2019 года</w:t>
    </w:r>
  </w:p>
  <w:p w:rsidR="000A5654" w:rsidRDefault="000A5654" w:rsidP="002500C9">
    <w:pPr>
      <w:pStyle w:val="a8"/>
      <w:ind w:right="360"/>
    </w:pPr>
    <w:r w:rsidRPr="00B37889">
      <w:tab/>
    </w:r>
  </w:p>
  <w:p w:rsidR="000A5654" w:rsidRDefault="000A5654"/>
  <w:p w:rsidR="000A5654" w:rsidRDefault="000A565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31"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3">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4">
    <w:nsid w:val="1168059D"/>
    <w:multiLevelType w:val="multilevel"/>
    <w:tmpl w:val="D5C0D9D2"/>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5">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num w:numId="1">
    <w:abstractNumId w:val="4"/>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120F"/>
    <w:rsid w:val="000918D2"/>
    <w:rsid w:val="0009383B"/>
    <w:rsid w:val="00095D93"/>
    <w:rsid w:val="0009731A"/>
    <w:rsid w:val="00097A54"/>
    <w:rsid w:val="000A28FB"/>
    <w:rsid w:val="000A3690"/>
    <w:rsid w:val="000A5654"/>
    <w:rsid w:val="000A7251"/>
    <w:rsid w:val="000B0FA3"/>
    <w:rsid w:val="000B21A7"/>
    <w:rsid w:val="000B22BC"/>
    <w:rsid w:val="000B4BB9"/>
    <w:rsid w:val="000B5735"/>
    <w:rsid w:val="000B6421"/>
    <w:rsid w:val="000B7050"/>
    <w:rsid w:val="000B77AA"/>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1B82"/>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F29"/>
    <w:rsid w:val="001463F9"/>
    <w:rsid w:val="0014690D"/>
    <w:rsid w:val="00146F66"/>
    <w:rsid w:val="00147136"/>
    <w:rsid w:val="00147D81"/>
    <w:rsid w:val="00150077"/>
    <w:rsid w:val="00151126"/>
    <w:rsid w:val="0015125E"/>
    <w:rsid w:val="001512A6"/>
    <w:rsid w:val="00152187"/>
    <w:rsid w:val="001521D6"/>
    <w:rsid w:val="00152E44"/>
    <w:rsid w:val="00152ED5"/>
    <w:rsid w:val="001534B7"/>
    <w:rsid w:val="00155A11"/>
    <w:rsid w:val="00156072"/>
    <w:rsid w:val="00156223"/>
    <w:rsid w:val="001577B9"/>
    <w:rsid w:val="001600FE"/>
    <w:rsid w:val="00161474"/>
    <w:rsid w:val="001621A1"/>
    <w:rsid w:val="0016290B"/>
    <w:rsid w:val="00162ED8"/>
    <w:rsid w:val="00165A42"/>
    <w:rsid w:val="00165CA8"/>
    <w:rsid w:val="0016714C"/>
    <w:rsid w:val="001709BA"/>
    <w:rsid w:val="001717E5"/>
    <w:rsid w:val="00173206"/>
    <w:rsid w:val="001737CF"/>
    <w:rsid w:val="001739E6"/>
    <w:rsid w:val="001748C7"/>
    <w:rsid w:val="00174E2E"/>
    <w:rsid w:val="00175871"/>
    <w:rsid w:val="00176F08"/>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D71"/>
    <w:rsid w:val="001C417C"/>
    <w:rsid w:val="001C5337"/>
    <w:rsid w:val="001C7BF9"/>
    <w:rsid w:val="001D192D"/>
    <w:rsid w:val="001D30EF"/>
    <w:rsid w:val="001D3BE8"/>
    <w:rsid w:val="001D4DBF"/>
    <w:rsid w:val="001D5EA6"/>
    <w:rsid w:val="001D6A92"/>
    <w:rsid w:val="001D6F01"/>
    <w:rsid w:val="001D72BB"/>
    <w:rsid w:val="001D75BC"/>
    <w:rsid w:val="001D75E0"/>
    <w:rsid w:val="001E05CD"/>
    <w:rsid w:val="001E10D6"/>
    <w:rsid w:val="001E30AD"/>
    <w:rsid w:val="001E3590"/>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120A"/>
    <w:rsid w:val="00211DA7"/>
    <w:rsid w:val="0021234B"/>
    <w:rsid w:val="0021297E"/>
    <w:rsid w:val="00213EA9"/>
    <w:rsid w:val="00215DCB"/>
    <w:rsid w:val="002162A4"/>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7191"/>
    <w:rsid w:val="00247964"/>
    <w:rsid w:val="002500C9"/>
    <w:rsid w:val="00250BB0"/>
    <w:rsid w:val="00251590"/>
    <w:rsid w:val="00252320"/>
    <w:rsid w:val="00252741"/>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133B"/>
    <w:rsid w:val="00272869"/>
    <w:rsid w:val="00272DB0"/>
    <w:rsid w:val="00272DED"/>
    <w:rsid w:val="00273826"/>
    <w:rsid w:val="00275562"/>
    <w:rsid w:val="002757DD"/>
    <w:rsid w:val="002757E1"/>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5484"/>
    <w:rsid w:val="002A5C5C"/>
    <w:rsid w:val="002A6405"/>
    <w:rsid w:val="002A78CD"/>
    <w:rsid w:val="002A7DE7"/>
    <w:rsid w:val="002B2230"/>
    <w:rsid w:val="002B25D1"/>
    <w:rsid w:val="002B35F2"/>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6FD"/>
    <w:rsid w:val="002E0967"/>
    <w:rsid w:val="002E0D2F"/>
    <w:rsid w:val="002E27C0"/>
    <w:rsid w:val="002E27EE"/>
    <w:rsid w:val="002E27F9"/>
    <w:rsid w:val="002E28FB"/>
    <w:rsid w:val="002E2A0A"/>
    <w:rsid w:val="002E3FC5"/>
    <w:rsid w:val="002E40CA"/>
    <w:rsid w:val="002E41AE"/>
    <w:rsid w:val="002E494F"/>
    <w:rsid w:val="002E66F1"/>
    <w:rsid w:val="002E6C96"/>
    <w:rsid w:val="002E7B89"/>
    <w:rsid w:val="002E7D5C"/>
    <w:rsid w:val="002F09DE"/>
    <w:rsid w:val="002F2C5E"/>
    <w:rsid w:val="002F4BF3"/>
    <w:rsid w:val="002F6D44"/>
    <w:rsid w:val="00301478"/>
    <w:rsid w:val="00301DF8"/>
    <w:rsid w:val="00303166"/>
    <w:rsid w:val="0030461E"/>
    <w:rsid w:val="00305ECF"/>
    <w:rsid w:val="00306A46"/>
    <w:rsid w:val="00306BB2"/>
    <w:rsid w:val="003100A2"/>
    <w:rsid w:val="003108BD"/>
    <w:rsid w:val="003124CB"/>
    <w:rsid w:val="00316D9D"/>
    <w:rsid w:val="0031707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BD"/>
    <w:rsid w:val="00341D44"/>
    <w:rsid w:val="00342EC2"/>
    <w:rsid w:val="003432BE"/>
    <w:rsid w:val="00343BD6"/>
    <w:rsid w:val="0034443B"/>
    <w:rsid w:val="00346B56"/>
    <w:rsid w:val="003503F8"/>
    <w:rsid w:val="00351BD1"/>
    <w:rsid w:val="0035272A"/>
    <w:rsid w:val="00353DFD"/>
    <w:rsid w:val="00355B87"/>
    <w:rsid w:val="0035631F"/>
    <w:rsid w:val="00356E2C"/>
    <w:rsid w:val="00357D0F"/>
    <w:rsid w:val="003621BE"/>
    <w:rsid w:val="00362272"/>
    <w:rsid w:val="0036353E"/>
    <w:rsid w:val="003641CB"/>
    <w:rsid w:val="0036458B"/>
    <w:rsid w:val="0036634D"/>
    <w:rsid w:val="00366CF5"/>
    <w:rsid w:val="0036768B"/>
    <w:rsid w:val="003710CB"/>
    <w:rsid w:val="00371A2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E50"/>
    <w:rsid w:val="003B7D52"/>
    <w:rsid w:val="003B7EF8"/>
    <w:rsid w:val="003B7F81"/>
    <w:rsid w:val="003C06BC"/>
    <w:rsid w:val="003C21F4"/>
    <w:rsid w:val="003C2FC9"/>
    <w:rsid w:val="003C317E"/>
    <w:rsid w:val="003C3482"/>
    <w:rsid w:val="003C50B8"/>
    <w:rsid w:val="003C5687"/>
    <w:rsid w:val="003C5A28"/>
    <w:rsid w:val="003C67C1"/>
    <w:rsid w:val="003C7DAC"/>
    <w:rsid w:val="003D0B50"/>
    <w:rsid w:val="003D0F7C"/>
    <w:rsid w:val="003D2DDE"/>
    <w:rsid w:val="003D38BC"/>
    <w:rsid w:val="003D4E20"/>
    <w:rsid w:val="003D4E21"/>
    <w:rsid w:val="003D5250"/>
    <w:rsid w:val="003D62F7"/>
    <w:rsid w:val="003D6D5D"/>
    <w:rsid w:val="003D7425"/>
    <w:rsid w:val="003D7841"/>
    <w:rsid w:val="003E0D99"/>
    <w:rsid w:val="003E1266"/>
    <w:rsid w:val="003E196F"/>
    <w:rsid w:val="003E1EDB"/>
    <w:rsid w:val="003E2CF5"/>
    <w:rsid w:val="003E2CFD"/>
    <w:rsid w:val="003E2F78"/>
    <w:rsid w:val="003E43C8"/>
    <w:rsid w:val="003E51C9"/>
    <w:rsid w:val="003E5219"/>
    <w:rsid w:val="003E6364"/>
    <w:rsid w:val="003E649D"/>
    <w:rsid w:val="003E681A"/>
    <w:rsid w:val="003E6BCA"/>
    <w:rsid w:val="003E7B56"/>
    <w:rsid w:val="003F0AC5"/>
    <w:rsid w:val="003F3718"/>
    <w:rsid w:val="003F6BB4"/>
    <w:rsid w:val="0040118C"/>
    <w:rsid w:val="004012DC"/>
    <w:rsid w:val="00404A56"/>
    <w:rsid w:val="0040576E"/>
    <w:rsid w:val="00405D93"/>
    <w:rsid w:val="004100CA"/>
    <w:rsid w:val="004112C0"/>
    <w:rsid w:val="0041142F"/>
    <w:rsid w:val="004123B9"/>
    <w:rsid w:val="00412B53"/>
    <w:rsid w:val="004132D0"/>
    <w:rsid w:val="00414FE6"/>
    <w:rsid w:val="00420268"/>
    <w:rsid w:val="00422809"/>
    <w:rsid w:val="00422DE3"/>
    <w:rsid w:val="004236A8"/>
    <w:rsid w:val="004258D1"/>
    <w:rsid w:val="004264E1"/>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5506"/>
    <w:rsid w:val="004466AA"/>
    <w:rsid w:val="00447220"/>
    <w:rsid w:val="00450BCD"/>
    <w:rsid w:val="0045136C"/>
    <w:rsid w:val="00451B2C"/>
    <w:rsid w:val="00452866"/>
    <w:rsid w:val="00452FCD"/>
    <w:rsid w:val="00453215"/>
    <w:rsid w:val="0045400F"/>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2781"/>
    <w:rsid w:val="00493131"/>
    <w:rsid w:val="00494114"/>
    <w:rsid w:val="00495452"/>
    <w:rsid w:val="00496161"/>
    <w:rsid w:val="00496BD6"/>
    <w:rsid w:val="00497EC0"/>
    <w:rsid w:val="004A121F"/>
    <w:rsid w:val="004A1E05"/>
    <w:rsid w:val="004A26CF"/>
    <w:rsid w:val="004A3606"/>
    <w:rsid w:val="004A36FF"/>
    <w:rsid w:val="004A716F"/>
    <w:rsid w:val="004B1923"/>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5D96"/>
    <w:rsid w:val="004D72DC"/>
    <w:rsid w:val="004D776A"/>
    <w:rsid w:val="004E07C4"/>
    <w:rsid w:val="004E22E4"/>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92A"/>
    <w:rsid w:val="00505085"/>
    <w:rsid w:val="0051109E"/>
    <w:rsid w:val="005117A6"/>
    <w:rsid w:val="005117C7"/>
    <w:rsid w:val="00513328"/>
    <w:rsid w:val="0051418A"/>
    <w:rsid w:val="0051475D"/>
    <w:rsid w:val="00515109"/>
    <w:rsid w:val="0051512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63EAE"/>
    <w:rsid w:val="005643DB"/>
    <w:rsid w:val="00564B5E"/>
    <w:rsid w:val="00565227"/>
    <w:rsid w:val="00566DBB"/>
    <w:rsid w:val="005675A0"/>
    <w:rsid w:val="00570343"/>
    <w:rsid w:val="0057109B"/>
    <w:rsid w:val="00572336"/>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56FD"/>
    <w:rsid w:val="005A7834"/>
    <w:rsid w:val="005B0601"/>
    <w:rsid w:val="005B148B"/>
    <w:rsid w:val="005B5111"/>
    <w:rsid w:val="005B6068"/>
    <w:rsid w:val="005B67EC"/>
    <w:rsid w:val="005B688D"/>
    <w:rsid w:val="005C09A5"/>
    <w:rsid w:val="005C4632"/>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F21"/>
    <w:rsid w:val="005F1827"/>
    <w:rsid w:val="005F2D4D"/>
    <w:rsid w:val="005F5929"/>
    <w:rsid w:val="005F6443"/>
    <w:rsid w:val="005F6D56"/>
    <w:rsid w:val="005F7898"/>
    <w:rsid w:val="006003B5"/>
    <w:rsid w:val="00601F9D"/>
    <w:rsid w:val="006024A3"/>
    <w:rsid w:val="00603474"/>
    <w:rsid w:val="00607E4E"/>
    <w:rsid w:val="0061033C"/>
    <w:rsid w:val="00610DCE"/>
    <w:rsid w:val="006110D6"/>
    <w:rsid w:val="0061124B"/>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45296"/>
    <w:rsid w:val="006466FD"/>
    <w:rsid w:val="00647650"/>
    <w:rsid w:val="00650DBF"/>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6CC8"/>
    <w:rsid w:val="00686D81"/>
    <w:rsid w:val="00687B0E"/>
    <w:rsid w:val="00690E80"/>
    <w:rsid w:val="006914EB"/>
    <w:rsid w:val="00692A47"/>
    <w:rsid w:val="006944DA"/>
    <w:rsid w:val="0069783B"/>
    <w:rsid w:val="00697E4A"/>
    <w:rsid w:val="006A095F"/>
    <w:rsid w:val="006A0C0F"/>
    <w:rsid w:val="006A31DC"/>
    <w:rsid w:val="006A4B7B"/>
    <w:rsid w:val="006B23D4"/>
    <w:rsid w:val="006B28D2"/>
    <w:rsid w:val="006B3ED1"/>
    <w:rsid w:val="006B4B75"/>
    <w:rsid w:val="006B4EDB"/>
    <w:rsid w:val="006B571F"/>
    <w:rsid w:val="006B5E33"/>
    <w:rsid w:val="006B67DD"/>
    <w:rsid w:val="006B7801"/>
    <w:rsid w:val="006C1444"/>
    <w:rsid w:val="006C2655"/>
    <w:rsid w:val="006C3580"/>
    <w:rsid w:val="006C6827"/>
    <w:rsid w:val="006C6B38"/>
    <w:rsid w:val="006C70F9"/>
    <w:rsid w:val="006C7F20"/>
    <w:rsid w:val="006D0B04"/>
    <w:rsid w:val="006D129E"/>
    <w:rsid w:val="006D306F"/>
    <w:rsid w:val="006D3379"/>
    <w:rsid w:val="006D4CBD"/>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B7"/>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3118"/>
    <w:rsid w:val="00795269"/>
    <w:rsid w:val="00796740"/>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7515"/>
    <w:rsid w:val="007D7D13"/>
    <w:rsid w:val="007E2201"/>
    <w:rsid w:val="007E4762"/>
    <w:rsid w:val="007E4D1D"/>
    <w:rsid w:val="007E6A6D"/>
    <w:rsid w:val="007E7C15"/>
    <w:rsid w:val="007F20CB"/>
    <w:rsid w:val="007F258F"/>
    <w:rsid w:val="007F4235"/>
    <w:rsid w:val="007F5CB3"/>
    <w:rsid w:val="007F7F92"/>
    <w:rsid w:val="008004C2"/>
    <w:rsid w:val="00800D2D"/>
    <w:rsid w:val="00802177"/>
    <w:rsid w:val="008029D5"/>
    <w:rsid w:val="00803515"/>
    <w:rsid w:val="00803838"/>
    <w:rsid w:val="00806477"/>
    <w:rsid w:val="00806FEB"/>
    <w:rsid w:val="00807146"/>
    <w:rsid w:val="008077DE"/>
    <w:rsid w:val="00811333"/>
    <w:rsid w:val="00812088"/>
    <w:rsid w:val="00813466"/>
    <w:rsid w:val="00814EB1"/>
    <w:rsid w:val="00815300"/>
    <w:rsid w:val="00815BBA"/>
    <w:rsid w:val="00816289"/>
    <w:rsid w:val="00816810"/>
    <w:rsid w:val="00817196"/>
    <w:rsid w:val="0081793A"/>
    <w:rsid w:val="008217F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335"/>
    <w:rsid w:val="00881388"/>
    <w:rsid w:val="0088215B"/>
    <w:rsid w:val="008866D3"/>
    <w:rsid w:val="008870EF"/>
    <w:rsid w:val="00890454"/>
    <w:rsid w:val="0089111A"/>
    <w:rsid w:val="00891797"/>
    <w:rsid w:val="0089290A"/>
    <w:rsid w:val="00893A2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3FA"/>
    <w:rsid w:val="008A7D0B"/>
    <w:rsid w:val="008B1349"/>
    <w:rsid w:val="008B3460"/>
    <w:rsid w:val="008B5B94"/>
    <w:rsid w:val="008B74EB"/>
    <w:rsid w:val="008C031B"/>
    <w:rsid w:val="008C0843"/>
    <w:rsid w:val="008C0BEE"/>
    <w:rsid w:val="008C0D3D"/>
    <w:rsid w:val="008C3DBD"/>
    <w:rsid w:val="008C4765"/>
    <w:rsid w:val="008C51C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10560"/>
    <w:rsid w:val="00912126"/>
    <w:rsid w:val="0091478A"/>
    <w:rsid w:val="00915589"/>
    <w:rsid w:val="00915722"/>
    <w:rsid w:val="00916770"/>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5B14"/>
    <w:rsid w:val="0098079A"/>
    <w:rsid w:val="00981F05"/>
    <w:rsid w:val="009835E2"/>
    <w:rsid w:val="00983B90"/>
    <w:rsid w:val="00983B9E"/>
    <w:rsid w:val="00990871"/>
    <w:rsid w:val="00991C70"/>
    <w:rsid w:val="009942D8"/>
    <w:rsid w:val="0099740E"/>
    <w:rsid w:val="00997556"/>
    <w:rsid w:val="009A13E8"/>
    <w:rsid w:val="009A1D46"/>
    <w:rsid w:val="009A34F4"/>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61C7"/>
    <w:rsid w:val="009F7664"/>
    <w:rsid w:val="00A014B3"/>
    <w:rsid w:val="00A04178"/>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42B4"/>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182F"/>
    <w:rsid w:val="00AC241D"/>
    <w:rsid w:val="00AC2632"/>
    <w:rsid w:val="00AC3BDD"/>
    <w:rsid w:val="00AC429A"/>
    <w:rsid w:val="00AC662C"/>
    <w:rsid w:val="00AC66AB"/>
    <w:rsid w:val="00AC7590"/>
    <w:rsid w:val="00AC7E54"/>
    <w:rsid w:val="00AC7E77"/>
    <w:rsid w:val="00AD0A5C"/>
    <w:rsid w:val="00AD1A41"/>
    <w:rsid w:val="00AD2B67"/>
    <w:rsid w:val="00AD4754"/>
    <w:rsid w:val="00AD4871"/>
    <w:rsid w:val="00AD5507"/>
    <w:rsid w:val="00AD5FB7"/>
    <w:rsid w:val="00AD6871"/>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22D0"/>
    <w:rsid w:val="00B523BF"/>
    <w:rsid w:val="00B52A41"/>
    <w:rsid w:val="00B52C95"/>
    <w:rsid w:val="00B550F4"/>
    <w:rsid w:val="00B55DC5"/>
    <w:rsid w:val="00B5750D"/>
    <w:rsid w:val="00B5750E"/>
    <w:rsid w:val="00B576E5"/>
    <w:rsid w:val="00B57CB3"/>
    <w:rsid w:val="00B6226A"/>
    <w:rsid w:val="00B63716"/>
    <w:rsid w:val="00B64C29"/>
    <w:rsid w:val="00B665FB"/>
    <w:rsid w:val="00B67F6D"/>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92F"/>
    <w:rsid w:val="00B972FD"/>
    <w:rsid w:val="00B97D59"/>
    <w:rsid w:val="00B97E01"/>
    <w:rsid w:val="00BA2901"/>
    <w:rsid w:val="00BA2CD8"/>
    <w:rsid w:val="00BA34D5"/>
    <w:rsid w:val="00BA6478"/>
    <w:rsid w:val="00BA6910"/>
    <w:rsid w:val="00BA6F98"/>
    <w:rsid w:val="00BB0B2C"/>
    <w:rsid w:val="00BB2145"/>
    <w:rsid w:val="00BB2235"/>
    <w:rsid w:val="00BB6182"/>
    <w:rsid w:val="00BB61D4"/>
    <w:rsid w:val="00BB7951"/>
    <w:rsid w:val="00BC0168"/>
    <w:rsid w:val="00BC47B7"/>
    <w:rsid w:val="00BC4A36"/>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79AF"/>
    <w:rsid w:val="00C4052D"/>
    <w:rsid w:val="00C41095"/>
    <w:rsid w:val="00C4157C"/>
    <w:rsid w:val="00C441F9"/>
    <w:rsid w:val="00C4477B"/>
    <w:rsid w:val="00C46320"/>
    <w:rsid w:val="00C464CB"/>
    <w:rsid w:val="00C4665C"/>
    <w:rsid w:val="00C47127"/>
    <w:rsid w:val="00C47C44"/>
    <w:rsid w:val="00C52A19"/>
    <w:rsid w:val="00C5629F"/>
    <w:rsid w:val="00C6239A"/>
    <w:rsid w:val="00C62E19"/>
    <w:rsid w:val="00C62F5D"/>
    <w:rsid w:val="00C63D36"/>
    <w:rsid w:val="00C652F7"/>
    <w:rsid w:val="00C66CF7"/>
    <w:rsid w:val="00C67834"/>
    <w:rsid w:val="00C702B9"/>
    <w:rsid w:val="00C7137C"/>
    <w:rsid w:val="00C71EFC"/>
    <w:rsid w:val="00C725F5"/>
    <w:rsid w:val="00C7350C"/>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282F"/>
    <w:rsid w:val="00D03F49"/>
    <w:rsid w:val="00D048E4"/>
    <w:rsid w:val="00D04DD7"/>
    <w:rsid w:val="00D05C34"/>
    <w:rsid w:val="00D079DF"/>
    <w:rsid w:val="00D11299"/>
    <w:rsid w:val="00D124F9"/>
    <w:rsid w:val="00D12FAE"/>
    <w:rsid w:val="00D13A85"/>
    <w:rsid w:val="00D13BA0"/>
    <w:rsid w:val="00D15B93"/>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62F7A"/>
    <w:rsid w:val="00D6394C"/>
    <w:rsid w:val="00D642E4"/>
    <w:rsid w:val="00D65A62"/>
    <w:rsid w:val="00D66A19"/>
    <w:rsid w:val="00D67AFB"/>
    <w:rsid w:val="00D67F59"/>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7E46"/>
    <w:rsid w:val="00DC2129"/>
    <w:rsid w:val="00DC3855"/>
    <w:rsid w:val="00DC3E35"/>
    <w:rsid w:val="00DC4118"/>
    <w:rsid w:val="00DC5D94"/>
    <w:rsid w:val="00DC6481"/>
    <w:rsid w:val="00DC6683"/>
    <w:rsid w:val="00DC6D43"/>
    <w:rsid w:val="00DC6F6A"/>
    <w:rsid w:val="00DC7D8F"/>
    <w:rsid w:val="00DD004B"/>
    <w:rsid w:val="00DD38D4"/>
    <w:rsid w:val="00DD4653"/>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50AA"/>
    <w:rsid w:val="00E25334"/>
    <w:rsid w:val="00E25B69"/>
    <w:rsid w:val="00E273F7"/>
    <w:rsid w:val="00E2785B"/>
    <w:rsid w:val="00E2791E"/>
    <w:rsid w:val="00E3034B"/>
    <w:rsid w:val="00E3103E"/>
    <w:rsid w:val="00E347B8"/>
    <w:rsid w:val="00E354EA"/>
    <w:rsid w:val="00E35A56"/>
    <w:rsid w:val="00E361E8"/>
    <w:rsid w:val="00E36702"/>
    <w:rsid w:val="00E37AA5"/>
    <w:rsid w:val="00E37D96"/>
    <w:rsid w:val="00E37DDF"/>
    <w:rsid w:val="00E40846"/>
    <w:rsid w:val="00E42F0A"/>
    <w:rsid w:val="00E43A63"/>
    <w:rsid w:val="00E447A4"/>
    <w:rsid w:val="00E4544D"/>
    <w:rsid w:val="00E47893"/>
    <w:rsid w:val="00E47F0B"/>
    <w:rsid w:val="00E500BA"/>
    <w:rsid w:val="00E52DF4"/>
    <w:rsid w:val="00E55597"/>
    <w:rsid w:val="00E55808"/>
    <w:rsid w:val="00E56BD6"/>
    <w:rsid w:val="00E60EEC"/>
    <w:rsid w:val="00E649AC"/>
    <w:rsid w:val="00E6520C"/>
    <w:rsid w:val="00E65F4E"/>
    <w:rsid w:val="00E66A1C"/>
    <w:rsid w:val="00E67573"/>
    <w:rsid w:val="00E67A60"/>
    <w:rsid w:val="00E70BAC"/>
    <w:rsid w:val="00E737FE"/>
    <w:rsid w:val="00E73801"/>
    <w:rsid w:val="00E747E0"/>
    <w:rsid w:val="00E76E45"/>
    <w:rsid w:val="00E779DB"/>
    <w:rsid w:val="00E77E9C"/>
    <w:rsid w:val="00E82A45"/>
    <w:rsid w:val="00E835CD"/>
    <w:rsid w:val="00E849DC"/>
    <w:rsid w:val="00E85819"/>
    <w:rsid w:val="00E862C7"/>
    <w:rsid w:val="00E8654F"/>
    <w:rsid w:val="00E9011E"/>
    <w:rsid w:val="00E927C2"/>
    <w:rsid w:val="00E943EB"/>
    <w:rsid w:val="00E95055"/>
    <w:rsid w:val="00E95B55"/>
    <w:rsid w:val="00E95D6B"/>
    <w:rsid w:val="00E95EFC"/>
    <w:rsid w:val="00E961C5"/>
    <w:rsid w:val="00E96540"/>
    <w:rsid w:val="00E9749F"/>
    <w:rsid w:val="00E97849"/>
    <w:rsid w:val="00EA29EC"/>
    <w:rsid w:val="00EA3724"/>
    <w:rsid w:val="00EA3BD8"/>
    <w:rsid w:val="00EA6C3C"/>
    <w:rsid w:val="00EA70CB"/>
    <w:rsid w:val="00EA727C"/>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7505"/>
    <w:rsid w:val="00EE0C03"/>
    <w:rsid w:val="00EE1D8F"/>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B52"/>
    <w:rsid w:val="00F409E8"/>
    <w:rsid w:val="00F415D0"/>
    <w:rsid w:val="00F41A60"/>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53FD"/>
    <w:rsid w:val="00FB72F3"/>
    <w:rsid w:val="00FB74E0"/>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3AF9"/>
    <w:rsid w:val="00FF4A7D"/>
    <w:rsid w:val="00FF514F"/>
    <w:rsid w:val="00FF5782"/>
    <w:rsid w:val="00FF5A5A"/>
    <w:rsid w:val="00FF6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CCE2A6E-30A3-4659-A39E-949281104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uiPriority w:val="99"/>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e">
    <w:name w:val="Абзац списка1"/>
    <w:basedOn w:val="a"/>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0">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1">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2">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3">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4">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5">
    <w:name w:val="Текст выноски Знак1"/>
    <w:semiHidden/>
    <w:rsid w:val="00816810"/>
    <w:rPr>
      <w:rFonts w:ascii="Tahoma" w:hAnsi="Tahoma" w:cs="Tahoma"/>
      <w:b/>
      <w:i/>
      <w:sz w:val="16"/>
      <w:szCs w:val="16"/>
      <w:lang w:val="en-GB" w:eastAsia="en-US" w:bidi="ar-SA"/>
    </w:rPr>
  </w:style>
  <w:style w:type="numbering" w:customStyle="1" w:styleId="1f6">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7">
    <w:name w:val="Знак примечания1"/>
    <w:rsid w:val="00816810"/>
    <w:rPr>
      <w:sz w:val="16"/>
      <w:szCs w:val="16"/>
    </w:rPr>
  </w:style>
  <w:style w:type="paragraph" w:customStyle="1" w:styleId="1f8">
    <w:name w:val="Название объекта1"/>
    <w:next w:val="a"/>
    <w:rsid w:val="00816810"/>
    <w:pPr>
      <w:suppressAutoHyphens/>
      <w:spacing w:before="240" w:after="60"/>
    </w:pPr>
    <w:rPr>
      <w:sz w:val="26"/>
      <w:szCs w:val="24"/>
      <w:lang w:eastAsia="ar-SA"/>
    </w:rPr>
  </w:style>
  <w:style w:type="paragraph" w:customStyle="1" w:styleId="1f9">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9"/>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a">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a"/>
    <w:next w:val="1fa"/>
    <w:link w:val="affffd"/>
    <w:rsid w:val="00816810"/>
    <w:rPr>
      <w:b/>
      <w:bCs/>
    </w:rPr>
  </w:style>
  <w:style w:type="table" w:customStyle="1" w:styleId="1fb">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0">
    <w:name w:val="Знак"/>
    <w:rsid w:val="007C16C5"/>
    <w:rPr>
      <w:lang w:val="ru-RU" w:eastAsia="ar-SA" w:bidi="ar-SA"/>
    </w:rPr>
  </w:style>
  <w:style w:type="character" w:customStyle="1" w:styleId="1fc">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1">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2">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3">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4">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d">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5">
    <w:name w:val="Абзац списка Знак Знак Знак"/>
    <w:basedOn w:val="a"/>
    <w:link w:val="afffff6"/>
    <w:qFormat/>
    <w:rsid w:val="003E0D99"/>
    <w:pPr>
      <w:spacing w:after="200" w:line="276" w:lineRule="auto"/>
      <w:ind w:left="720"/>
      <w:contextualSpacing/>
    </w:pPr>
    <w:rPr>
      <w:rFonts w:ascii="Calibri" w:eastAsia="Calibri" w:hAnsi="Calibri"/>
      <w:sz w:val="22"/>
      <w:szCs w:val="22"/>
      <w:lang w:eastAsia="en-US"/>
    </w:rPr>
  </w:style>
  <w:style w:type="character" w:customStyle="1" w:styleId="afffff6">
    <w:name w:val="Абзац списка Знак Знак Знак Знак"/>
    <w:link w:val="afffff5"/>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7">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e">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
    <w:name w:val="Без интервала1"/>
    <w:rsid w:val="00DA06E1"/>
    <w:rPr>
      <w:rFonts w:ascii="Calibri" w:hAnsi="Calibri"/>
      <w:sz w:val="22"/>
      <w:szCs w:val="22"/>
      <w:lang w:eastAsia="en-US"/>
    </w:rPr>
  </w:style>
  <w:style w:type="character" w:customStyle="1" w:styleId="1ff0">
    <w:name w:val="Заголовок №1_"/>
    <w:link w:val="1ff1"/>
    <w:rsid w:val="00AA3A30"/>
    <w:rPr>
      <w:sz w:val="26"/>
      <w:szCs w:val="26"/>
      <w:shd w:val="clear" w:color="auto" w:fill="FFFFFF"/>
    </w:rPr>
  </w:style>
  <w:style w:type="paragraph" w:customStyle="1" w:styleId="1ff1">
    <w:name w:val="Заголовок №1"/>
    <w:basedOn w:val="a"/>
    <w:link w:val="1ff0"/>
    <w:rsid w:val="00AA3A30"/>
    <w:pPr>
      <w:shd w:val="clear" w:color="auto" w:fill="FFFFFF"/>
      <w:spacing w:line="317" w:lineRule="exact"/>
      <w:jc w:val="both"/>
      <w:outlineLvl w:val="0"/>
    </w:pPr>
    <w:rPr>
      <w:sz w:val="26"/>
      <w:szCs w:val="26"/>
    </w:rPr>
  </w:style>
  <w:style w:type="character" w:styleId="afffff8">
    <w:name w:val="annotation reference"/>
    <w:uiPriority w:val="99"/>
    <w:semiHidden/>
    <w:unhideWhenUsed/>
    <w:rsid w:val="00483798"/>
    <w:rPr>
      <w:b/>
      <w:i/>
      <w:sz w:val="16"/>
      <w:szCs w:val="16"/>
      <w:lang w:val="en-GB" w:eastAsia="en-US" w:bidi="ar-SA"/>
    </w:rPr>
  </w:style>
  <w:style w:type="paragraph" w:customStyle="1" w:styleId="1ff2">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3">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4">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4"/>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5">
    <w:name w:val="Сильное выделение1"/>
    <w:rsid w:val="000A5654"/>
    <w:rPr>
      <w:rFonts w:cs="Times New Roman"/>
      <w:b/>
      <w:i/>
      <w:sz w:val="24"/>
      <w:szCs w:val="24"/>
      <w:u w:val="single"/>
    </w:rPr>
  </w:style>
  <w:style w:type="character" w:customStyle="1" w:styleId="1ff6">
    <w:name w:val="Слабая ссылка1"/>
    <w:rsid w:val="000A5654"/>
    <w:rPr>
      <w:rFonts w:cs="Times New Roman"/>
      <w:sz w:val="24"/>
      <w:szCs w:val="24"/>
      <w:u w:val="single"/>
    </w:rPr>
  </w:style>
  <w:style w:type="character" w:customStyle="1" w:styleId="1ff7">
    <w:name w:val="Сильная ссылка1"/>
    <w:rsid w:val="000A5654"/>
    <w:rPr>
      <w:rFonts w:cs="Times New Roman"/>
      <w:b/>
      <w:sz w:val="24"/>
      <w:u w:val="single"/>
    </w:rPr>
  </w:style>
  <w:style w:type="character" w:customStyle="1" w:styleId="1ff8">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9">
    <w:name w:val="Обычный (паспорт)"/>
    <w:basedOn w:val="a"/>
    <w:rsid w:val="00CE1779"/>
    <w:pPr>
      <w:spacing w:before="120"/>
      <w:jc w:val="both"/>
    </w:pPr>
    <w:rPr>
      <w:rFonts w:eastAsia="Calibri"/>
      <w:sz w:val="28"/>
      <w:szCs w:val="28"/>
    </w:rPr>
  </w:style>
  <w:style w:type="paragraph" w:customStyle="1" w:styleId="afffffa">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b">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c">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d">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e">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1599</Words>
  <Characters>9119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10697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2</cp:revision>
  <cp:lastPrinted>2016-04-27T06:53:00Z</cp:lastPrinted>
  <dcterms:created xsi:type="dcterms:W3CDTF">2019-09-11T10:48:00Z</dcterms:created>
  <dcterms:modified xsi:type="dcterms:W3CDTF">2019-09-11T10:48:00Z</dcterms:modified>
</cp:coreProperties>
</file>