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511"/>
        <w:tblW w:w="10456" w:type="dxa"/>
        <w:tblLook w:val="01E0" w:firstRow="1" w:lastRow="1" w:firstColumn="1" w:lastColumn="1" w:noHBand="0" w:noVBand="0"/>
      </w:tblPr>
      <w:tblGrid>
        <w:gridCol w:w="1951"/>
        <w:gridCol w:w="8505"/>
      </w:tblGrid>
      <w:tr w:rsidR="008A5889" w:rsidRPr="00D6394C" w:rsidTr="008A5889">
        <w:trPr>
          <w:trHeight w:val="1907"/>
        </w:trPr>
        <w:tc>
          <w:tcPr>
            <w:tcW w:w="1951" w:type="dxa"/>
            <w:tcBorders>
              <w:top w:val="single" w:sz="4" w:space="0" w:color="auto"/>
              <w:left w:val="single" w:sz="4" w:space="0" w:color="auto"/>
              <w:right w:val="single" w:sz="4" w:space="0" w:color="auto"/>
            </w:tcBorders>
            <w:vAlign w:val="center"/>
          </w:tcPr>
          <w:p w:rsidR="008A5889" w:rsidRPr="00D6394C" w:rsidRDefault="008A5889" w:rsidP="008A5889">
            <w:pPr>
              <w:spacing w:after="120"/>
              <w:ind w:left="-567"/>
              <w:jc w:val="center"/>
              <w:rPr>
                <w:rFonts w:ascii="Arial" w:hAnsi="Arial" w:cs="Arial"/>
              </w:rPr>
            </w:pPr>
          </w:p>
          <w:p w:rsidR="008A5889" w:rsidRPr="00D6394C" w:rsidRDefault="00D4240D" w:rsidP="008A5889">
            <w:pPr>
              <w:spacing w:after="120"/>
              <w:rPr>
                <w:rFonts w:ascii="Arial" w:hAnsi="Arial" w:cs="Arial"/>
              </w:rPr>
            </w:pPr>
            <w:r>
              <w:rPr>
                <w:noProof/>
              </w:rPr>
              <mc:AlternateContent>
                <mc:Choice Requires="wps">
                  <w:drawing>
                    <wp:anchor distT="0" distB="0" distL="114300" distR="114300" simplePos="0" relativeHeight="251657728" behindDoc="0" locked="0" layoutInCell="1" allowOverlap="1">
                      <wp:simplePos x="0" y="0"/>
                      <wp:positionH relativeFrom="column">
                        <wp:posOffset>-48260</wp:posOffset>
                      </wp:positionH>
                      <wp:positionV relativeFrom="paragraph">
                        <wp:posOffset>17145</wp:posOffset>
                      </wp:positionV>
                      <wp:extent cx="1158240" cy="1449705"/>
                      <wp:effectExtent l="5080" t="5080" r="8255" b="12065"/>
                      <wp:wrapNone/>
                      <wp:docPr id="3"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8240" cy="1449705"/>
                              </a:xfrm>
                              <a:prstGeom prst="flowChartOffpageConnector">
                                <a:avLst/>
                              </a:prstGeom>
                              <a:solidFill>
                                <a:srgbClr val="FFFFFF"/>
                              </a:solidFill>
                              <a:ln w="9525">
                                <a:solidFill>
                                  <a:srgbClr val="000000"/>
                                </a:solidFill>
                                <a:miter lim="800000"/>
                                <a:headEnd/>
                                <a:tailEnd/>
                              </a:ln>
                            </wps:spPr>
                            <wps:txbx>
                              <w:txbxContent>
                                <w:p w:rsidR="008A5889" w:rsidRDefault="00254573" w:rsidP="008A5889">
                                  <w:pPr>
                                    <w:tabs>
                                      <w:tab w:val="left" w:pos="0"/>
                                    </w:tabs>
                                    <w:spacing w:line="480" w:lineRule="auto"/>
                                    <w:ind w:right="-171"/>
                                    <w:jc w:val="center"/>
                                    <w:rPr>
                                      <w:b/>
                                      <w:sz w:val="28"/>
                                      <w:szCs w:val="28"/>
                                    </w:rPr>
                                  </w:pPr>
                                  <w:r>
                                    <w:rPr>
                                      <w:b/>
                                      <w:sz w:val="28"/>
                                      <w:szCs w:val="28"/>
                                    </w:rPr>
                                    <w:t>1</w:t>
                                  </w:r>
                                  <w:r w:rsidR="00160FB4">
                                    <w:rPr>
                                      <w:b/>
                                      <w:sz w:val="28"/>
                                      <w:szCs w:val="28"/>
                                    </w:rPr>
                                    <w:t>6</w:t>
                                  </w:r>
                                  <w:r w:rsidR="004C00C5">
                                    <w:rPr>
                                      <w:b/>
                                      <w:sz w:val="28"/>
                                      <w:szCs w:val="28"/>
                                    </w:rPr>
                                    <w:t xml:space="preserve"> </w:t>
                                  </w:r>
                                  <w:r>
                                    <w:rPr>
                                      <w:b/>
                                      <w:sz w:val="28"/>
                                      <w:szCs w:val="28"/>
                                    </w:rPr>
                                    <w:t>сентября</w:t>
                                  </w:r>
                                </w:p>
                                <w:p w:rsidR="008A5889" w:rsidRPr="005463F5" w:rsidRDefault="008A5889" w:rsidP="008A5889">
                                  <w:pPr>
                                    <w:tabs>
                                      <w:tab w:val="left" w:pos="0"/>
                                    </w:tabs>
                                    <w:spacing w:line="480" w:lineRule="auto"/>
                                    <w:ind w:right="-171"/>
                                    <w:jc w:val="center"/>
                                    <w:rPr>
                                      <w:b/>
                                      <w:sz w:val="28"/>
                                      <w:szCs w:val="28"/>
                                    </w:rPr>
                                  </w:pPr>
                                  <w:r w:rsidRPr="005463F5">
                                    <w:rPr>
                                      <w:b/>
                                      <w:sz w:val="28"/>
                                      <w:szCs w:val="28"/>
                                    </w:rPr>
                                    <w:t>201</w:t>
                                  </w:r>
                                  <w:r>
                                    <w:rPr>
                                      <w:b/>
                                      <w:sz w:val="28"/>
                                      <w:szCs w:val="28"/>
                                    </w:rPr>
                                    <w:t>9</w:t>
                                  </w:r>
                                  <w:r w:rsidRPr="005463F5">
                                    <w:rPr>
                                      <w:b/>
                                      <w:sz w:val="28"/>
                                      <w:szCs w:val="28"/>
                                    </w:rPr>
                                    <w:t xml:space="preserve"> года</w:t>
                                  </w:r>
                                </w:p>
                                <w:p w:rsidR="008A5889" w:rsidRPr="00F96B1A" w:rsidRDefault="008A5889" w:rsidP="008A5889">
                                  <w:pPr>
                                    <w:spacing w:line="480" w:lineRule="auto"/>
                                    <w:jc w:val="center"/>
                                    <w:rPr>
                                      <w:b/>
                                      <w:sz w:val="28"/>
                                      <w:szCs w:val="28"/>
                                    </w:rPr>
                                  </w:pPr>
                                  <w:r w:rsidRPr="00F96B1A">
                                    <w:rPr>
                                      <w:b/>
                                      <w:sz w:val="28"/>
                                      <w:szCs w:val="28"/>
                                    </w:rPr>
                                    <w:t>№</w:t>
                                  </w:r>
                                  <w:r>
                                    <w:rPr>
                                      <w:b/>
                                      <w:sz w:val="28"/>
                                      <w:szCs w:val="28"/>
                                    </w:rPr>
                                    <w:t xml:space="preserve"> 1</w:t>
                                  </w:r>
                                  <w:r w:rsidR="00160FB4">
                                    <w:rPr>
                                      <w:b/>
                                      <w:sz w:val="28"/>
                                      <w:szCs w:val="28"/>
                                    </w:rPr>
                                    <w:t>8</w:t>
                                  </w:r>
                                  <w:r>
                                    <w:rPr>
                                      <w:b/>
                                      <w:sz w:val="28"/>
                                      <w:szCs w:val="28"/>
                                    </w:rPr>
                                    <w:t xml:space="preserve"> (18</w:t>
                                  </w:r>
                                  <w:r w:rsidR="00160FB4">
                                    <w:rPr>
                                      <w:b/>
                                      <w:sz w:val="28"/>
                                      <w:szCs w:val="28"/>
                                    </w:rPr>
                                    <w:t>8</w:t>
                                  </w:r>
                                  <w:r w:rsidRPr="00F96B1A">
                                    <w:rPr>
                                      <w:b/>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7" coordsize="21600,21600" o:spt="177" path="m,l21600,r,17255l10800,21600,,17255xe">
                      <v:stroke joinstyle="miter"/>
                      <v:path gradientshapeok="t" o:connecttype="rect" textboxrect="0,0,21600,17255"/>
                    </v:shapetype>
                    <v:shape id="AutoShape 40" o:spid="_x0000_s1026" type="#_x0000_t177" style="position:absolute;margin-left:-3.8pt;margin-top:1.35pt;width:91.2pt;height:11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">
                      <v:textbox>
                        <w:txbxContent>
                          <w:p w:rsidR="008A5889" w:rsidRDefault="00254573" w:rsidP="008A5889">
                            <w:pPr>
                              <w:tabs>
                                <w:tab w:val="left" w:pos="0"/>
                              </w:tabs>
                              <w:spacing w:line="480" w:lineRule="auto"/>
                              <w:ind w:right="-171"/>
                              <w:jc w:val="center"/>
                              <w:rPr>
                                <w:b/>
                                <w:sz w:val="28"/>
                                <w:szCs w:val="28"/>
                              </w:rPr>
                            </w:pPr>
                            <w:r>
                              <w:rPr>
                                <w:b/>
                                <w:sz w:val="28"/>
                                <w:szCs w:val="28"/>
                              </w:rPr>
                              <w:t>1</w:t>
                            </w:r>
                            <w:r w:rsidR="00160FB4">
                              <w:rPr>
                                <w:b/>
                                <w:sz w:val="28"/>
                                <w:szCs w:val="28"/>
                              </w:rPr>
                              <w:t>6</w:t>
                            </w:r>
                            <w:r w:rsidR="004C00C5">
                              <w:rPr>
                                <w:b/>
                                <w:sz w:val="28"/>
                                <w:szCs w:val="28"/>
                              </w:rPr>
                              <w:t xml:space="preserve"> </w:t>
                            </w:r>
                            <w:r>
                              <w:rPr>
                                <w:b/>
                                <w:sz w:val="28"/>
                                <w:szCs w:val="28"/>
                              </w:rPr>
                              <w:t>сентября</w:t>
                            </w:r>
                          </w:p>
                          <w:p w:rsidR="008A5889" w:rsidRPr="005463F5" w:rsidRDefault="008A5889" w:rsidP="008A5889">
                            <w:pPr>
                              <w:tabs>
                                <w:tab w:val="left" w:pos="0"/>
                              </w:tabs>
                              <w:spacing w:line="480" w:lineRule="auto"/>
                              <w:ind w:right="-171"/>
                              <w:jc w:val="center"/>
                              <w:rPr>
                                <w:b/>
                                <w:sz w:val="28"/>
                                <w:szCs w:val="28"/>
                              </w:rPr>
                            </w:pPr>
                            <w:r w:rsidRPr="005463F5">
                              <w:rPr>
                                <w:b/>
                                <w:sz w:val="28"/>
                                <w:szCs w:val="28"/>
                              </w:rPr>
                              <w:t>201</w:t>
                            </w:r>
                            <w:r>
                              <w:rPr>
                                <w:b/>
                                <w:sz w:val="28"/>
                                <w:szCs w:val="28"/>
                              </w:rPr>
                              <w:t>9</w:t>
                            </w:r>
                            <w:r w:rsidRPr="005463F5">
                              <w:rPr>
                                <w:b/>
                                <w:sz w:val="28"/>
                                <w:szCs w:val="28"/>
                              </w:rPr>
                              <w:t xml:space="preserve"> года</w:t>
                            </w:r>
                          </w:p>
                          <w:p w:rsidR="008A5889" w:rsidRPr="00F96B1A" w:rsidRDefault="008A5889" w:rsidP="008A5889">
                            <w:pPr>
                              <w:spacing w:line="480" w:lineRule="auto"/>
                              <w:jc w:val="center"/>
                              <w:rPr>
                                <w:b/>
                                <w:sz w:val="28"/>
                                <w:szCs w:val="28"/>
                              </w:rPr>
                            </w:pPr>
                            <w:r w:rsidRPr="00F96B1A">
                              <w:rPr>
                                <w:b/>
                                <w:sz w:val="28"/>
                                <w:szCs w:val="28"/>
                              </w:rPr>
                              <w:t>№</w:t>
                            </w:r>
                            <w:r>
                              <w:rPr>
                                <w:b/>
                                <w:sz w:val="28"/>
                                <w:szCs w:val="28"/>
                              </w:rPr>
                              <w:t xml:space="preserve"> 1</w:t>
                            </w:r>
                            <w:r w:rsidR="00160FB4">
                              <w:rPr>
                                <w:b/>
                                <w:sz w:val="28"/>
                                <w:szCs w:val="28"/>
                              </w:rPr>
                              <w:t>8</w:t>
                            </w:r>
                            <w:r>
                              <w:rPr>
                                <w:b/>
                                <w:sz w:val="28"/>
                                <w:szCs w:val="28"/>
                              </w:rPr>
                              <w:t xml:space="preserve"> (18</w:t>
                            </w:r>
                            <w:r w:rsidR="00160FB4">
                              <w:rPr>
                                <w:b/>
                                <w:sz w:val="28"/>
                                <w:szCs w:val="28"/>
                              </w:rPr>
                              <w:t>8</w:t>
                            </w:r>
                            <w:r w:rsidRPr="00F96B1A">
                              <w:rPr>
                                <w:b/>
                                <w:sz w:val="28"/>
                                <w:szCs w:val="28"/>
                              </w:rPr>
                              <w:t>)</w:t>
                            </w:r>
                          </w:p>
                        </w:txbxContent>
                      </v:textbox>
                    </v:shape>
                  </w:pict>
                </mc:Fallback>
              </mc:AlternateContent>
            </w: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jc w:val="center"/>
              <w:rPr>
                <w:rFonts w:ascii="Arial" w:hAnsi="Arial" w:cs="Arial"/>
              </w:rPr>
            </w:pPr>
            <w:r w:rsidRPr="00D6394C">
              <w:rPr>
                <w:rFonts w:ascii="Arial" w:hAnsi="Arial" w:cs="Arial"/>
                <w:b/>
              </w:rPr>
              <w:t>Бесплатно</w:t>
            </w:r>
          </w:p>
        </w:tc>
        <w:tc>
          <w:tcPr>
            <w:tcW w:w="8505" w:type="dxa"/>
            <w:tcBorders>
              <w:top w:val="single" w:sz="4" w:space="0" w:color="auto"/>
              <w:left w:val="single" w:sz="4" w:space="0" w:color="auto"/>
              <w:right w:val="single" w:sz="4" w:space="0" w:color="auto"/>
            </w:tcBorders>
          </w:tcPr>
          <w:p w:rsidR="008A5889" w:rsidRPr="00D6394C" w:rsidRDefault="00D4240D" w:rsidP="008A5889">
            <w:pPr>
              <w:spacing w:after="120"/>
              <w:jc w:val="center"/>
              <w:rPr>
                <w:rFonts w:ascii="Gazeta SansSerif" w:hAnsi="Gazeta SansSerif"/>
                <w:b/>
                <w:sz w:val="96"/>
                <w:szCs w:val="96"/>
              </w:rPr>
            </w:pPr>
            <w:r>
              <w:rPr>
                <w:noProof/>
              </w:rPr>
              <mc:AlternateContent>
                <mc:Choice Requires="wps">
                  <w:drawing>
                    <wp:anchor distT="0" distB="0" distL="114300" distR="114300" simplePos="0" relativeHeight="251658752" behindDoc="0" locked="0" layoutInCell="1" allowOverlap="1">
                      <wp:simplePos x="0" y="0"/>
                      <wp:positionH relativeFrom="column">
                        <wp:posOffset>5455285</wp:posOffset>
                      </wp:positionH>
                      <wp:positionV relativeFrom="paragraph">
                        <wp:posOffset>1350010</wp:posOffset>
                      </wp:positionV>
                      <wp:extent cx="110490" cy="291465"/>
                      <wp:effectExtent l="3810" t="3810" r="0" b="0"/>
                      <wp:wrapNone/>
                      <wp:docPr id="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 cy="291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5889" w:rsidRDefault="008A5889" w:rsidP="008A58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27" type="#_x0000_t202" style="position:absolute;left:0;text-align:left;margin-left:429.55pt;margin-top:106.3pt;width:8.7pt;height:22.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" stroked="f">
                      <v:textbox>
                        <w:txbxContent>
                          <w:p w:rsidR="008A5889" w:rsidRDefault="008A5889" w:rsidP="008A5889"/>
                        </w:txbxContent>
                      </v:textbox>
                    </v:shape>
                  </w:pict>
                </mc:Fallback>
              </mc:AlternateContent>
            </w:r>
            <w:r w:rsidR="008A5889" w:rsidRPr="00D6394C">
              <w:rPr>
                <w:rFonts w:ascii="Gazeta Titul" w:hAnsi="Gazeta Titul"/>
                <w:b/>
                <w:sz w:val="104"/>
                <w:szCs w:val="104"/>
              </w:rPr>
              <w:t>ВЕДОМОСТИ</w:t>
            </w:r>
            <w:r w:rsidR="008A5889" w:rsidRPr="00D6394C">
              <w:rPr>
                <w:rFonts w:ascii="Gazeta Titul" w:hAnsi="Gazeta Titul"/>
                <w:b/>
                <w:i/>
                <w:sz w:val="120"/>
                <w:szCs w:val="120"/>
              </w:rPr>
              <w:t xml:space="preserve"> </w:t>
            </w:r>
            <w:r w:rsidR="008A5889" w:rsidRPr="00D6394C">
              <w:rPr>
                <w:rFonts w:ascii="Jikharev" w:hAnsi="Jikharev"/>
                <w:b/>
                <w:sz w:val="84"/>
                <w:szCs w:val="84"/>
              </w:rPr>
              <w:t>Мошковского сельсо</w:t>
            </w:r>
            <w:r w:rsidR="008A5889">
              <w:rPr>
                <w:rFonts w:ascii="Jikharev" w:hAnsi="Jikharev"/>
                <w:b/>
                <w:sz w:val="84"/>
                <w:szCs w:val="84"/>
              </w:rPr>
              <w:t>в</w:t>
            </w:r>
            <w:r w:rsidR="008A5889" w:rsidRPr="00D6394C">
              <w:rPr>
                <w:rFonts w:ascii="Jikharev" w:hAnsi="Jikharev"/>
                <w:b/>
                <w:sz w:val="84"/>
                <w:szCs w:val="84"/>
              </w:rPr>
              <w:t>ета</w:t>
            </w:r>
          </w:p>
        </w:tc>
      </w:tr>
      <w:tr w:rsidR="008A5889" w:rsidRPr="00D6394C" w:rsidTr="008A5889">
        <w:trPr>
          <w:trHeight w:val="719"/>
        </w:trPr>
        <w:tc>
          <w:tcPr>
            <w:tcW w:w="10456" w:type="dxa"/>
            <w:gridSpan w:val="2"/>
            <w:tcBorders>
              <w:top w:val="single" w:sz="4" w:space="0" w:color="auto"/>
              <w:left w:val="single" w:sz="4" w:space="0" w:color="auto"/>
              <w:bottom w:val="single" w:sz="4" w:space="0" w:color="auto"/>
              <w:right w:val="single" w:sz="4" w:space="0" w:color="auto"/>
            </w:tcBorders>
            <w:vAlign w:val="center"/>
          </w:tcPr>
          <w:p w:rsidR="008A5889" w:rsidRPr="00EF0ED9" w:rsidRDefault="008A5889" w:rsidP="008A5889">
            <w:pPr>
              <w:spacing w:after="120"/>
              <w:jc w:val="center"/>
              <w:rPr>
                <w:b/>
                <w:sz w:val="22"/>
                <w:szCs w:val="22"/>
              </w:rPr>
            </w:pPr>
            <w:r w:rsidRPr="00EF0ED9">
              <w:rPr>
                <w:b/>
                <w:sz w:val="22"/>
                <w:szCs w:val="22"/>
              </w:rPr>
              <w:t>Информационный бюллетень официальных документов и сообщений Комитета местного самоуправления и администрации Мошковского сельсовета Бековского района Пензенской области</w:t>
            </w:r>
          </w:p>
        </w:tc>
      </w:tr>
    </w:tbl>
    <w:p w:rsidR="004C00C5" w:rsidRDefault="004C00C5" w:rsidP="00BF04F0">
      <w:pPr>
        <w:tabs>
          <w:tab w:val="left" w:pos="6555"/>
        </w:tabs>
        <w:rPr>
          <w:sz w:val="18"/>
          <w:szCs w:val="18"/>
        </w:rPr>
      </w:pPr>
    </w:p>
    <w:p w:rsidR="00367F50" w:rsidRPr="00367F50" w:rsidRDefault="00367F50" w:rsidP="00367F50">
      <w:pPr>
        <w:tabs>
          <w:tab w:val="left" w:pos="6555"/>
        </w:tabs>
        <w:jc w:val="center"/>
        <w:rPr>
          <w:b/>
          <w:sz w:val="18"/>
          <w:szCs w:val="18"/>
          <w:lang w:eastAsia="ar-SA"/>
        </w:rPr>
      </w:pPr>
      <w:r w:rsidRPr="00367F50">
        <w:rPr>
          <w:b/>
          <w:sz w:val="18"/>
          <w:szCs w:val="18"/>
        </w:rPr>
        <w:t>Постановление администрации Мошковского сельсовета Бековского района Пензенской области от 16.09.2019 № 82 «</w:t>
      </w:r>
      <w:r w:rsidRPr="00367F50">
        <w:rPr>
          <w:b/>
          <w:sz w:val="18"/>
          <w:szCs w:val="18"/>
          <w:lang w:eastAsia="ar-SA"/>
        </w:rPr>
        <w:t>Об утверждении административного регламента предоставления муниципальной услуги «Постановка на учет малоимущих граждан в качестве нуждающихся в жилых помещениях»»</w:t>
      </w:r>
    </w:p>
    <w:p w:rsidR="00367F50" w:rsidRPr="00367F50" w:rsidRDefault="00367F50" w:rsidP="00367F50">
      <w:pPr>
        <w:suppressAutoHyphens/>
        <w:jc w:val="both"/>
        <w:rPr>
          <w:sz w:val="18"/>
          <w:szCs w:val="18"/>
        </w:rPr>
      </w:pPr>
      <w:r w:rsidRPr="00367F50">
        <w:rPr>
          <w:sz w:val="18"/>
          <w:szCs w:val="18"/>
          <w:lang w:eastAsia="ar-SA"/>
        </w:rPr>
        <w:t xml:space="preserve">В соответствии с Федеральным законом от 27.07.2010 № 210-ФЗ «Об организации предоставления государственных и муниципальных услуг» (с последующими изменениями), руководствуясь </w:t>
      </w:r>
      <w:r w:rsidRPr="00367F50">
        <w:rPr>
          <w:sz w:val="18"/>
          <w:szCs w:val="18"/>
        </w:rPr>
        <w:t xml:space="preserve">постановлениями администрации Мошковского сельсовета Бековского района Пензенской области от 25.02.2019 № 16 «О разработке и утверждении административных регламентов осуществления муниципального контроля, административных регламентов предоставления муниципальных услуг администрацией Мошковского сельсовета Бековского района Пензенской области», от 25.02.2019 № 17 «Об утверждении Реестра муниципальных услуг Мошковского сельсовета Бековского района Пензенской области» (с последующими изменениями), статьей 23 Устава Мошковского сельсовета Бековского района Пензенской области, </w:t>
      </w:r>
    </w:p>
    <w:p w:rsidR="00367F50" w:rsidRPr="00367F50" w:rsidRDefault="00367F50" w:rsidP="00367F50">
      <w:pPr>
        <w:suppressAutoHyphens/>
        <w:jc w:val="center"/>
        <w:rPr>
          <w:b/>
          <w:sz w:val="18"/>
          <w:szCs w:val="18"/>
          <w:lang w:eastAsia="ar-SA"/>
        </w:rPr>
      </w:pPr>
      <w:r w:rsidRPr="00367F50">
        <w:rPr>
          <w:sz w:val="18"/>
          <w:szCs w:val="18"/>
          <w:lang w:eastAsia="ar-SA"/>
        </w:rPr>
        <w:t xml:space="preserve">администрация </w:t>
      </w:r>
      <w:r w:rsidRPr="00367F50">
        <w:rPr>
          <w:sz w:val="18"/>
          <w:szCs w:val="18"/>
        </w:rPr>
        <w:t>Мошковского сельсовета</w:t>
      </w:r>
      <w:r w:rsidRPr="00367F50">
        <w:rPr>
          <w:sz w:val="18"/>
          <w:szCs w:val="18"/>
          <w:lang w:eastAsia="ar-SA"/>
        </w:rPr>
        <w:t xml:space="preserve"> </w:t>
      </w:r>
      <w:r w:rsidRPr="00367F50">
        <w:rPr>
          <w:b/>
          <w:sz w:val="18"/>
          <w:szCs w:val="18"/>
          <w:lang w:eastAsia="ar-SA"/>
        </w:rPr>
        <w:t>постановляет:</w:t>
      </w:r>
    </w:p>
    <w:p w:rsidR="00367F50" w:rsidRPr="00367F50" w:rsidRDefault="00367F50" w:rsidP="00367F50">
      <w:pPr>
        <w:suppressAutoHyphens/>
        <w:jc w:val="both"/>
        <w:rPr>
          <w:sz w:val="18"/>
          <w:szCs w:val="18"/>
          <w:lang w:eastAsia="ar-SA"/>
        </w:rPr>
      </w:pPr>
      <w:r w:rsidRPr="00367F50">
        <w:rPr>
          <w:sz w:val="18"/>
          <w:szCs w:val="18"/>
          <w:lang w:eastAsia="ar-SA"/>
        </w:rPr>
        <w:t xml:space="preserve"> 1. Утвердить прилагаемый административный регламент предоставления муниципальной услуги «Постановка на учет малоимущих граждан в качестве нуждающихся в жилых помещениях». </w:t>
      </w:r>
    </w:p>
    <w:p w:rsidR="00367F50" w:rsidRPr="00367F50" w:rsidRDefault="00367F50" w:rsidP="00367F50">
      <w:pPr>
        <w:suppressAutoHyphens/>
        <w:autoSpaceDE w:val="0"/>
        <w:autoSpaceDN w:val="0"/>
        <w:adjustRightInd w:val="0"/>
        <w:jc w:val="both"/>
        <w:rPr>
          <w:sz w:val="18"/>
          <w:szCs w:val="18"/>
          <w:lang w:eastAsia="ar-SA"/>
        </w:rPr>
      </w:pPr>
      <w:r w:rsidRPr="00367F50">
        <w:rPr>
          <w:sz w:val="18"/>
          <w:szCs w:val="18"/>
          <w:lang w:eastAsia="ar-SA"/>
        </w:rPr>
        <w:t>2. Признать утратившими силу:</w:t>
      </w:r>
    </w:p>
    <w:p w:rsidR="00367F50" w:rsidRPr="00367F50" w:rsidRDefault="00367F50" w:rsidP="00367F50">
      <w:pPr>
        <w:suppressAutoHyphens/>
        <w:autoSpaceDE w:val="0"/>
        <w:autoSpaceDN w:val="0"/>
        <w:adjustRightInd w:val="0"/>
        <w:jc w:val="both"/>
        <w:rPr>
          <w:sz w:val="18"/>
          <w:szCs w:val="18"/>
          <w:lang w:eastAsia="ar-SA"/>
        </w:rPr>
      </w:pPr>
      <w:r w:rsidRPr="00367F50">
        <w:rPr>
          <w:sz w:val="18"/>
          <w:szCs w:val="18"/>
          <w:lang w:eastAsia="ar-SA"/>
        </w:rPr>
        <w:t>2.1. Постановление администрации Мошковского сельсовета Бековского района Пензенской области от 26.09.2014 № 38 «</w:t>
      </w:r>
      <w:r w:rsidRPr="00367F50">
        <w:rPr>
          <w:bCs/>
          <w:spacing w:val="-1"/>
          <w:sz w:val="18"/>
          <w:szCs w:val="18"/>
          <w:lang w:eastAsia="ar-SA"/>
        </w:rPr>
        <w:t xml:space="preserve">Об утверждении административного регламента по предоставлению </w:t>
      </w:r>
      <w:r w:rsidRPr="00367F50">
        <w:rPr>
          <w:sz w:val="18"/>
          <w:szCs w:val="18"/>
          <w:lang w:eastAsia="ar-SA"/>
        </w:rPr>
        <w:t xml:space="preserve">администрацией Мошковского сельсовета Бековского района Пензенской области </w:t>
      </w:r>
      <w:r w:rsidRPr="00367F50">
        <w:rPr>
          <w:bCs/>
          <w:sz w:val="18"/>
          <w:szCs w:val="18"/>
          <w:lang w:eastAsia="ar-SA"/>
        </w:rPr>
        <w:t xml:space="preserve">муниципальной услуги </w:t>
      </w:r>
      <w:r w:rsidRPr="00367F50">
        <w:rPr>
          <w:rFonts w:cs="Calibri"/>
          <w:bCs/>
          <w:sz w:val="18"/>
          <w:szCs w:val="18"/>
          <w:lang w:eastAsia="ar-SA"/>
        </w:rPr>
        <w:t xml:space="preserve">«Принятие на учет малоимущих граждан, нуждающихся в жилых помещениях, предоставляемых по договорам социального найма, проживающих на территории </w:t>
      </w:r>
      <w:r w:rsidRPr="00367F50">
        <w:rPr>
          <w:sz w:val="18"/>
          <w:szCs w:val="18"/>
          <w:lang w:eastAsia="ar-SA"/>
        </w:rPr>
        <w:t>Мошковского сельсовета</w:t>
      </w:r>
      <w:r w:rsidRPr="00367F50">
        <w:rPr>
          <w:rFonts w:cs="Calibri"/>
          <w:bCs/>
          <w:sz w:val="18"/>
          <w:szCs w:val="18"/>
          <w:lang w:eastAsia="ar-SA"/>
        </w:rPr>
        <w:t xml:space="preserve"> Бековского района Пензенской области»</w:t>
      </w:r>
      <w:r w:rsidRPr="00367F50">
        <w:rPr>
          <w:sz w:val="18"/>
          <w:szCs w:val="18"/>
          <w:lang w:eastAsia="ar-SA"/>
        </w:rPr>
        <w:t>;</w:t>
      </w:r>
    </w:p>
    <w:p w:rsidR="00367F50" w:rsidRPr="00367F50" w:rsidRDefault="00367F50" w:rsidP="00367F50">
      <w:pPr>
        <w:suppressAutoHyphens/>
        <w:autoSpaceDE w:val="0"/>
        <w:autoSpaceDN w:val="0"/>
        <w:adjustRightInd w:val="0"/>
        <w:jc w:val="both"/>
        <w:rPr>
          <w:sz w:val="18"/>
          <w:szCs w:val="18"/>
          <w:lang w:eastAsia="ar-SA"/>
        </w:rPr>
      </w:pPr>
      <w:r w:rsidRPr="00367F50">
        <w:rPr>
          <w:sz w:val="18"/>
          <w:szCs w:val="18"/>
          <w:lang w:eastAsia="ar-SA"/>
        </w:rPr>
        <w:t>2.2. Постановление администрации Мошковского сельсовета Бековского района Пензенской области от 24.08.2016 № 61 «О внесении изменений в административный регламент по предоставлению муниципальной услуги</w:t>
      </w:r>
      <w:r w:rsidRPr="00367F50">
        <w:rPr>
          <w:color w:val="0000FF"/>
          <w:sz w:val="18"/>
          <w:szCs w:val="18"/>
          <w:lang w:eastAsia="ar-SA"/>
        </w:rPr>
        <w:t xml:space="preserve"> </w:t>
      </w:r>
      <w:r w:rsidRPr="00367F50">
        <w:rPr>
          <w:sz w:val="18"/>
          <w:szCs w:val="18"/>
          <w:lang w:eastAsia="ar-SA"/>
        </w:rPr>
        <w:t>«</w:t>
      </w:r>
      <w:r w:rsidRPr="00367F50">
        <w:rPr>
          <w:rFonts w:cs="Calibri"/>
          <w:bCs/>
          <w:sz w:val="18"/>
          <w:szCs w:val="18"/>
          <w:lang w:eastAsia="ar-SA"/>
        </w:rPr>
        <w:t xml:space="preserve">Принятие на учет малоимущих граждан, нуждающихся в жилых помещениях, предоставляемых по договорам социального найма, проживающих на территории </w:t>
      </w:r>
      <w:r w:rsidRPr="00367F50">
        <w:rPr>
          <w:sz w:val="18"/>
          <w:szCs w:val="18"/>
          <w:lang w:eastAsia="ar-SA"/>
        </w:rPr>
        <w:t>Мошковского сельсовета</w:t>
      </w:r>
      <w:r w:rsidRPr="00367F50">
        <w:rPr>
          <w:rFonts w:cs="Calibri"/>
          <w:bCs/>
          <w:sz w:val="18"/>
          <w:szCs w:val="18"/>
          <w:lang w:eastAsia="ar-SA"/>
        </w:rPr>
        <w:t xml:space="preserve"> Бековского района Пензенской области</w:t>
      </w:r>
      <w:r w:rsidRPr="00367F50">
        <w:rPr>
          <w:bCs/>
          <w:sz w:val="18"/>
          <w:szCs w:val="18"/>
          <w:lang w:eastAsia="ar-SA"/>
        </w:rPr>
        <w:t>»</w:t>
      </w:r>
      <w:r w:rsidRPr="00367F50">
        <w:rPr>
          <w:sz w:val="18"/>
          <w:szCs w:val="18"/>
          <w:lang w:eastAsia="ar-SA"/>
        </w:rPr>
        <w:t>, утвержденный постановлением администрации Мошковского сельсовета Бековского района Пензенской области от 26.09.2014 № 38»;</w:t>
      </w:r>
    </w:p>
    <w:p w:rsidR="00367F50" w:rsidRPr="00367F50" w:rsidRDefault="00367F50" w:rsidP="00367F50">
      <w:pPr>
        <w:suppressAutoHyphens/>
        <w:autoSpaceDE w:val="0"/>
        <w:autoSpaceDN w:val="0"/>
        <w:adjustRightInd w:val="0"/>
        <w:jc w:val="both"/>
        <w:rPr>
          <w:sz w:val="18"/>
          <w:szCs w:val="18"/>
          <w:lang w:eastAsia="ar-SA"/>
        </w:rPr>
      </w:pPr>
      <w:r w:rsidRPr="00367F50">
        <w:rPr>
          <w:sz w:val="18"/>
          <w:szCs w:val="18"/>
          <w:lang w:eastAsia="ar-SA"/>
        </w:rPr>
        <w:t>2.3. Постановление администрации Мошковского сельсовета Бековского района Пензенской области от 03.10.2016 № 79 «О внесении изменений в административный регламент по предоставлению муниципальной услуги</w:t>
      </w:r>
      <w:r w:rsidRPr="00367F50">
        <w:rPr>
          <w:color w:val="0000FF"/>
          <w:sz w:val="18"/>
          <w:szCs w:val="18"/>
          <w:lang w:eastAsia="ar-SA"/>
        </w:rPr>
        <w:t xml:space="preserve"> </w:t>
      </w:r>
      <w:r w:rsidRPr="00367F50">
        <w:rPr>
          <w:sz w:val="18"/>
          <w:szCs w:val="18"/>
          <w:lang w:eastAsia="ar-SA"/>
        </w:rPr>
        <w:t>«</w:t>
      </w:r>
      <w:r w:rsidRPr="00367F50">
        <w:rPr>
          <w:rFonts w:cs="Calibri"/>
          <w:bCs/>
          <w:sz w:val="18"/>
          <w:szCs w:val="18"/>
          <w:lang w:eastAsia="ar-SA"/>
        </w:rPr>
        <w:t xml:space="preserve">Принятие на учет малоимущих граждан, нуждающихся в жилых помещениях, предоставляемых по договорам социального найма, проживающих на территории </w:t>
      </w:r>
      <w:r w:rsidRPr="00367F50">
        <w:rPr>
          <w:sz w:val="18"/>
          <w:szCs w:val="18"/>
          <w:lang w:eastAsia="ar-SA"/>
        </w:rPr>
        <w:t>Мошковского сельсовета</w:t>
      </w:r>
      <w:r w:rsidRPr="00367F50">
        <w:rPr>
          <w:rFonts w:cs="Calibri"/>
          <w:bCs/>
          <w:sz w:val="18"/>
          <w:szCs w:val="18"/>
          <w:lang w:eastAsia="ar-SA"/>
        </w:rPr>
        <w:t xml:space="preserve"> Бековского района Пензенской области</w:t>
      </w:r>
      <w:r w:rsidRPr="00367F50">
        <w:rPr>
          <w:bCs/>
          <w:sz w:val="18"/>
          <w:szCs w:val="18"/>
          <w:lang w:eastAsia="ar-SA"/>
        </w:rPr>
        <w:t>»</w:t>
      </w:r>
      <w:r w:rsidRPr="00367F50">
        <w:rPr>
          <w:sz w:val="18"/>
          <w:szCs w:val="18"/>
          <w:lang w:eastAsia="ar-SA"/>
        </w:rPr>
        <w:t>, утвержденный постановлением администрации Мошковского сельсовета Бековского района Пензенской области от 26.09.2014 № 38»;</w:t>
      </w:r>
    </w:p>
    <w:p w:rsidR="00367F50" w:rsidRPr="00367F50" w:rsidRDefault="00367F50" w:rsidP="00367F50">
      <w:pPr>
        <w:suppressAutoHyphens/>
        <w:autoSpaceDE w:val="0"/>
        <w:autoSpaceDN w:val="0"/>
        <w:adjustRightInd w:val="0"/>
        <w:jc w:val="both"/>
        <w:rPr>
          <w:sz w:val="18"/>
          <w:szCs w:val="18"/>
          <w:lang w:eastAsia="ar-SA"/>
        </w:rPr>
      </w:pPr>
      <w:r w:rsidRPr="00367F50">
        <w:rPr>
          <w:sz w:val="18"/>
          <w:szCs w:val="18"/>
          <w:lang w:eastAsia="ar-SA"/>
        </w:rPr>
        <w:t xml:space="preserve">2.4. Постановление администрации Мошковского сельсовета Бековского района Пензенской области </w:t>
      </w:r>
      <w:r w:rsidRPr="00367F50">
        <w:rPr>
          <w:color w:val="000000"/>
          <w:sz w:val="18"/>
          <w:szCs w:val="18"/>
          <w:lang w:eastAsia="ar-SA"/>
        </w:rPr>
        <w:t>от 18.10.2018 № 55</w:t>
      </w:r>
      <w:r w:rsidRPr="00367F50">
        <w:rPr>
          <w:sz w:val="18"/>
          <w:szCs w:val="18"/>
          <w:lang w:eastAsia="ar-SA"/>
        </w:rPr>
        <w:t xml:space="preserve"> «О внесении изменения в административный регламент по предоставлению администрацией Мошковского сельсовета Бековского района Пензенской области муниципальной услуги «</w:t>
      </w:r>
      <w:r w:rsidRPr="00367F50">
        <w:rPr>
          <w:rFonts w:cs="Calibri"/>
          <w:bCs/>
          <w:sz w:val="18"/>
          <w:szCs w:val="18"/>
          <w:lang w:eastAsia="ar-SA"/>
        </w:rPr>
        <w:t xml:space="preserve">Принятие на учет малоимущих граждан, нуждающихся в жилых помещениях, предоставляемых по договорам социального найма, проживающих на территории </w:t>
      </w:r>
      <w:r w:rsidRPr="00367F50">
        <w:rPr>
          <w:sz w:val="18"/>
          <w:szCs w:val="18"/>
          <w:lang w:eastAsia="ar-SA"/>
        </w:rPr>
        <w:t>Мошковского сельсовета</w:t>
      </w:r>
      <w:r w:rsidRPr="00367F50">
        <w:rPr>
          <w:rFonts w:cs="Calibri"/>
          <w:bCs/>
          <w:sz w:val="18"/>
          <w:szCs w:val="18"/>
          <w:lang w:eastAsia="ar-SA"/>
        </w:rPr>
        <w:t xml:space="preserve"> Бековского района Пензенской области</w:t>
      </w:r>
      <w:r w:rsidRPr="00367F50">
        <w:rPr>
          <w:sz w:val="18"/>
          <w:szCs w:val="18"/>
          <w:lang w:eastAsia="ar-SA"/>
        </w:rPr>
        <w:t>», утвержденный постановлением администрации Мошковского сельсовета Бековского района Пензенской области от 26.09.2014 № 38».</w:t>
      </w:r>
    </w:p>
    <w:p w:rsidR="00367F50" w:rsidRPr="00367F50" w:rsidRDefault="00367F50" w:rsidP="00367F50">
      <w:pPr>
        <w:suppressAutoHyphens/>
        <w:jc w:val="both"/>
        <w:rPr>
          <w:sz w:val="18"/>
          <w:szCs w:val="18"/>
          <w:lang w:eastAsia="ar-SA"/>
        </w:rPr>
      </w:pPr>
      <w:r w:rsidRPr="00367F50">
        <w:rPr>
          <w:sz w:val="18"/>
          <w:szCs w:val="18"/>
          <w:lang w:eastAsia="ar-SA"/>
        </w:rPr>
        <w:t>3. Опубликовать настоящее постановление в информационном бюллетене «Ведомости Мошковского сельсовета» и разместить на официальном сайте администрации Мошковского сельсовета Бековского района Пензенской области в информационно-телекоммуникационной сети «Интернет».</w:t>
      </w:r>
    </w:p>
    <w:p w:rsidR="00367F50" w:rsidRPr="00367F50" w:rsidRDefault="00367F50" w:rsidP="00367F50">
      <w:pPr>
        <w:suppressAutoHyphens/>
        <w:jc w:val="both"/>
        <w:rPr>
          <w:sz w:val="18"/>
          <w:szCs w:val="18"/>
          <w:lang w:eastAsia="ar-SA"/>
        </w:rPr>
      </w:pPr>
      <w:r w:rsidRPr="00367F50">
        <w:rPr>
          <w:sz w:val="18"/>
          <w:szCs w:val="18"/>
          <w:lang w:eastAsia="ar-SA"/>
        </w:rPr>
        <w:t xml:space="preserve">4. Настоящее постановление вступает в силу после его официального опубликования. </w:t>
      </w:r>
    </w:p>
    <w:p w:rsidR="00367F50" w:rsidRPr="00367F50" w:rsidRDefault="00367F50" w:rsidP="00367F50">
      <w:pPr>
        <w:suppressAutoHyphens/>
        <w:jc w:val="both"/>
        <w:rPr>
          <w:sz w:val="18"/>
          <w:szCs w:val="18"/>
          <w:lang w:eastAsia="ar-SA"/>
        </w:rPr>
      </w:pPr>
      <w:r w:rsidRPr="00367F50">
        <w:rPr>
          <w:sz w:val="18"/>
          <w:szCs w:val="18"/>
          <w:lang w:eastAsia="ar-SA"/>
        </w:rPr>
        <w:t>5. Контроль за исполнением настоящего постановления возложить на главу администрации Мошковского сельсовета И.Б. Гнивковского.</w:t>
      </w:r>
    </w:p>
    <w:p w:rsidR="00367F50" w:rsidRPr="00367F50" w:rsidRDefault="00367F50" w:rsidP="00367F50">
      <w:pPr>
        <w:suppressAutoHyphens/>
        <w:jc w:val="both"/>
        <w:rPr>
          <w:sz w:val="18"/>
          <w:szCs w:val="18"/>
          <w:lang w:eastAsia="ar-SA"/>
        </w:rPr>
      </w:pPr>
      <w:r w:rsidRPr="00367F50">
        <w:rPr>
          <w:sz w:val="18"/>
          <w:szCs w:val="18"/>
          <w:lang w:eastAsia="ar-SA"/>
        </w:rPr>
        <w:t xml:space="preserve">Глава администрации </w:t>
      </w:r>
    </w:p>
    <w:p w:rsidR="00367F50" w:rsidRPr="00367F50" w:rsidRDefault="00367F50" w:rsidP="00367F50">
      <w:pPr>
        <w:suppressAutoHyphens/>
        <w:jc w:val="both"/>
        <w:rPr>
          <w:sz w:val="18"/>
          <w:szCs w:val="18"/>
          <w:lang w:eastAsia="ar-SA"/>
        </w:rPr>
      </w:pPr>
      <w:r w:rsidRPr="00367F50">
        <w:rPr>
          <w:sz w:val="18"/>
          <w:szCs w:val="18"/>
          <w:lang w:eastAsia="ar-SA"/>
        </w:rPr>
        <w:t>Мошковского сельсовета                                                                      И.Б. Гнивковский</w:t>
      </w:r>
    </w:p>
    <w:p w:rsidR="00367F50" w:rsidRPr="00367F50" w:rsidRDefault="00367F50" w:rsidP="00367F50">
      <w:pPr>
        <w:suppressAutoHyphens/>
        <w:jc w:val="right"/>
        <w:rPr>
          <w:sz w:val="18"/>
          <w:szCs w:val="18"/>
          <w:lang w:eastAsia="ar-SA"/>
        </w:rPr>
      </w:pPr>
    </w:p>
    <w:p w:rsidR="00367F50" w:rsidRPr="00367F50" w:rsidRDefault="00367F50" w:rsidP="00367F50">
      <w:pPr>
        <w:suppressAutoHyphens/>
        <w:jc w:val="center"/>
        <w:rPr>
          <w:sz w:val="18"/>
          <w:szCs w:val="18"/>
          <w:lang w:eastAsia="ar-SA"/>
        </w:rPr>
      </w:pPr>
      <w:r w:rsidRPr="00367F50">
        <w:rPr>
          <w:sz w:val="18"/>
          <w:szCs w:val="18"/>
          <w:lang w:eastAsia="ar-SA"/>
        </w:rPr>
        <w:t>Приложение</w:t>
      </w:r>
    </w:p>
    <w:p w:rsidR="00367F50" w:rsidRPr="00367F50" w:rsidRDefault="00367F50" w:rsidP="00367F50">
      <w:pPr>
        <w:suppressAutoHyphens/>
        <w:jc w:val="center"/>
        <w:rPr>
          <w:sz w:val="18"/>
          <w:szCs w:val="18"/>
          <w:lang w:eastAsia="ar-SA"/>
        </w:rPr>
      </w:pPr>
      <w:r w:rsidRPr="00367F50">
        <w:rPr>
          <w:sz w:val="18"/>
          <w:szCs w:val="18"/>
          <w:lang w:eastAsia="ar-SA"/>
        </w:rPr>
        <w:t xml:space="preserve">Утвержден постановлением администрации </w:t>
      </w:r>
      <w:r w:rsidRPr="00367F50">
        <w:rPr>
          <w:sz w:val="18"/>
          <w:szCs w:val="18"/>
        </w:rPr>
        <w:t xml:space="preserve">Мошковского сельсовета </w:t>
      </w:r>
      <w:r w:rsidRPr="00367F50">
        <w:rPr>
          <w:sz w:val="18"/>
          <w:szCs w:val="18"/>
          <w:lang w:eastAsia="ar-SA"/>
        </w:rPr>
        <w:t>от 16.09.2019 № 82</w:t>
      </w:r>
    </w:p>
    <w:p w:rsidR="00367F50" w:rsidRPr="00367F50" w:rsidRDefault="00367F50" w:rsidP="00367F50">
      <w:pPr>
        <w:suppressAutoHyphens/>
        <w:jc w:val="right"/>
        <w:rPr>
          <w:sz w:val="18"/>
          <w:szCs w:val="18"/>
          <w:lang w:eastAsia="ar-SA"/>
        </w:rPr>
      </w:pPr>
    </w:p>
    <w:p w:rsidR="00367F50" w:rsidRPr="00367F50" w:rsidRDefault="00367F50" w:rsidP="00367F50">
      <w:pPr>
        <w:suppressAutoHyphens/>
        <w:jc w:val="center"/>
        <w:rPr>
          <w:b/>
          <w:sz w:val="18"/>
          <w:szCs w:val="18"/>
          <w:lang w:eastAsia="ar-SA"/>
        </w:rPr>
      </w:pPr>
      <w:r w:rsidRPr="00367F50">
        <w:rPr>
          <w:b/>
          <w:sz w:val="18"/>
          <w:szCs w:val="18"/>
          <w:lang w:eastAsia="ar-SA"/>
        </w:rPr>
        <w:t>Административный регламент предоставления муниципальной услуги «Постановка на учет малоимущих граждан в качестве нуждающихся в жилых помещениях»</w:t>
      </w:r>
    </w:p>
    <w:p w:rsidR="00367F50" w:rsidRPr="00367F50" w:rsidRDefault="00367F50" w:rsidP="00367F50">
      <w:pPr>
        <w:suppressAutoHyphens/>
        <w:jc w:val="both"/>
        <w:rPr>
          <w:sz w:val="18"/>
          <w:szCs w:val="18"/>
          <w:lang w:eastAsia="ar-SA"/>
        </w:rPr>
      </w:pPr>
    </w:p>
    <w:p w:rsidR="00367F50" w:rsidRPr="00367F50" w:rsidRDefault="00367F50" w:rsidP="00367F50">
      <w:pPr>
        <w:suppressAutoHyphens/>
        <w:jc w:val="center"/>
        <w:rPr>
          <w:b/>
          <w:sz w:val="18"/>
          <w:szCs w:val="18"/>
          <w:lang w:eastAsia="ar-SA"/>
        </w:rPr>
      </w:pPr>
      <w:r w:rsidRPr="00367F50">
        <w:rPr>
          <w:b/>
          <w:sz w:val="18"/>
          <w:szCs w:val="18"/>
          <w:lang w:eastAsia="ar-SA"/>
        </w:rPr>
        <w:t>I. Общие положения</w:t>
      </w:r>
    </w:p>
    <w:p w:rsidR="00367F50" w:rsidRPr="00367F50" w:rsidRDefault="00367F50" w:rsidP="00367F50">
      <w:pPr>
        <w:suppressAutoHyphens/>
        <w:jc w:val="center"/>
        <w:rPr>
          <w:b/>
          <w:sz w:val="18"/>
          <w:szCs w:val="18"/>
          <w:lang w:eastAsia="ar-SA"/>
        </w:rPr>
      </w:pPr>
      <w:r w:rsidRPr="00367F50">
        <w:rPr>
          <w:b/>
          <w:sz w:val="18"/>
          <w:szCs w:val="18"/>
          <w:lang w:eastAsia="ar-SA"/>
        </w:rPr>
        <w:t>Предмет регулирования регламента</w:t>
      </w:r>
    </w:p>
    <w:p w:rsidR="00367F50" w:rsidRPr="00367F50" w:rsidRDefault="00367F50" w:rsidP="00367F50">
      <w:pPr>
        <w:suppressAutoHyphens/>
        <w:jc w:val="both"/>
        <w:rPr>
          <w:sz w:val="18"/>
          <w:szCs w:val="18"/>
          <w:lang w:eastAsia="ar-SA"/>
        </w:rPr>
      </w:pPr>
      <w:r w:rsidRPr="00367F50">
        <w:rPr>
          <w:sz w:val="18"/>
          <w:szCs w:val="18"/>
          <w:lang w:eastAsia="ar-SA"/>
        </w:rPr>
        <w:t xml:space="preserve">1.1. Административный регламент предоставления муниципальной услуги «Постановка на учет малоимущих граждан в качестве нуждающихся в жилых помещениях» (далее - Административный регламент) устанавливает порядок и стандарт предоставления </w:t>
      </w:r>
      <w:r w:rsidRPr="00367F50">
        <w:rPr>
          <w:sz w:val="18"/>
          <w:szCs w:val="18"/>
          <w:lang w:eastAsia="ar-SA"/>
        </w:rPr>
        <w:lastRenderedPageBreak/>
        <w:t xml:space="preserve">муниципальной услуги «Постановка на учет малоимущих граждан в качестве нуждающихся в жилых помещениях» (далее - муниципальная услуга), определяет сроки и последовательность административных процедур (действий) администрации </w:t>
      </w:r>
      <w:r w:rsidRPr="00367F50">
        <w:rPr>
          <w:sz w:val="18"/>
          <w:szCs w:val="18"/>
        </w:rPr>
        <w:t>Мошковского сельсовета</w:t>
      </w:r>
      <w:r w:rsidRPr="00367F50">
        <w:rPr>
          <w:sz w:val="18"/>
          <w:szCs w:val="18"/>
          <w:lang w:eastAsia="ar-SA"/>
        </w:rPr>
        <w:t xml:space="preserve"> Бековского района Пензенской области (далее - Администрация) при предоставлении муниципальной услуги. </w:t>
      </w:r>
    </w:p>
    <w:p w:rsidR="00367F50" w:rsidRPr="00367F50" w:rsidRDefault="00367F50" w:rsidP="00367F50">
      <w:pPr>
        <w:suppressAutoHyphens/>
        <w:jc w:val="center"/>
        <w:rPr>
          <w:b/>
          <w:sz w:val="18"/>
          <w:szCs w:val="18"/>
          <w:lang w:eastAsia="ar-SA"/>
        </w:rPr>
      </w:pPr>
      <w:bookmarkStart w:id="0" w:name="P46"/>
      <w:bookmarkEnd w:id="0"/>
      <w:r w:rsidRPr="00367F50">
        <w:rPr>
          <w:b/>
          <w:sz w:val="18"/>
          <w:szCs w:val="18"/>
          <w:lang w:eastAsia="ar-SA"/>
        </w:rPr>
        <w:t>Круг заявителей</w:t>
      </w:r>
    </w:p>
    <w:p w:rsidR="00367F50" w:rsidRPr="00367F50" w:rsidRDefault="00367F50" w:rsidP="00367F50">
      <w:pPr>
        <w:suppressAutoHyphens/>
        <w:jc w:val="both"/>
        <w:rPr>
          <w:sz w:val="18"/>
          <w:szCs w:val="18"/>
          <w:lang w:eastAsia="ar-SA"/>
        </w:rPr>
      </w:pPr>
      <w:r w:rsidRPr="00367F50">
        <w:rPr>
          <w:sz w:val="18"/>
          <w:szCs w:val="18"/>
          <w:lang w:eastAsia="ar-SA"/>
        </w:rPr>
        <w:t xml:space="preserve">1.2. Заявителями муниципальной услуги являются граждане Российской Федерации, местом жительства которых является </w:t>
      </w:r>
      <w:r w:rsidRPr="00367F50">
        <w:rPr>
          <w:sz w:val="18"/>
          <w:szCs w:val="18"/>
        </w:rPr>
        <w:t>Мошковский сельсовет</w:t>
      </w:r>
      <w:r w:rsidRPr="00367F50">
        <w:rPr>
          <w:sz w:val="18"/>
          <w:szCs w:val="18"/>
          <w:lang w:eastAsia="ar-SA"/>
        </w:rPr>
        <w:t xml:space="preserve"> Бековского района Пензенской области. </w:t>
      </w:r>
    </w:p>
    <w:p w:rsidR="00367F50" w:rsidRPr="00367F50" w:rsidRDefault="00367F50" w:rsidP="00367F50">
      <w:pPr>
        <w:suppressAutoHyphens/>
        <w:jc w:val="both"/>
        <w:rPr>
          <w:sz w:val="18"/>
          <w:szCs w:val="18"/>
          <w:lang w:eastAsia="ar-SA"/>
        </w:rPr>
      </w:pPr>
      <w:r w:rsidRPr="00367F50">
        <w:rPr>
          <w:sz w:val="18"/>
          <w:szCs w:val="18"/>
          <w:lang w:eastAsia="ar-SA"/>
        </w:rPr>
        <w:t xml:space="preserve">От имени заявителя с заявлением о предоставлении муниципальной услуги может обратиться представитель заявителя, наделенный заявителем в порядке, установленном законодательством Российской Федерации, полномочиями выступать от имени заявителя при взаимодействии с соответствующими государственными органами, органами местного самоуправления и организациями при предоставлении муниципальной услуги. </w:t>
      </w:r>
    </w:p>
    <w:p w:rsidR="00367F50" w:rsidRPr="00367F50" w:rsidRDefault="00367F50" w:rsidP="00367F50">
      <w:pPr>
        <w:suppressAutoHyphens/>
        <w:jc w:val="center"/>
        <w:rPr>
          <w:b/>
          <w:sz w:val="18"/>
          <w:szCs w:val="18"/>
          <w:lang w:eastAsia="ar-SA"/>
        </w:rPr>
      </w:pPr>
      <w:r w:rsidRPr="00367F50">
        <w:rPr>
          <w:b/>
          <w:sz w:val="18"/>
          <w:szCs w:val="18"/>
          <w:lang w:eastAsia="ar-SA"/>
        </w:rPr>
        <w:t>Требования к порядку информирования о предоставлении муниципальной услуги</w:t>
      </w:r>
    </w:p>
    <w:p w:rsidR="00367F50" w:rsidRPr="00367F50" w:rsidRDefault="00367F50" w:rsidP="00367F50">
      <w:pPr>
        <w:suppressAutoHyphens/>
        <w:jc w:val="both"/>
        <w:rPr>
          <w:sz w:val="18"/>
          <w:szCs w:val="18"/>
          <w:lang w:eastAsia="ar-SA"/>
        </w:rPr>
      </w:pPr>
      <w:r w:rsidRPr="00367F50">
        <w:rPr>
          <w:sz w:val="18"/>
          <w:szCs w:val="18"/>
          <w:lang w:eastAsia="ar-SA"/>
        </w:rPr>
        <w:t xml:space="preserve">1.3. Основными требованиями к информированию заявителей являются: </w:t>
      </w:r>
    </w:p>
    <w:p w:rsidR="00367F50" w:rsidRPr="00367F50" w:rsidRDefault="00367F50" w:rsidP="00367F50">
      <w:pPr>
        <w:suppressAutoHyphens/>
        <w:jc w:val="both"/>
        <w:rPr>
          <w:sz w:val="18"/>
          <w:szCs w:val="18"/>
          <w:lang w:eastAsia="ar-SA"/>
        </w:rPr>
      </w:pPr>
      <w:r w:rsidRPr="00367F50">
        <w:rPr>
          <w:sz w:val="18"/>
          <w:szCs w:val="18"/>
          <w:lang w:eastAsia="ar-SA"/>
        </w:rPr>
        <w:t xml:space="preserve">- достоверность предоставляемой информации; </w:t>
      </w:r>
    </w:p>
    <w:p w:rsidR="00367F50" w:rsidRPr="00367F50" w:rsidRDefault="00367F50" w:rsidP="00367F50">
      <w:pPr>
        <w:suppressAutoHyphens/>
        <w:jc w:val="both"/>
        <w:rPr>
          <w:sz w:val="18"/>
          <w:szCs w:val="18"/>
          <w:lang w:eastAsia="ar-SA"/>
        </w:rPr>
      </w:pPr>
      <w:r w:rsidRPr="00367F50">
        <w:rPr>
          <w:sz w:val="18"/>
          <w:szCs w:val="18"/>
          <w:lang w:eastAsia="ar-SA"/>
        </w:rPr>
        <w:t xml:space="preserve">- четкость в изложении информации; </w:t>
      </w:r>
    </w:p>
    <w:p w:rsidR="00367F50" w:rsidRPr="00367F50" w:rsidRDefault="00367F50" w:rsidP="00367F50">
      <w:pPr>
        <w:suppressAutoHyphens/>
        <w:jc w:val="both"/>
        <w:rPr>
          <w:sz w:val="18"/>
          <w:szCs w:val="18"/>
          <w:lang w:eastAsia="ar-SA"/>
        </w:rPr>
      </w:pPr>
      <w:r w:rsidRPr="00367F50">
        <w:rPr>
          <w:sz w:val="18"/>
          <w:szCs w:val="18"/>
          <w:lang w:eastAsia="ar-SA"/>
        </w:rPr>
        <w:t xml:space="preserve">- полнота информирования; </w:t>
      </w:r>
    </w:p>
    <w:p w:rsidR="00367F50" w:rsidRPr="00367F50" w:rsidRDefault="00367F50" w:rsidP="00367F50">
      <w:pPr>
        <w:suppressAutoHyphens/>
        <w:jc w:val="both"/>
        <w:rPr>
          <w:sz w:val="18"/>
          <w:szCs w:val="18"/>
          <w:lang w:eastAsia="ar-SA"/>
        </w:rPr>
      </w:pPr>
      <w:r w:rsidRPr="00367F50">
        <w:rPr>
          <w:sz w:val="18"/>
          <w:szCs w:val="18"/>
          <w:lang w:eastAsia="ar-SA"/>
        </w:rPr>
        <w:t xml:space="preserve">- наглядность форм предоставляемой информации; </w:t>
      </w:r>
    </w:p>
    <w:p w:rsidR="00367F50" w:rsidRPr="00367F50" w:rsidRDefault="00367F50" w:rsidP="00367F50">
      <w:pPr>
        <w:suppressAutoHyphens/>
        <w:jc w:val="both"/>
        <w:rPr>
          <w:sz w:val="18"/>
          <w:szCs w:val="18"/>
          <w:lang w:eastAsia="ar-SA"/>
        </w:rPr>
      </w:pPr>
      <w:r w:rsidRPr="00367F50">
        <w:rPr>
          <w:sz w:val="18"/>
          <w:szCs w:val="18"/>
          <w:lang w:eastAsia="ar-SA"/>
        </w:rPr>
        <w:t xml:space="preserve">- удобство и доступность получения информации; </w:t>
      </w:r>
    </w:p>
    <w:p w:rsidR="00367F50" w:rsidRPr="00367F50" w:rsidRDefault="00367F50" w:rsidP="00367F50">
      <w:pPr>
        <w:suppressAutoHyphens/>
        <w:jc w:val="both"/>
        <w:rPr>
          <w:sz w:val="18"/>
          <w:szCs w:val="18"/>
          <w:lang w:eastAsia="ar-SA"/>
        </w:rPr>
      </w:pPr>
      <w:r w:rsidRPr="00367F50">
        <w:rPr>
          <w:sz w:val="18"/>
          <w:szCs w:val="18"/>
          <w:lang w:eastAsia="ar-SA"/>
        </w:rPr>
        <w:t xml:space="preserve">- оперативность предоставления информации. </w:t>
      </w:r>
    </w:p>
    <w:p w:rsidR="00367F50" w:rsidRPr="00367F50" w:rsidRDefault="00367F50" w:rsidP="00367F50">
      <w:pPr>
        <w:suppressAutoHyphens/>
        <w:jc w:val="both"/>
        <w:rPr>
          <w:sz w:val="18"/>
          <w:szCs w:val="18"/>
          <w:lang w:eastAsia="ar-SA"/>
        </w:rPr>
      </w:pPr>
      <w:r w:rsidRPr="00367F50">
        <w:rPr>
          <w:sz w:val="18"/>
          <w:szCs w:val="18"/>
          <w:lang w:eastAsia="ar-SA"/>
        </w:rPr>
        <w:t>1.4. Информирование о предоставлении Администрацией муниципальной услуги осуществляется:</w:t>
      </w:r>
    </w:p>
    <w:p w:rsidR="00367F50" w:rsidRPr="00367F50" w:rsidRDefault="00367F50" w:rsidP="00367F50">
      <w:pPr>
        <w:suppressAutoHyphens/>
        <w:jc w:val="both"/>
        <w:rPr>
          <w:sz w:val="18"/>
          <w:szCs w:val="18"/>
          <w:lang w:eastAsia="ar-SA"/>
        </w:rPr>
      </w:pPr>
      <w:r w:rsidRPr="00367F50">
        <w:rPr>
          <w:sz w:val="18"/>
          <w:szCs w:val="18"/>
          <w:lang w:eastAsia="ar-SA"/>
        </w:rPr>
        <w:t>1.4.1 непосредственно в здании Администрации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367F50" w:rsidRPr="00367F50" w:rsidRDefault="00367F50" w:rsidP="00367F50">
      <w:pPr>
        <w:suppressAutoHyphens/>
        <w:jc w:val="both"/>
        <w:rPr>
          <w:sz w:val="18"/>
          <w:szCs w:val="18"/>
          <w:lang w:eastAsia="ar-SA"/>
        </w:rPr>
      </w:pPr>
      <w:r w:rsidRPr="00367F50">
        <w:rPr>
          <w:sz w:val="18"/>
          <w:szCs w:val="18"/>
          <w:lang w:eastAsia="ar-SA"/>
        </w:rPr>
        <w:t>1.4.2 в Муниципальном автономном учреждении Бековского района Пензенской области «Многофункциональный центр предоставления государственных и муниципальных услуг»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367F50" w:rsidRPr="00367F50" w:rsidRDefault="00367F50" w:rsidP="00367F50">
      <w:pPr>
        <w:suppressAutoHyphens/>
        <w:jc w:val="both"/>
        <w:rPr>
          <w:sz w:val="18"/>
          <w:szCs w:val="18"/>
          <w:lang w:eastAsia="ar-SA"/>
        </w:rPr>
      </w:pPr>
      <w:r w:rsidRPr="00367F50">
        <w:rPr>
          <w:sz w:val="18"/>
          <w:szCs w:val="18"/>
          <w:lang w:eastAsia="ar-SA"/>
        </w:rPr>
        <w:t>1.4.3 посредством использования телефонной, почтовой связи, а также электронной почты;</w:t>
      </w:r>
    </w:p>
    <w:p w:rsidR="00367F50" w:rsidRPr="00367F50" w:rsidRDefault="00367F50" w:rsidP="00367F50">
      <w:pPr>
        <w:suppressAutoHyphens/>
        <w:jc w:val="both"/>
        <w:rPr>
          <w:sz w:val="18"/>
          <w:szCs w:val="18"/>
          <w:lang w:eastAsia="ar-SA"/>
        </w:rPr>
      </w:pPr>
      <w:r w:rsidRPr="00367F50">
        <w:rPr>
          <w:sz w:val="18"/>
          <w:szCs w:val="18"/>
          <w:lang w:eastAsia="ar-SA"/>
        </w:rPr>
        <w:t>1.4.4 посредством размещения информации на официальном сайте Администрации в информационно-телекоммуникационной сети «Интернет» http://</w:t>
      </w:r>
      <w:r w:rsidRPr="00367F50">
        <w:rPr>
          <w:sz w:val="18"/>
          <w:szCs w:val="18"/>
        </w:rPr>
        <w:t>moshkovo.bekovo.pnzreg.ru</w:t>
      </w:r>
      <w:r w:rsidRPr="00367F50">
        <w:rPr>
          <w:sz w:val="18"/>
          <w:szCs w:val="18"/>
          <w:lang w:eastAsia="ar-SA"/>
        </w:rPr>
        <w:t xml:space="preserve"> (далее - официальный сайт Администрации), в федеральной государственной информационной системе «Единый портал государственных и муниципальных услуг (функций)» www.gosuslugi.ru (далее - Единый портал) и (или) в информационной системе «Региональный портал государственных и муниципальных услуг Пензенской области» (gosuslugi.pnzreg.ru) (далее – Региональный портал).</w:t>
      </w:r>
    </w:p>
    <w:p w:rsidR="00367F50" w:rsidRPr="00367F50" w:rsidRDefault="00367F50" w:rsidP="00367F50">
      <w:pPr>
        <w:suppressAutoHyphens/>
        <w:jc w:val="both"/>
        <w:rPr>
          <w:sz w:val="18"/>
          <w:szCs w:val="18"/>
          <w:lang w:eastAsia="ar-SA"/>
        </w:rPr>
      </w:pPr>
      <w:r w:rsidRPr="00367F50">
        <w:rPr>
          <w:sz w:val="18"/>
          <w:szCs w:val="18"/>
          <w:lang w:eastAsia="ar-SA"/>
        </w:rPr>
        <w:t>На Едином портале и Региональном портале, официальном сайте Администрации размещается следующая информация:</w:t>
      </w:r>
    </w:p>
    <w:p w:rsidR="00367F50" w:rsidRPr="00367F50" w:rsidRDefault="00367F50" w:rsidP="00367F50">
      <w:pPr>
        <w:suppressAutoHyphens/>
        <w:jc w:val="both"/>
        <w:rPr>
          <w:sz w:val="18"/>
          <w:szCs w:val="18"/>
          <w:lang w:eastAsia="ar-SA"/>
        </w:rPr>
      </w:pPr>
      <w:r w:rsidRPr="00367F50">
        <w:rPr>
          <w:sz w:val="18"/>
          <w:szCs w:val="18"/>
          <w:lang w:eastAsia="ar-SA"/>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367F50" w:rsidRPr="00367F50" w:rsidRDefault="00367F50" w:rsidP="00367F50">
      <w:pPr>
        <w:suppressAutoHyphens/>
        <w:jc w:val="both"/>
        <w:rPr>
          <w:sz w:val="18"/>
          <w:szCs w:val="18"/>
          <w:lang w:eastAsia="ar-SA"/>
        </w:rPr>
      </w:pPr>
      <w:r w:rsidRPr="00367F50">
        <w:rPr>
          <w:sz w:val="18"/>
          <w:szCs w:val="18"/>
          <w:lang w:eastAsia="ar-SA"/>
        </w:rPr>
        <w:t>2) круг заявителей;</w:t>
      </w:r>
    </w:p>
    <w:p w:rsidR="00367F50" w:rsidRPr="00367F50" w:rsidRDefault="00367F50" w:rsidP="00367F50">
      <w:pPr>
        <w:suppressAutoHyphens/>
        <w:jc w:val="both"/>
        <w:rPr>
          <w:sz w:val="18"/>
          <w:szCs w:val="18"/>
          <w:lang w:eastAsia="ar-SA"/>
        </w:rPr>
      </w:pPr>
      <w:r w:rsidRPr="00367F50">
        <w:rPr>
          <w:sz w:val="18"/>
          <w:szCs w:val="18"/>
          <w:lang w:eastAsia="ar-SA"/>
        </w:rPr>
        <w:t>3) срок предоставления муниципальной услуги;</w:t>
      </w:r>
    </w:p>
    <w:p w:rsidR="00367F50" w:rsidRPr="00367F50" w:rsidRDefault="00367F50" w:rsidP="00367F50">
      <w:pPr>
        <w:suppressAutoHyphens/>
        <w:jc w:val="both"/>
        <w:rPr>
          <w:sz w:val="18"/>
          <w:szCs w:val="18"/>
          <w:lang w:eastAsia="ar-SA"/>
        </w:rPr>
      </w:pPr>
      <w:r w:rsidRPr="00367F50">
        <w:rPr>
          <w:sz w:val="18"/>
          <w:szCs w:val="18"/>
          <w:lang w:eastAsia="ar-SA"/>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367F50" w:rsidRPr="00367F50" w:rsidRDefault="00367F50" w:rsidP="00367F50">
      <w:pPr>
        <w:suppressAutoHyphens/>
        <w:jc w:val="both"/>
        <w:rPr>
          <w:sz w:val="18"/>
          <w:szCs w:val="18"/>
          <w:lang w:eastAsia="ar-SA"/>
        </w:rPr>
      </w:pPr>
      <w:r w:rsidRPr="00367F50">
        <w:rPr>
          <w:sz w:val="18"/>
          <w:szCs w:val="18"/>
          <w:lang w:eastAsia="ar-SA"/>
        </w:rPr>
        <w:t>5) размер государственной пошлины, взимаемой за предоставление муниципальной услуги;</w:t>
      </w:r>
    </w:p>
    <w:p w:rsidR="00367F50" w:rsidRPr="00367F50" w:rsidRDefault="00367F50" w:rsidP="00367F50">
      <w:pPr>
        <w:suppressAutoHyphens/>
        <w:jc w:val="both"/>
        <w:rPr>
          <w:sz w:val="18"/>
          <w:szCs w:val="18"/>
          <w:lang w:eastAsia="ar-SA"/>
        </w:rPr>
      </w:pPr>
      <w:r w:rsidRPr="00367F50">
        <w:rPr>
          <w:sz w:val="18"/>
          <w:szCs w:val="18"/>
          <w:lang w:eastAsia="ar-SA"/>
        </w:rPr>
        <w:t>6) исчерпывающий перечень оснований для приостановления или отказа в предоставлении муниципальной услуги;</w:t>
      </w:r>
    </w:p>
    <w:p w:rsidR="00367F50" w:rsidRPr="00367F50" w:rsidRDefault="00367F50" w:rsidP="00367F50">
      <w:pPr>
        <w:suppressAutoHyphens/>
        <w:jc w:val="both"/>
        <w:rPr>
          <w:sz w:val="18"/>
          <w:szCs w:val="18"/>
          <w:lang w:eastAsia="ar-SA"/>
        </w:rPr>
      </w:pPr>
      <w:r w:rsidRPr="00367F50">
        <w:rPr>
          <w:sz w:val="18"/>
          <w:szCs w:val="18"/>
          <w:lang w:eastAsia="ar-SA"/>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367F50" w:rsidRPr="00367F50" w:rsidRDefault="00367F50" w:rsidP="00367F50">
      <w:pPr>
        <w:suppressAutoHyphens/>
        <w:jc w:val="both"/>
        <w:rPr>
          <w:sz w:val="18"/>
          <w:szCs w:val="18"/>
          <w:lang w:eastAsia="ar-SA"/>
        </w:rPr>
      </w:pPr>
      <w:r w:rsidRPr="00367F50">
        <w:rPr>
          <w:sz w:val="18"/>
          <w:szCs w:val="18"/>
          <w:lang w:eastAsia="ar-SA"/>
        </w:rPr>
        <w:t>8) формы заявлений (уведомлений, сообщений), используемые при предоставлении муниципальной услуги.</w:t>
      </w:r>
    </w:p>
    <w:p w:rsidR="00367F50" w:rsidRPr="00367F50" w:rsidRDefault="00367F50" w:rsidP="00367F50">
      <w:pPr>
        <w:suppressAutoHyphens/>
        <w:jc w:val="both"/>
        <w:rPr>
          <w:sz w:val="18"/>
          <w:szCs w:val="18"/>
          <w:lang w:eastAsia="ar-SA"/>
        </w:rPr>
      </w:pPr>
      <w:r w:rsidRPr="00367F50">
        <w:rPr>
          <w:sz w:val="18"/>
          <w:szCs w:val="18"/>
          <w:lang w:eastAsia="ar-SA"/>
        </w:rPr>
        <w:t>Информация о порядке и сроках предоставления муниципальной услуги посредством Единого портала, Регионального портала, а также на официальном сайте Администрации предоставляется заявителю бесплатно.</w:t>
      </w:r>
    </w:p>
    <w:p w:rsidR="00367F50" w:rsidRPr="00367F50" w:rsidRDefault="00367F50" w:rsidP="00367F50">
      <w:pPr>
        <w:suppressAutoHyphens/>
        <w:jc w:val="both"/>
        <w:rPr>
          <w:sz w:val="18"/>
          <w:szCs w:val="18"/>
          <w:lang w:eastAsia="ar-SA"/>
        </w:rPr>
      </w:pPr>
      <w:r w:rsidRPr="00367F50">
        <w:rPr>
          <w:sz w:val="18"/>
          <w:szCs w:val="18"/>
          <w:lang w:eastAsia="ar-SA"/>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367F50" w:rsidRPr="00367F50" w:rsidRDefault="00367F50" w:rsidP="00367F50">
      <w:pPr>
        <w:suppressAutoHyphens/>
        <w:jc w:val="both"/>
        <w:rPr>
          <w:sz w:val="18"/>
          <w:szCs w:val="18"/>
          <w:lang w:eastAsia="ar-SA"/>
        </w:rPr>
      </w:pPr>
      <w:r w:rsidRPr="00367F50">
        <w:rPr>
          <w:sz w:val="18"/>
          <w:szCs w:val="18"/>
          <w:lang w:eastAsia="ar-SA"/>
        </w:rPr>
        <w:t>1.5. Информация о местонахождении Администрации:</w:t>
      </w:r>
    </w:p>
    <w:p w:rsidR="00367F50" w:rsidRPr="00367F50" w:rsidRDefault="00367F50" w:rsidP="00367F50">
      <w:pPr>
        <w:autoSpaceDE w:val="0"/>
        <w:autoSpaceDN w:val="0"/>
        <w:jc w:val="both"/>
        <w:rPr>
          <w:sz w:val="18"/>
          <w:szCs w:val="18"/>
          <w:lang w:eastAsia="en-US"/>
        </w:rPr>
      </w:pPr>
      <w:r w:rsidRPr="00367F50">
        <w:rPr>
          <w:sz w:val="18"/>
          <w:szCs w:val="18"/>
        </w:rPr>
        <w:t xml:space="preserve">Адрес: </w:t>
      </w:r>
      <w:r w:rsidRPr="00367F50">
        <w:rPr>
          <w:sz w:val="18"/>
          <w:szCs w:val="18"/>
          <w:lang w:eastAsia="en-US"/>
        </w:rPr>
        <w:t>442944, Пензенская область, Бековский район, с. Мошки, ул. Садовая, 24.</w:t>
      </w:r>
    </w:p>
    <w:p w:rsidR="00367F50" w:rsidRPr="00367F50" w:rsidRDefault="00367F50" w:rsidP="00367F50">
      <w:pPr>
        <w:autoSpaceDE w:val="0"/>
        <w:autoSpaceDN w:val="0"/>
        <w:jc w:val="both"/>
        <w:rPr>
          <w:sz w:val="18"/>
          <w:szCs w:val="18"/>
          <w:lang w:eastAsia="en-US"/>
        </w:rPr>
      </w:pPr>
      <w:r w:rsidRPr="00367F50">
        <w:rPr>
          <w:sz w:val="18"/>
          <w:szCs w:val="18"/>
        </w:rPr>
        <w:t xml:space="preserve">Прием документов для целей предоставления муниципальной услуги осуществляется по адресу: </w:t>
      </w:r>
      <w:r w:rsidRPr="00367F50">
        <w:rPr>
          <w:sz w:val="18"/>
          <w:szCs w:val="18"/>
          <w:lang w:eastAsia="en-US"/>
        </w:rPr>
        <w:t>442944, Пензенская область, Бековский район, с. Мошки, ул. Садовая, 24.</w:t>
      </w:r>
    </w:p>
    <w:p w:rsidR="00367F50" w:rsidRPr="00367F50" w:rsidRDefault="00367F50" w:rsidP="00367F50">
      <w:pPr>
        <w:autoSpaceDE w:val="0"/>
        <w:autoSpaceDN w:val="0"/>
        <w:jc w:val="both"/>
        <w:rPr>
          <w:sz w:val="18"/>
          <w:szCs w:val="18"/>
          <w:lang w:eastAsia="en-US"/>
        </w:rPr>
      </w:pPr>
      <w:r w:rsidRPr="00367F50">
        <w:rPr>
          <w:sz w:val="18"/>
          <w:szCs w:val="18"/>
          <w:lang w:eastAsia="en-US"/>
        </w:rPr>
        <w:t>Телефон: 8 (84141) 5-21-21.</w:t>
      </w:r>
    </w:p>
    <w:p w:rsidR="00367F50" w:rsidRPr="00367F50" w:rsidRDefault="00367F50" w:rsidP="00367F50">
      <w:pPr>
        <w:autoSpaceDE w:val="0"/>
        <w:autoSpaceDN w:val="0"/>
        <w:jc w:val="both"/>
        <w:rPr>
          <w:sz w:val="18"/>
          <w:szCs w:val="18"/>
          <w:lang w:eastAsia="en-US"/>
        </w:rPr>
      </w:pPr>
      <w:r w:rsidRPr="00367F50">
        <w:rPr>
          <w:sz w:val="18"/>
          <w:szCs w:val="18"/>
          <w:lang w:eastAsia="en-US"/>
        </w:rPr>
        <w:t xml:space="preserve">Официальный сайт Администрации: </w:t>
      </w:r>
      <w:r w:rsidRPr="00367F50">
        <w:rPr>
          <w:sz w:val="18"/>
          <w:szCs w:val="18"/>
          <w:lang w:val="en-US" w:eastAsia="en-US"/>
        </w:rPr>
        <w:t>http</w:t>
      </w:r>
      <w:r w:rsidRPr="00367F50">
        <w:rPr>
          <w:sz w:val="18"/>
          <w:szCs w:val="18"/>
          <w:lang w:eastAsia="en-US"/>
        </w:rPr>
        <w:t>://</w:t>
      </w:r>
      <w:r w:rsidRPr="00367F50">
        <w:rPr>
          <w:sz w:val="18"/>
          <w:szCs w:val="18"/>
        </w:rPr>
        <w:t>moshkovo.bekovo.pnzreg.ru</w:t>
      </w:r>
      <w:r w:rsidRPr="00367F50">
        <w:rPr>
          <w:sz w:val="18"/>
          <w:szCs w:val="18"/>
          <w:lang w:eastAsia="en-US"/>
        </w:rPr>
        <w:t>.</w:t>
      </w:r>
    </w:p>
    <w:p w:rsidR="00367F50" w:rsidRPr="00367F50" w:rsidRDefault="00367F50" w:rsidP="00367F50">
      <w:pPr>
        <w:autoSpaceDE w:val="0"/>
        <w:autoSpaceDN w:val="0"/>
        <w:jc w:val="both"/>
        <w:rPr>
          <w:sz w:val="18"/>
          <w:szCs w:val="18"/>
          <w:lang w:eastAsia="en-US"/>
        </w:rPr>
      </w:pPr>
      <w:r w:rsidRPr="00367F50">
        <w:rPr>
          <w:sz w:val="18"/>
          <w:szCs w:val="18"/>
          <w:lang w:eastAsia="en-US"/>
        </w:rPr>
        <w:t xml:space="preserve">Адрес электронной почты Администрации: </w:t>
      </w:r>
      <w:proofErr w:type="spellStart"/>
      <w:r w:rsidRPr="00367F50">
        <w:rPr>
          <w:sz w:val="18"/>
          <w:szCs w:val="18"/>
          <w:lang w:val="en-US" w:eastAsia="en-US"/>
        </w:rPr>
        <w:t>moshkiadm</w:t>
      </w:r>
      <w:proofErr w:type="spellEnd"/>
      <w:r w:rsidRPr="00367F50">
        <w:rPr>
          <w:sz w:val="18"/>
          <w:szCs w:val="18"/>
          <w:lang w:eastAsia="en-US"/>
        </w:rPr>
        <w:t>@</w:t>
      </w:r>
      <w:proofErr w:type="spellStart"/>
      <w:r w:rsidRPr="00367F50">
        <w:rPr>
          <w:sz w:val="18"/>
          <w:szCs w:val="18"/>
          <w:lang w:val="en-US" w:eastAsia="en-US"/>
        </w:rPr>
        <w:t>yandex</w:t>
      </w:r>
      <w:proofErr w:type="spellEnd"/>
      <w:r w:rsidRPr="00367F50">
        <w:rPr>
          <w:sz w:val="18"/>
          <w:szCs w:val="18"/>
          <w:lang w:eastAsia="en-US"/>
        </w:rPr>
        <w:t>.</w:t>
      </w:r>
      <w:proofErr w:type="spellStart"/>
      <w:r w:rsidRPr="00367F50">
        <w:rPr>
          <w:sz w:val="18"/>
          <w:szCs w:val="18"/>
          <w:lang w:val="en-US" w:eastAsia="en-US"/>
        </w:rPr>
        <w:t>ru</w:t>
      </w:r>
      <w:proofErr w:type="spellEnd"/>
      <w:r w:rsidRPr="00367F50">
        <w:rPr>
          <w:sz w:val="18"/>
          <w:szCs w:val="18"/>
          <w:lang w:eastAsia="en-US"/>
        </w:rPr>
        <w:t xml:space="preserve">. </w:t>
      </w:r>
    </w:p>
    <w:p w:rsidR="00367F50" w:rsidRPr="00367F50" w:rsidRDefault="00367F50" w:rsidP="00367F50">
      <w:pPr>
        <w:suppressAutoHyphens/>
        <w:jc w:val="both"/>
        <w:rPr>
          <w:sz w:val="18"/>
          <w:szCs w:val="18"/>
          <w:lang w:eastAsia="ar-SA"/>
        </w:rPr>
      </w:pPr>
      <w:r w:rsidRPr="00367F50">
        <w:rPr>
          <w:sz w:val="18"/>
          <w:szCs w:val="18"/>
          <w:lang w:eastAsia="ar-SA"/>
        </w:rPr>
        <w:t>1.6. График работы Администрации:</w:t>
      </w:r>
    </w:p>
    <w:p w:rsidR="00367F50" w:rsidRPr="00367F50" w:rsidRDefault="00367F50" w:rsidP="00367F50">
      <w:pPr>
        <w:suppressAutoHyphens/>
        <w:jc w:val="both"/>
        <w:rPr>
          <w:sz w:val="18"/>
          <w:szCs w:val="18"/>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413"/>
      </w:tblGrid>
      <w:tr w:rsidR="00367F50" w:rsidRPr="00367F50" w:rsidTr="00773F7A">
        <w:tc>
          <w:tcPr>
            <w:tcW w:w="2943" w:type="dxa"/>
          </w:tcPr>
          <w:p w:rsidR="00367F50" w:rsidRPr="00367F50" w:rsidRDefault="00367F50" w:rsidP="00367F50">
            <w:pPr>
              <w:suppressAutoHyphens/>
              <w:jc w:val="center"/>
              <w:rPr>
                <w:sz w:val="18"/>
                <w:szCs w:val="18"/>
                <w:lang w:eastAsia="ar-SA"/>
              </w:rPr>
            </w:pPr>
            <w:r w:rsidRPr="00367F50">
              <w:rPr>
                <w:sz w:val="18"/>
                <w:szCs w:val="18"/>
                <w:lang w:eastAsia="ar-SA"/>
              </w:rPr>
              <w:t>понедельник</w:t>
            </w:r>
          </w:p>
        </w:tc>
        <w:tc>
          <w:tcPr>
            <w:tcW w:w="6413" w:type="dxa"/>
          </w:tcPr>
          <w:p w:rsidR="00367F50" w:rsidRPr="00367F50" w:rsidRDefault="00367F50" w:rsidP="00367F50">
            <w:pPr>
              <w:suppressAutoHyphens/>
              <w:jc w:val="center"/>
              <w:rPr>
                <w:sz w:val="18"/>
                <w:szCs w:val="18"/>
                <w:lang w:eastAsia="ar-SA"/>
              </w:rPr>
            </w:pPr>
            <w:r w:rsidRPr="00367F50">
              <w:rPr>
                <w:sz w:val="18"/>
                <w:szCs w:val="18"/>
                <w:lang w:eastAsia="ar-SA"/>
              </w:rPr>
              <w:t>8.00-16.00</w:t>
            </w:r>
          </w:p>
        </w:tc>
      </w:tr>
      <w:tr w:rsidR="00367F50" w:rsidRPr="00367F50" w:rsidTr="00773F7A">
        <w:tc>
          <w:tcPr>
            <w:tcW w:w="2943" w:type="dxa"/>
          </w:tcPr>
          <w:p w:rsidR="00367F50" w:rsidRPr="00367F50" w:rsidRDefault="00367F50" w:rsidP="00367F50">
            <w:pPr>
              <w:suppressAutoHyphens/>
              <w:jc w:val="center"/>
              <w:rPr>
                <w:sz w:val="18"/>
                <w:szCs w:val="18"/>
                <w:lang w:eastAsia="ar-SA"/>
              </w:rPr>
            </w:pPr>
            <w:r w:rsidRPr="00367F50">
              <w:rPr>
                <w:sz w:val="18"/>
                <w:szCs w:val="18"/>
                <w:lang w:eastAsia="ar-SA"/>
              </w:rPr>
              <w:t>вторник</w:t>
            </w:r>
          </w:p>
        </w:tc>
        <w:tc>
          <w:tcPr>
            <w:tcW w:w="6413" w:type="dxa"/>
          </w:tcPr>
          <w:p w:rsidR="00367F50" w:rsidRPr="00367F50" w:rsidRDefault="00367F50" w:rsidP="00367F50">
            <w:pPr>
              <w:suppressAutoHyphens/>
              <w:jc w:val="center"/>
              <w:rPr>
                <w:sz w:val="18"/>
                <w:szCs w:val="18"/>
                <w:lang w:eastAsia="ar-SA"/>
              </w:rPr>
            </w:pPr>
            <w:r w:rsidRPr="00367F50">
              <w:rPr>
                <w:sz w:val="18"/>
                <w:szCs w:val="18"/>
                <w:lang w:eastAsia="ar-SA"/>
              </w:rPr>
              <w:t>8.00-16.00</w:t>
            </w:r>
          </w:p>
        </w:tc>
      </w:tr>
      <w:tr w:rsidR="00367F50" w:rsidRPr="00367F50" w:rsidTr="00773F7A">
        <w:tc>
          <w:tcPr>
            <w:tcW w:w="2943" w:type="dxa"/>
          </w:tcPr>
          <w:p w:rsidR="00367F50" w:rsidRPr="00367F50" w:rsidRDefault="00367F50" w:rsidP="00367F50">
            <w:pPr>
              <w:suppressAutoHyphens/>
              <w:jc w:val="center"/>
              <w:rPr>
                <w:sz w:val="18"/>
                <w:szCs w:val="18"/>
                <w:lang w:eastAsia="ar-SA"/>
              </w:rPr>
            </w:pPr>
            <w:r w:rsidRPr="00367F50">
              <w:rPr>
                <w:sz w:val="18"/>
                <w:szCs w:val="18"/>
                <w:lang w:eastAsia="ar-SA"/>
              </w:rPr>
              <w:t>среда</w:t>
            </w:r>
          </w:p>
        </w:tc>
        <w:tc>
          <w:tcPr>
            <w:tcW w:w="6413" w:type="dxa"/>
          </w:tcPr>
          <w:p w:rsidR="00367F50" w:rsidRPr="00367F50" w:rsidRDefault="00367F50" w:rsidP="00367F50">
            <w:pPr>
              <w:suppressAutoHyphens/>
              <w:jc w:val="center"/>
              <w:rPr>
                <w:sz w:val="18"/>
                <w:szCs w:val="18"/>
                <w:lang w:eastAsia="ar-SA"/>
              </w:rPr>
            </w:pPr>
            <w:r w:rsidRPr="00367F50">
              <w:rPr>
                <w:sz w:val="18"/>
                <w:szCs w:val="18"/>
                <w:lang w:eastAsia="ar-SA"/>
              </w:rPr>
              <w:t>8.00-16.00</w:t>
            </w:r>
          </w:p>
        </w:tc>
      </w:tr>
      <w:tr w:rsidR="00367F50" w:rsidRPr="00367F50" w:rsidTr="00773F7A">
        <w:tc>
          <w:tcPr>
            <w:tcW w:w="2943" w:type="dxa"/>
          </w:tcPr>
          <w:p w:rsidR="00367F50" w:rsidRPr="00367F50" w:rsidRDefault="00367F50" w:rsidP="00367F50">
            <w:pPr>
              <w:suppressAutoHyphens/>
              <w:jc w:val="center"/>
              <w:rPr>
                <w:sz w:val="18"/>
                <w:szCs w:val="18"/>
                <w:lang w:eastAsia="ar-SA"/>
              </w:rPr>
            </w:pPr>
            <w:r w:rsidRPr="00367F50">
              <w:rPr>
                <w:sz w:val="18"/>
                <w:szCs w:val="18"/>
                <w:lang w:eastAsia="ar-SA"/>
              </w:rPr>
              <w:t>четверг</w:t>
            </w:r>
          </w:p>
        </w:tc>
        <w:tc>
          <w:tcPr>
            <w:tcW w:w="6413" w:type="dxa"/>
          </w:tcPr>
          <w:p w:rsidR="00367F50" w:rsidRPr="00367F50" w:rsidRDefault="00367F50" w:rsidP="00367F50">
            <w:pPr>
              <w:suppressAutoHyphens/>
              <w:jc w:val="center"/>
              <w:rPr>
                <w:sz w:val="18"/>
                <w:szCs w:val="18"/>
                <w:lang w:eastAsia="ar-SA"/>
              </w:rPr>
            </w:pPr>
            <w:r w:rsidRPr="00367F50">
              <w:rPr>
                <w:sz w:val="18"/>
                <w:szCs w:val="18"/>
                <w:lang w:eastAsia="ar-SA"/>
              </w:rPr>
              <w:t>8.00-16.00</w:t>
            </w:r>
          </w:p>
        </w:tc>
      </w:tr>
      <w:tr w:rsidR="00367F50" w:rsidRPr="00367F50" w:rsidTr="00773F7A">
        <w:tc>
          <w:tcPr>
            <w:tcW w:w="2943" w:type="dxa"/>
          </w:tcPr>
          <w:p w:rsidR="00367F50" w:rsidRPr="00367F50" w:rsidRDefault="00367F50" w:rsidP="00367F50">
            <w:pPr>
              <w:suppressAutoHyphens/>
              <w:jc w:val="center"/>
              <w:rPr>
                <w:sz w:val="18"/>
                <w:szCs w:val="18"/>
                <w:lang w:eastAsia="ar-SA"/>
              </w:rPr>
            </w:pPr>
            <w:r w:rsidRPr="00367F50">
              <w:rPr>
                <w:sz w:val="18"/>
                <w:szCs w:val="18"/>
                <w:lang w:eastAsia="ar-SA"/>
              </w:rPr>
              <w:t>пятница</w:t>
            </w:r>
          </w:p>
        </w:tc>
        <w:tc>
          <w:tcPr>
            <w:tcW w:w="6413" w:type="dxa"/>
          </w:tcPr>
          <w:p w:rsidR="00367F50" w:rsidRPr="00367F50" w:rsidRDefault="00367F50" w:rsidP="00367F50">
            <w:pPr>
              <w:suppressAutoHyphens/>
              <w:jc w:val="center"/>
              <w:rPr>
                <w:sz w:val="18"/>
                <w:szCs w:val="18"/>
                <w:lang w:eastAsia="ar-SA"/>
              </w:rPr>
            </w:pPr>
            <w:r w:rsidRPr="00367F50">
              <w:rPr>
                <w:sz w:val="18"/>
                <w:szCs w:val="18"/>
                <w:lang w:eastAsia="ar-SA"/>
              </w:rPr>
              <w:t>8.00-16.00</w:t>
            </w:r>
          </w:p>
        </w:tc>
      </w:tr>
      <w:tr w:rsidR="00367F50" w:rsidRPr="00367F50" w:rsidTr="00773F7A">
        <w:tc>
          <w:tcPr>
            <w:tcW w:w="2943" w:type="dxa"/>
          </w:tcPr>
          <w:p w:rsidR="00367F50" w:rsidRPr="00367F50" w:rsidRDefault="00367F50" w:rsidP="00367F50">
            <w:pPr>
              <w:suppressAutoHyphens/>
              <w:jc w:val="center"/>
              <w:rPr>
                <w:sz w:val="18"/>
                <w:szCs w:val="18"/>
                <w:lang w:eastAsia="ar-SA"/>
              </w:rPr>
            </w:pPr>
            <w:r w:rsidRPr="00367F50">
              <w:rPr>
                <w:sz w:val="18"/>
                <w:szCs w:val="18"/>
                <w:lang w:eastAsia="ar-SA"/>
              </w:rPr>
              <w:t>перерыв на обед</w:t>
            </w:r>
          </w:p>
        </w:tc>
        <w:tc>
          <w:tcPr>
            <w:tcW w:w="6413" w:type="dxa"/>
          </w:tcPr>
          <w:p w:rsidR="00367F50" w:rsidRPr="00367F50" w:rsidRDefault="00367F50" w:rsidP="00367F50">
            <w:pPr>
              <w:suppressAutoHyphens/>
              <w:jc w:val="center"/>
              <w:rPr>
                <w:sz w:val="18"/>
                <w:szCs w:val="18"/>
                <w:lang w:eastAsia="ar-SA"/>
              </w:rPr>
            </w:pPr>
            <w:r w:rsidRPr="00367F50">
              <w:rPr>
                <w:sz w:val="18"/>
                <w:szCs w:val="18"/>
                <w:lang w:eastAsia="ar-SA"/>
              </w:rPr>
              <w:t>12.00-13.00</w:t>
            </w:r>
          </w:p>
        </w:tc>
      </w:tr>
      <w:tr w:rsidR="00367F50" w:rsidRPr="00367F50" w:rsidTr="00773F7A">
        <w:tc>
          <w:tcPr>
            <w:tcW w:w="2943" w:type="dxa"/>
          </w:tcPr>
          <w:p w:rsidR="00367F50" w:rsidRPr="00367F50" w:rsidRDefault="00367F50" w:rsidP="00367F50">
            <w:pPr>
              <w:suppressAutoHyphens/>
              <w:jc w:val="center"/>
              <w:rPr>
                <w:sz w:val="18"/>
                <w:szCs w:val="18"/>
                <w:lang w:eastAsia="ar-SA"/>
              </w:rPr>
            </w:pPr>
            <w:r w:rsidRPr="00367F50">
              <w:rPr>
                <w:sz w:val="18"/>
                <w:szCs w:val="18"/>
                <w:lang w:eastAsia="ar-SA"/>
              </w:rPr>
              <w:t>суббота</w:t>
            </w:r>
          </w:p>
        </w:tc>
        <w:tc>
          <w:tcPr>
            <w:tcW w:w="6413" w:type="dxa"/>
          </w:tcPr>
          <w:p w:rsidR="00367F50" w:rsidRPr="00367F50" w:rsidRDefault="00367F50" w:rsidP="00367F50">
            <w:pPr>
              <w:suppressAutoHyphens/>
              <w:jc w:val="center"/>
              <w:rPr>
                <w:sz w:val="18"/>
                <w:szCs w:val="18"/>
                <w:lang w:eastAsia="ar-SA"/>
              </w:rPr>
            </w:pPr>
            <w:r w:rsidRPr="00367F50">
              <w:rPr>
                <w:sz w:val="18"/>
                <w:szCs w:val="18"/>
                <w:lang w:eastAsia="ar-SA"/>
              </w:rPr>
              <w:t>выходной день</w:t>
            </w:r>
          </w:p>
        </w:tc>
      </w:tr>
      <w:tr w:rsidR="00367F50" w:rsidRPr="00367F50" w:rsidTr="00773F7A">
        <w:tc>
          <w:tcPr>
            <w:tcW w:w="2943" w:type="dxa"/>
          </w:tcPr>
          <w:p w:rsidR="00367F50" w:rsidRPr="00367F50" w:rsidRDefault="00367F50" w:rsidP="00367F50">
            <w:pPr>
              <w:suppressAutoHyphens/>
              <w:jc w:val="center"/>
              <w:rPr>
                <w:sz w:val="18"/>
                <w:szCs w:val="18"/>
                <w:lang w:eastAsia="ar-SA"/>
              </w:rPr>
            </w:pPr>
            <w:r w:rsidRPr="00367F50">
              <w:rPr>
                <w:sz w:val="18"/>
                <w:szCs w:val="18"/>
                <w:lang w:eastAsia="ar-SA"/>
              </w:rPr>
              <w:t>воскресенье</w:t>
            </w:r>
          </w:p>
        </w:tc>
        <w:tc>
          <w:tcPr>
            <w:tcW w:w="6413" w:type="dxa"/>
          </w:tcPr>
          <w:p w:rsidR="00367F50" w:rsidRPr="00367F50" w:rsidRDefault="00367F50" w:rsidP="00367F50">
            <w:pPr>
              <w:suppressAutoHyphens/>
              <w:jc w:val="center"/>
              <w:rPr>
                <w:sz w:val="18"/>
                <w:szCs w:val="18"/>
                <w:lang w:eastAsia="ar-SA"/>
              </w:rPr>
            </w:pPr>
            <w:r w:rsidRPr="00367F50">
              <w:rPr>
                <w:sz w:val="18"/>
                <w:szCs w:val="18"/>
                <w:lang w:eastAsia="ar-SA"/>
              </w:rPr>
              <w:t>выходной день</w:t>
            </w:r>
          </w:p>
        </w:tc>
      </w:tr>
    </w:tbl>
    <w:p w:rsidR="00367F50" w:rsidRPr="00367F50" w:rsidRDefault="00367F50" w:rsidP="00367F50">
      <w:pPr>
        <w:suppressAutoHyphens/>
        <w:jc w:val="both"/>
        <w:rPr>
          <w:sz w:val="18"/>
          <w:szCs w:val="18"/>
          <w:lang w:eastAsia="ar-SA"/>
        </w:rPr>
      </w:pPr>
    </w:p>
    <w:p w:rsidR="00367F50" w:rsidRPr="00367F50" w:rsidRDefault="00367F50" w:rsidP="00367F50">
      <w:pPr>
        <w:suppressAutoHyphens/>
        <w:jc w:val="both"/>
        <w:rPr>
          <w:sz w:val="18"/>
          <w:szCs w:val="18"/>
          <w:lang w:eastAsia="ar-SA"/>
        </w:rPr>
      </w:pPr>
      <w:r w:rsidRPr="00367F50">
        <w:rPr>
          <w:sz w:val="18"/>
          <w:szCs w:val="18"/>
          <w:lang w:eastAsia="ar-SA"/>
        </w:rPr>
        <w:t>1.7. Часы приема заявлений на предоставление муниципальной услуги Администрацией:</w:t>
      </w:r>
    </w:p>
    <w:p w:rsidR="00367F50" w:rsidRPr="00367F50" w:rsidRDefault="00367F50" w:rsidP="00367F50">
      <w:pPr>
        <w:suppressAutoHyphens/>
        <w:jc w:val="both"/>
        <w:rPr>
          <w:sz w:val="18"/>
          <w:szCs w:val="18"/>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413"/>
      </w:tblGrid>
      <w:tr w:rsidR="00367F50" w:rsidRPr="00367F50" w:rsidTr="00773F7A">
        <w:tc>
          <w:tcPr>
            <w:tcW w:w="2943" w:type="dxa"/>
          </w:tcPr>
          <w:p w:rsidR="00367F50" w:rsidRPr="00367F50" w:rsidRDefault="00367F50" w:rsidP="00367F50">
            <w:pPr>
              <w:suppressAutoHyphens/>
              <w:jc w:val="center"/>
              <w:rPr>
                <w:sz w:val="18"/>
                <w:szCs w:val="18"/>
                <w:lang w:eastAsia="ar-SA"/>
              </w:rPr>
            </w:pPr>
            <w:r w:rsidRPr="00367F50">
              <w:rPr>
                <w:sz w:val="18"/>
                <w:szCs w:val="18"/>
                <w:lang w:eastAsia="ar-SA"/>
              </w:rPr>
              <w:lastRenderedPageBreak/>
              <w:t>понедельник</w:t>
            </w:r>
          </w:p>
        </w:tc>
        <w:tc>
          <w:tcPr>
            <w:tcW w:w="6413" w:type="dxa"/>
          </w:tcPr>
          <w:p w:rsidR="00367F50" w:rsidRPr="00367F50" w:rsidRDefault="00367F50" w:rsidP="00367F50">
            <w:pPr>
              <w:suppressAutoHyphens/>
              <w:jc w:val="center"/>
              <w:rPr>
                <w:sz w:val="18"/>
                <w:szCs w:val="18"/>
                <w:lang w:eastAsia="ar-SA"/>
              </w:rPr>
            </w:pPr>
            <w:r w:rsidRPr="00367F50">
              <w:rPr>
                <w:sz w:val="18"/>
                <w:szCs w:val="18"/>
                <w:lang w:eastAsia="ar-SA"/>
              </w:rPr>
              <w:t>не приемный день</w:t>
            </w:r>
          </w:p>
        </w:tc>
      </w:tr>
      <w:tr w:rsidR="00367F50" w:rsidRPr="00367F50" w:rsidTr="00773F7A">
        <w:tc>
          <w:tcPr>
            <w:tcW w:w="2943" w:type="dxa"/>
          </w:tcPr>
          <w:p w:rsidR="00367F50" w:rsidRPr="00367F50" w:rsidRDefault="00367F50" w:rsidP="00367F50">
            <w:pPr>
              <w:suppressAutoHyphens/>
              <w:jc w:val="center"/>
              <w:rPr>
                <w:sz w:val="18"/>
                <w:szCs w:val="18"/>
                <w:lang w:eastAsia="ar-SA"/>
              </w:rPr>
            </w:pPr>
            <w:r w:rsidRPr="00367F50">
              <w:rPr>
                <w:sz w:val="18"/>
                <w:szCs w:val="18"/>
                <w:lang w:eastAsia="ar-SA"/>
              </w:rPr>
              <w:t>вторник</w:t>
            </w:r>
          </w:p>
        </w:tc>
        <w:tc>
          <w:tcPr>
            <w:tcW w:w="6413" w:type="dxa"/>
          </w:tcPr>
          <w:p w:rsidR="00367F50" w:rsidRPr="00367F50" w:rsidRDefault="00367F50" w:rsidP="00367F50">
            <w:pPr>
              <w:suppressAutoHyphens/>
              <w:jc w:val="center"/>
              <w:rPr>
                <w:sz w:val="18"/>
                <w:szCs w:val="18"/>
                <w:lang w:eastAsia="ar-SA"/>
              </w:rPr>
            </w:pPr>
            <w:r w:rsidRPr="00367F50">
              <w:rPr>
                <w:sz w:val="18"/>
                <w:szCs w:val="18"/>
                <w:lang w:eastAsia="ar-SA"/>
              </w:rPr>
              <w:t>9.00-15.00</w:t>
            </w:r>
          </w:p>
        </w:tc>
      </w:tr>
      <w:tr w:rsidR="00367F50" w:rsidRPr="00367F50" w:rsidTr="00773F7A">
        <w:tc>
          <w:tcPr>
            <w:tcW w:w="2943" w:type="dxa"/>
          </w:tcPr>
          <w:p w:rsidR="00367F50" w:rsidRPr="00367F50" w:rsidRDefault="00367F50" w:rsidP="00367F50">
            <w:pPr>
              <w:suppressAutoHyphens/>
              <w:jc w:val="center"/>
              <w:rPr>
                <w:sz w:val="18"/>
                <w:szCs w:val="18"/>
                <w:lang w:eastAsia="ar-SA"/>
              </w:rPr>
            </w:pPr>
            <w:r w:rsidRPr="00367F50">
              <w:rPr>
                <w:sz w:val="18"/>
                <w:szCs w:val="18"/>
                <w:lang w:eastAsia="ar-SA"/>
              </w:rPr>
              <w:t>среда</w:t>
            </w:r>
          </w:p>
        </w:tc>
        <w:tc>
          <w:tcPr>
            <w:tcW w:w="6413" w:type="dxa"/>
          </w:tcPr>
          <w:p w:rsidR="00367F50" w:rsidRPr="00367F50" w:rsidRDefault="00367F50" w:rsidP="00367F50">
            <w:pPr>
              <w:suppressAutoHyphens/>
              <w:jc w:val="center"/>
              <w:rPr>
                <w:sz w:val="18"/>
                <w:szCs w:val="18"/>
                <w:lang w:eastAsia="ar-SA"/>
              </w:rPr>
            </w:pPr>
            <w:r w:rsidRPr="00367F50">
              <w:rPr>
                <w:sz w:val="18"/>
                <w:szCs w:val="18"/>
                <w:lang w:eastAsia="ar-SA"/>
              </w:rPr>
              <w:t>не приемный день</w:t>
            </w:r>
          </w:p>
        </w:tc>
      </w:tr>
      <w:tr w:rsidR="00367F50" w:rsidRPr="00367F50" w:rsidTr="00773F7A">
        <w:tc>
          <w:tcPr>
            <w:tcW w:w="2943" w:type="dxa"/>
          </w:tcPr>
          <w:p w:rsidR="00367F50" w:rsidRPr="00367F50" w:rsidRDefault="00367F50" w:rsidP="00367F50">
            <w:pPr>
              <w:suppressAutoHyphens/>
              <w:jc w:val="center"/>
              <w:rPr>
                <w:sz w:val="18"/>
                <w:szCs w:val="18"/>
                <w:lang w:eastAsia="ar-SA"/>
              </w:rPr>
            </w:pPr>
            <w:r w:rsidRPr="00367F50">
              <w:rPr>
                <w:sz w:val="18"/>
                <w:szCs w:val="18"/>
                <w:lang w:eastAsia="ar-SA"/>
              </w:rPr>
              <w:t>четверг</w:t>
            </w:r>
          </w:p>
        </w:tc>
        <w:tc>
          <w:tcPr>
            <w:tcW w:w="6413" w:type="dxa"/>
          </w:tcPr>
          <w:p w:rsidR="00367F50" w:rsidRPr="00367F50" w:rsidRDefault="00367F50" w:rsidP="00367F50">
            <w:pPr>
              <w:suppressAutoHyphens/>
              <w:jc w:val="center"/>
              <w:rPr>
                <w:sz w:val="18"/>
                <w:szCs w:val="18"/>
                <w:lang w:eastAsia="ar-SA"/>
              </w:rPr>
            </w:pPr>
            <w:r w:rsidRPr="00367F50">
              <w:rPr>
                <w:sz w:val="18"/>
                <w:szCs w:val="18"/>
                <w:lang w:eastAsia="ar-SA"/>
              </w:rPr>
              <w:t>9.00-15.00</w:t>
            </w:r>
          </w:p>
        </w:tc>
      </w:tr>
      <w:tr w:rsidR="00367F50" w:rsidRPr="00367F50" w:rsidTr="00773F7A">
        <w:tc>
          <w:tcPr>
            <w:tcW w:w="2943" w:type="dxa"/>
          </w:tcPr>
          <w:p w:rsidR="00367F50" w:rsidRPr="00367F50" w:rsidRDefault="00367F50" w:rsidP="00367F50">
            <w:pPr>
              <w:suppressAutoHyphens/>
              <w:jc w:val="center"/>
              <w:rPr>
                <w:sz w:val="18"/>
                <w:szCs w:val="18"/>
                <w:lang w:eastAsia="ar-SA"/>
              </w:rPr>
            </w:pPr>
            <w:r w:rsidRPr="00367F50">
              <w:rPr>
                <w:sz w:val="18"/>
                <w:szCs w:val="18"/>
                <w:lang w:eastAsia="ar-SA"/>
              </w:rPr>
              <w:t>пятница</w:t>
            </w:r>
          </w:p>
        </w:tc>
        <w:tc>
          <w:tcPr>
            <w:tcW w:w="6413" w:type="dxa"/>
          </w:tcPr>
          <w:p w:rsidR="00367F50" w:rsidRPr="00367F50" w:rsidRDefault="00367F50" w:rsidP="00367F50">
            <w:pPr>
              <w:suppressAutoHyphens/>
              <w:jc w:val="center"/>
              <w:rPr>
                <w:sz w:val="18"/>
                <w:szCs w:val="18"/>
                <w:lang w:eastAsia="ar-SA"/>
              </w:rPr>
            </w:pPr>
            <w:r w:rsidRPr="00367F50">
              <w:rPr>
                <w:sz w:val="18"/>
                <w:szCs w:val="18"/>
                <w:lang w:eastAsia="ar-SA"/>
              </w:rPr>
              <w:t>не приемный день</w:t>
            </w:r>
          </w:p>
        </w:tc>
      </w:tr>
      <w:tr w:rsidR="00367F50" w:rsidRPr="00367F50" w:rsidTr="00773F7A">
        <w:tc>
          <w:tcPr>
            <w:tcW w:w="2943" w:type="dxa"/>
          </w:tcPr>
          <w:p w:rsidR="00367F50" w:rsidRPr="00367F50" w:rsidRDefault="00367F50" w:rsidP="00367F50">
            <w:pPr>
              <w:suppressAutoHyphens/>
              <w:jc w:val="center"/>
              <w:rPr>
                <w:sz w:val="18"/>
                <w:szCs w:val="18"/>
                <w:lang w:eastAsia="ar-SA"/>
              </w:rPr>
            </w:pPr>
            <w:r w:rsidRPr="00367F50">
              <w:rPr>
                <w:sz w:val="18"/>
                <w:szCs w:val="18"/>
                <w:lang w:eastAsia="ar-SA"/>
              </w:rPr>
              <w:t>суббота</w:t>
            </w:r>
          </w:p>
        </w:tc>
        <w:tc>
          <w:tcPr>
            <w:tcW w:w="6413" w:type="dxa"/>
          </w:tcPr>
          <w:p w:rsidR="00367F50" w:rsidRPr="00367F50" w:rsidRDefault="00367F50" w:rsidP="00367F50">
            <w:pPr>
              <w:suppressAutoHyphens/>
              <w:jc w:val="center"/>
              <w:rPr>
                <w:sz w:val="18"/>
                <w:szCs w:val="18"/>
                <w:lang w:eastAsia="ar-SA"/>
              </w:rPr>
            </w:pPr>
            <w:r w:rsidRPr="00367F50">
              <w:rPr>
                <w:sz w:val="18"/>
                <w:szCs w:val="18"/>
                <w:lang w:eastAsia="ar-SA"/>
              </w:rPr>
              <w:t>выходной день</w:t>
            </w:r>
          </w:p>
        </w:tc>
      </w:tr>
      <w:tr w:rsidR="00367F50" w:rsidRPr="00367F50" w:rsidTr="00773F7A">
        <w:tc>
          <w:tcPr>
            <w:tcW w:w="2943" w:type="dxa"/>
          </w:tcPr>
          <w:p w:rsidR="00367F50" w:rsidRPr="00367F50" w:rsidRDefault="00367F50" w:rsidP="00367F50">
            <w:pPr>
              <w:suppressAutoHyphens/>
              <w:jc w:val="center"/>
              <w:rPr>
                <w:sz w:val="18"/>
                <w:szCs w:val="18"/>
                <w:lang w:eastAsia="ar-SA"/>
              </w:rPr>
            </w:pPr>
            <w:r w:rsidRPr="00367F50">
              <w:rPr>
                <w:sz w:val="18"/>
                <w:szCs w:val="18"/>
                <w:lang w:eastAsia="ar-SA"/>
              </w:rPr>
              <w:t>воскресенье</w:t>
            </w:r>
          </w:p>
        </w:tc>
        <w:tc>
          <w:tcPr>
            <w:tcW w:w="6413" w:type="dxa"/>
          </w:tcPr>
          <w:p w:rsidR="00367F50" w:rsidRPr="00367F50" w:rsidRDefault="00367F50" w:rsidP="00367F50">
            <w:pPr>
              <w:suppressAutoHyphens/>
              <w:jc w:val="center"/>
              <w:rPr>
                <w:sz w:val="18"/>
                <w:szCs w:val="18"/>
                <w:lang w:eastAsia="ar-SA"/>
              </w:rPr>
            </w:pPr>
            <w:r w:rsidRPr="00367F50">
              <w:rPr>
                <w:sz w:val="18"/>
                <w:szCs w:val="18"/>
                <w:lang w:eastAsia="ar-SA"/>
              </w:rPr>
              <w:t>выходной день</w:t>
            </w:r>
          </w:p>
        </w:tc>
      </w:tr>
      <w:tr w:rsidR="00367F50" w:rsidRPr="00367F50" w:rsidTr="00773F7A">
        <w:tc>
          <w:tcPr>
            <w:tcW w:w="2943" w:type="dxa"/>
          </w:tcPr>
          <w:p w:rsidR="00367F50" w:rsidRPr="00367F50" w:rsidRDefault="00367F50" w:rsidP="00367F50">
            <w:pPr>
              <w:suppressAutoHyphens/>
              <w:jc w:val="center"/>
              <w:rPr>
                <w:sz w:val="18"/>
                <w:szCs w:val="18"/>
                <w:lang w:eastAsia="ar-SA"/>
              </w:rPr>
            </w:pPr>
            <w:r w:rsidRPr="00367F50">
              <w:rPr>
                <w:sz w:val="18"/>
                <w:szCs w:val="18"/>
                <w:lang w:eastAsia="ar-SA"/>
              </w:rPr>
              <w:t>перерыв на обед</w:t>
            </w:r>
          </w:p>
        </w:tc>
        <w:tc>
          <w:tcPr>
            <w:tcW w:w="6413" w:type="dxa"/>
          </w:tcPr>
          <w:p w:rsidR="00367F50" w:rsidRPr="00367F50" w:rsidRDefault="00367F50" w:rsidP="00367F50">
            <w:pPr>
              <w:suppressAutoHyphens/>
              <w:jc w:val="center"/>
              <w:rPr>
                <w:sz w:val="18"/>
                <w:szCs w:val="18"/>
                <w:lang w:eastAsia="ar-SA"/>
              </w:rPr>
            </w:pPr>
            <w:r w:rsidRPr="00367F50">
              <w:rPr>
                <w:sz w:val="18"/>
                <w:szCs w:val="18"/>
                <w:lang w:eastAsia="ar-SA"/>
              </w:rPr>
              <w:t>12.00-13.00</w:t>
            </w:r>
          </w:p>
        </w:tc>
      </w:tr>
    </w:tbl>
    <w:p w:rsidR="00367F50" w:rsidRPr="00367F50" w:rsidRDefault="00367F50" w:rsidP="00367F50">
      <w:pPr>
        <w:suppressAutoHyphens/>
        <w:jc w:val="both"/>
        <w:rPr>
          <w:sz w:val="18"/>
          <w:szCs w:val="18"/>
          <w:lang w:eastAsia="ar-SA"/>
        </w:rPr>
      </w:pPr>
    </w:p>
    <w:p w:rsidR="00367F50" w:rsidRPr="00367F50" w:rsidRDefault="00367F50" w:rsidP="00367F50">
      <w:pPr>
        <w:suppressAutoHyphens/>
        <w:jc w:val="both"/>
        <w:rPr>
          <w:sz w:val="18"/>
          <w:szCs w:val="18"/>
          <w:lang w:eastAsia="ar-SA"/>
        </w:rPr>
      </w:pPr>
      <w:r w:rsidRPr="00367F50">
        <w:rPr>
          <w:sz w:val="18"/>
          <w:szCs w:val="18"/>
          <w:lang w:eastAsia="ar-SA"/>
        </w:rPr>
        <w:t>1.8. Заявители также вправе получить муниципальную услугу и подробную информацию о предоставляемой муниципальной услуге, о сроках и ходе ее предоставления через Муниципальное автономное учреждение Бековского района Пензенской области «Многофункциональный центр предоставления государственных и муниципальных услуг» (далее - МФЦ) в соответствии с соглашением о взаимодействии, заключенным между МФЦ и Администрацией, предоставляющим муниципальную услугу (далее - соглашение о взаимодействии), с момента вступления в силу соглашения о взаимодействии.</w:t>
      </w:r>
    </w:p>
    <w:p w:rsidR="00367F50" w:rsidRPr="00367F50" w:rsidRDefault="00367F50" w:rsidP="00367F50">
      <w:pPr>
        <w:suppressAutoHyphens/>
        <w:jc w:val="both"/>
        <w:rPr>
          <w:sz w:val="18"/>
          <w:szCs w:val="18"/>
          <w:lang w:eastAsia="ar-SA"/>
        </w:rPr>
      </w:pPr>
      <w:r w:rsidRPr="00367F50">
        <w:rPr>
          <w:sz w:val="18"/>
          <w:szCs w:val="18"/>
          <w:lang w:eastAsia="ar-SA"/>
        </w:rPr>
        <w:t xml:space="preserve">Адрес места нахождения МФЦ: 442940, Пензенская область, Бековский район, </w:t>
      </w:r>
      <w:proofErr w:type="spellStart"/>
      <w:r w:rsidRPr="00367F50">
        <w:rPr>
          <w:sz w:val="18"/>
          <w:szCs w:val="18"/>
          <w:lang w:eastAsia="ar-SA"/>
        </w:rPr>
        <w:t>р.п</w:t>
      </w:r>
      <w:proofErr w:type="spellEnd"/>
      <w:r w:rsidRPr="00367F50">
        <w:rPr>
          <w:sz w:val="18"/>
          <w:szCs w:val="18"/>
          <w:lang w:eastAsia="ar-SA"/>
        </w:rPr>
        <w:t>. Беково, ул. Советская, д. 23/1.</w:t>
      </w:r>
    </w:p>
    <w:p w:rsidR="00367F50" w:rsidRPr="00367F50" w:rsidRDefault="00367F50" w:rsidP="00367F50">
      <w:pPr>
        <w:suppressAutoHyphens/>
        <w:jc w:val="both"/>
        <w:rPr>
          <w:sz w:val="18"/>
          <w:szCs w:val="18"/>
          <w:lang w:eastAsia="ar-SA"/>
        </w:rPr>
      </w:pPr>
      <w:r w:rsidRPr="00367F50">
        <w:rPr>
          <w:sz w:val="18"/>
          <w:szCs w:val="18"/>
          <w:lang w:eastAsia="ar-SA"/>
        </w:rPr>
        <w:t>Телефон для справок МФЦ: 8 (84141) 2-22-11.</w:t>
      </w:r>
    </w:p>
    <w:p w:rsidR="00367F50" w:rsidRPr="00367F50" w:rsidRDefault="00367F50" w:rsidP="00367F50">
      <w:pPr>
        <w:suppressAutoHyphens/>
        <w:jc w:val="both"/>
        <w:rPr>
          <w:sz w:val="18"/>
          <w:szCs w:val="18"/>
          <w:lang w:eastAsia="ar-SA"/>
        </w:rPr>
      </w:pPr>
      <w:r w:rsidRPr="00367F50">
        <w:rPr>
          <w:sz w:val="18"/>
          <w:szCs w:val="18"/>
          <w:lang w:eastAsia="ar-SA"/>
        </w:rPr>
        <w:t xml:space="preserve">Официальный сайт </w:t>
      </w:r>
      <w:proofErr w:type="gramStart"/>
      <w:r w:rsidRPr="00367F50">
        <w:rPr>
          <w:sz w:val="18"/>
          <w:szCs w:val="18"/>
          <w:lang w:eastAsia="ar-SA"/>
        </w:rPr>
        <w:t>МФЦ:  http://bekovo.mdocs.ru</w:t>
      </w:r>
      <w:proofErr w:type="gramEnd"/>
      <w:r w:rsidRPr="00367F50">
        <w:rPr>
          <w:sz w:val="18"/>
          <w:szCs w:val="18"/>
          <w:lang w:eastAsia="ar-SA"/>
        </w:rPr>
        <w:t>.</w:t>
      </w:r>
    </w:p>
    <w:p w:rsidR="00367F50" w:rsidRPr="00367F50" w:rsidRDefault="00367F50" w:rsidP="00367F50">
      <w:pPr>
        <w:suppressAutoHyphens/>
        <w:jc w:val="both"/>
        <w:rPr>
          <w:sz w:val="18"/>
          <w:szCs w:val="18"/>
          <w:lang w:eastAsia="ar-SA"/>
        </w:rPr>
      </w:pPr>
      <w:r w:rsidRPr="00367F50">
        <w:rPr>
          <w:sz w:val="18"/>
          <w:szCs w:val="18"/>
          <w:lang w:eastAsia="ar-SA"/>
        </w:rPr>
        <w:t xml:space="preserve">Адрес электронной почты МФЦ: </w:t>
      </w:r>
      <w:hyperlink r:id="rId7" w:history="1">
        <w:r w:rsidRPr="00367F50">
          <w:rPr>
            <w:sz w:val="18"/>
            <w:szCs w:val="18"/>
            <w:lang w:eastAsia="ar-SA"/>
          </w:rPr>
          <w:t>bekovo@mfcinfo.ru</w:t>
        </w:r>
      </w:hyperlink>
      <w:r w:rsidRPr="00367F50">
        <w:rPr>
          <w:sz w:val="18"/>
          <w:szCs w:val="18"/>
          <w:lang w:eastAsia="ar-SA"/>
        </w:rPr>
        <w:t>.</w:t>
      </w:r>
    </w:p>
    <w:p w:rsidR="00367F50" w:rsidRPr="00367F50" w:rsidRDefault="00367F50" w:rsidP="00367F50">
      <w:pPr>
        <w:suppressAutoHyphens/>
        <w:jc w:val="both"/>
        <w:rPr>
          <w:sz w:val="18"/>
          <w:szCs w:val="18"/>
          <w:lang w:eastAsia="ar-SA"/>
        </w:rPr>
      </w:pPr>
      <w:r w:rsidRPr="00367F50">
        <w:rPr>
          <w:sz w:val="18"/>
          <w:szCs w:val="18"/>
          <w:lang w:eastAsia="ar-SA"/>
        </w:rPr>
        <w:t>График работы МФЦ:</w:t>
      </w:r>
    </w:p>
    <w:p w:rsidR="00367F50" w:rsidRPr="00367F50" w:rsidRDefault="00367F50" w:rsidP="00367F50">
      <w:pPr>
        <w:suppressAutoHyphens/>
        <w:jc w:val="both"/>
        <w:rPr>
          <w:sz w:val="18"/>
          <w:szCs w:val="18"/>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413"/>
      </w:tblGrid>
      <w:tr w:rsidR="00367F50" w:rsidRPr="00367F50" w:rsidTr="00773F7A">
        <w:tc>
          <w:tcPr>
            <w:tcW w:w="2943" w:type="dxa"/>
          </w:tcPr>
          <w:p w:rsidR="00367F50" w:rsidRPr="00367F50" w:rsidRDefault="00367F50" w:rsidP="00367F50">
            <w:pPr>
              <w:suppressAutoHyphens/>
              <w:jc w:val="center"/>
              <w:rPr>
                <w:sz w:val="18"/>
                <w:szCs w:val="18"/>
                <w:lang w:eastAsia="ar-SA"/>
              </w:rPr>
            </w:pPr>
            <w:r w:rsidRPr="00367F50">
              <w:rPr>
                <w:sz w:val="18"/>
                <w:szCs w:val="18"/>
                <w:lang w:eastAsia="ar-SA"/>
              </w:rPr>
              <w:t>понедельник</w:t>
            </w:r>
          </w:p>
        </w:tc>
        <w:tc>
          <w:tcPr>
            <w:tcW w:w="6413" w:type="dxa"/>
          </w:tcPr>
          <w:p w:rsidR="00367F50" w:rsidRPr="00367F50" w:rsidRDefault="00367F50" w:rsidP="00367F50">
            <w:pPr>
              <w:suppressAutoHyphens/>
              <w:jc w:val="center"/>
              <w:rPr>
                <w:sz w:val="18"/>
                <w:szCs w:val="18"/>
                <w:lang w:eastAsia="ar-SA"/>
              </w:rPr>
            </w:pPr>
            <w:r w:rsidRPr="00367F50">
              <w:rPr>
                <w:sz w:val="18"/>
                <w:szCs w:val="18"/>
                <w:lang w:eastAsia="ar-SA"/>
              </w:rPr>
              <w:t>8.00-17.00</w:t>
            </w:r>
          </w:p>
        </w:tc>
      </w:tr>
      <w:tr w:rsidR="00367F50" w:rsidRPr="00367F50" w:rsidTr="00773F7A">
        <w:tc>
          <w:tcPr>
            <w:tcW w:w="2943" w:type="dxa"/>
          </w:tcPr>
          <w:p w:rsidR="00367F50" w:rsidRPr="00367F50" w:rsidRDefault="00367F50" w:rsidP="00367F50">
            <w:pPr>
              <w:suppressAutoHyphens/>
              <w:jc w:val="center"/>
              <w:rPr>
                <w:sz w:val="18"/>
                <w:szCs w:val="18"/>
                <w:lang w:eastAsia="ar-SA"/>
              </w:rPr>
            </w:pPr>
            <w:r w:rsidRPr="00367F50">
              <w:rPr>
                <w:sz w:val="18"/>
                <w:szCs w:val="18"/>
                <w:lang w:eastAsia="ar-SA"/>
              </w:rPr>
              <w:t>вторник</w:t>
            </w:r>
          </w:p>
        </w:tc>
        <w:tc>
          <w:tcPr>
            <w:tcW w:w="6413" w:type="dxa"/>
          </w:tcPr>
          <w:p w:rsidR="00367F50" w:rsidRPr="00367F50" w:rsidRDefault="00367F50" w:rsidP="00367F50">
            <w:pPr>
              <w:suppressAutoHyphens/>
              <w:jc w:val="center"/>
              <w:rPr>
                <w:sz w:val="18"/>
                <w:szCs w:val="18"/>
                <w:lang w:eastAsia="ar-SA"/>
              </w:rPr>
            </w:pPr>
            <w:r w:rsidRPr="00367F50">
              <w:rPr>
                <w:sz w:val="18"/>
                <w:szCs w:val="18"/>
                <w:lang w:eastAsia="ar-SA"/>
              </w:rPr>
              <w:t>8.00-17.00</w:t>
            </w:r>
          </w:p>
        </w:tc>
      </w:tr>
      <w:tr w:rsidR="00367F50" w:rsidRPr="00367F50" w:rsidTr="00773F7A">
        <w:tc>
          <w:tcPr>
            <w:tcW w:w="2943" w:type="dxa"/>
          </w:tcPr>
          <w:p w:rsidR="00367F50" w:rsidRPr="00367F50" w:rsidRDefault="00367F50" w:rsidP="00367F50">
            <w:pPr>
              <w:suppressAutoHyphens/>
              <w:jc w:val="center"/>
              <w:rPr>
                <w:sz w:val="18"/>
                <w:szCs w:val="18"/>
                <w:lang w:eastAsia="ar-SA"/>
              </w:rPr>
            </w:pPr>
            <w:r w:rsidRPr="00367F50">
              <w:rPr>
                <w:sz w:val="18"/>
                <w:szCs w:val="18"/>
                <w:lang w:eastAsia="ar-SA"/>
              </w:rPr>
              <w:t>среда</w:t>
            </w:r>
          </w:p>
        </w:tc>
        <w:tc>
          <w:tcPr>
            <w:tcW w:w="6413" w:type="dxa"/>
          </w:tcPr>
          <w:p w:rsidR="00367F50" w:rsidRPr="00367F50" w:rsidRDefault="00367F50" w:rsidP="00367F50">
            <w:pPr>
              <w:suppressAutoHyphens/>
              <w:jc w:val="center"/>
              <w:rPr>
                <w:sz w:val="18"/>
                <w:szCs w:val="18"/>
                <w:lang w:eastAsia="ar-SA"/>
              </w:rPr>
            </w:pPr>
            <w:r w:rsidRPr="00367F50">
              <w:rPr>
                <w:sz w:val="18"/>
                <w:szCs w:val="18"/>
                <w:lang w:eastAsia="ar-SA"/>
              </w:rPr>
              <w:t>8.00-17.00</w:t>
            </w:r>
          </w:p>
        </w:tc>
      </w:tr>
      <w:tr w:rsidR="00367F50" w:rsidRPr="00367F50" w:rsidTr="00773F7A">
        <w:tc>
          <w:tcPr>
            <w:tcW w:w="2943" w:type="dxa"/>
          </w:tcPr>
          <w:p w:rsidR="00367F50" w:rsidRPr="00367F50" w:rsidRDefault="00367F50" w:rsidP="00367F50">
            <w:pPr>
              <w:suppressAutoHyphens/>
              <w:jc w:val="center"/>
              <w:rPr>
                <w:sz w:val="18"/>
                <w:szCs w:val="18"/>
                <w:lang w:eastAsia="ar-SA"/>
              </w:rPr>
            </w:pPr>
            <w:r w:rsidRPr="00367F50">
              <w:rPr>
                <w:sz w:val="18"/>
                <w:szCs w:val="18"/>
                <w:lang w:eastAsia="ar-SA"/>
              </w:rPr>
              <w:t>четверг</w:t>
            </w:r>
          </w:p>
        </w:tc>
        <w:tc>
          <w:tcPr>
            <w:tcW w:w="6413" w:type="dxa"/>
          </w:tcPr>
          <w:p w:rsidR="00367F50" w:rsidRPr="00367F50" w:rsidRDefault="00367F50" w:rsidP="00367F50">
            <w:pPr>
              <w:suppressAutoHyphens/>
              <w:jc w:val="center"/>
              <w:rPr>
                <w:sz w:val="18"/>
                <w:szCs w:val="18"/>
                <w:lang w:eastAsia="ar-SA"/>
              </w:rPr>
            </w:pPr>
            <w:r w:rsidRPr="00367F50">
              <w:rPr>
                <w:sz w:val="18"/>
                <w:szCs w:val="18"/>
                <w:lang w:eastAsia="ar-SA"/>
              </w:rPr>
              <w:t>8.00-17.00</w:t>
            </w:r>
          </w:p>
        </w:tc>
      </w:tr>
      <w:tr w:rsidR="00367F50" w:rsidRPr="00367F50" w:rsidTr="00773F7A">
        <w:tc>
          <w:tcPr>
            <w:tcW w:w="2943" w:type="dxa"/>
          </w:tcPr>
          <w:p w:rsidR="00367F50" w:rsidRPr="00367F50" w:rsidRDefault="00367F50" w:rsidP="00367F50">
            <w:pPr>
              <w:suppressAutoHyphens/>
              <w:jc w:val="center"/>
              <w:rPr>
                <w:sz w:val="18"/>
                <w:szCs w:val="18"/>
                <w:lang w:eastAsia="ar-SA"/>
              </w:rPr>
            </w:pPr>
            <w:r w:rsidRPr="00367F50">
              <w:rPr>
                <w:sz w:val="18"/>
                <w:szCs w:val="18"/>
                <w:lang w:eastAsia="ar-SA"/>
              </w:rPr>
              <w:t>пятница</w:t>
            </w:r>
          </w:p>
        </w:tc>
        <w:tc>
          <w:tcPr>
            <w:tcW w:w="6413" w:type="dxa"/>
          </w:tcPr>
          <w:p w:rsidR="00367F50" w:rsidRPr="00367F50" w:rsidRDefault="00367F50" w:rsidP="00367F50">
            <w:pPr>
              <w:suppressAutoHyphens/>
              <w:jc w:val="center"/>
              <w:rPr>
                <w:sz w:val="18"/>
                <w:szCs w:val="18"/>
                <w:lang w:eastAsia="ar-SA"/>
              </w:rPr>
            </w:pPr>
            <w:r w:rsidRPr="00367F50">
              <w:rPr>
                <w:sz w:val="18"/>
                <w:szCs w:val="18"/>
                <w:lang w:eastAsia="ar-SA"/>
              </w:rPr>
              <w:t>8.00-17.00</w:t>
            </w:r>
          </w:p>
        </w:tc>
      </w:tr>
      <w:tr w:rsidR="00367F50" w:rsidRPr="00367F50" w:rsidTr="00773F7A">
        <w:tc>
          <w:tcPr>
            <w:tcW w:w="2943" w:type="dxa"/>
          </w:tcPr>
          <w:p w:rsidR="00367F50" w:rsidRPr="00367F50" w:rsidRDefault="00367F50" w:rsidP="00367F50">
            <w:pPr>
              <w:suppressAutoHyphens/>
              <w:jc w:val="center"/>
              <w:rPr>
                <w:sz w:val="18"/>
                <w:szCs w:val="18"/>
                <w:lang w:eastAsia="ar-SA"/>
              </w:rPr>
            </w:pPr>
            <w:r w:rsidRPr="00367F50">
              <w:rPr>
                <w:sz w:val="18"/>
                <w:szCs w:val="18"/>
                <w:lang w:eastAsia="ar-SA"/>
              </w:rPr>
              <w:t>суббота</w:t>
            </w:r>
          </w:p>
        </w:tc>
        <w:tc>
          <w:tcPr>
            <w:tcW w:w="6413" w:type="dxa"/>
          </w:tcPr>
          <w:p w:rsidR="00367F50" w:rsidRPr="00367F50" w:rsidRDefault="00367F50" w:rsidP="00367F50">
            <w:pPr>
              <w:suppressAutoHyphens/>
              <w:jc w:val="center"/>
              <w:rPr>
                <w:sz w:val="18"/>
                <w:szCs w:val="18"/>
                <w:lang w:eastAsia="ar-SA"/>
              </w:rPr>
            </w:pPr>
            <w:r w:rsidRPr="00367F50">
              <w:rPr>
                <w:sz w:val="18"/>
                <w:szCs w:val="18"/>
                <w:lang w:eastAsia="ar-SA"/>
              </w:rPr>
              <w:t>8.00-13.00</w:t>
            </w:r>
          </w:p>
        </w:tc>
      </w:tr>
      <w:tr w:rsidR="00367F50" w:rsidRPr="00367F50" w:rsidTr="00773F7A">
        <w:tc>
          <w:tcPr>
            <w:tcW w:w="2943" w:type="dxa"/>
          </w:tcPr>
          <w:p w:rsidR="00367F50" w:rsidRPr="00367F50" w:rsidRDefault="00367F50" w:rsidP="00367F50">
            <w:pPr>
              <w:suppressAutoHyphens/>
              <w:jc w:val="center"/>
              <w:rPr>
                <w:sz w:val="18"/>
                <w:szCs w:val="18"/>
                <w:lang w:eastAsia="ar-SA"/>
              </w:rPr>
            </w:pPr>
            <w:r w:rsidRPr="00367F50">
              <w:rPr>
                <w:sz w:val="18"/>
                <w:szCs w:val="18"/>
                <w:lang w:eastAsia="ar-SA"/>
              </w:rPr>
              <w:t>воскресенье</w:t>
            </w:r>
          </w:p>
        </w:tc>
        <w:tc>
          <w:tcPr>
            <w:tcW w:w="6413" w:type="dxa"/>
          </w:tcPr>
          <w:p w:rsidR="00367F50" w:rsidRPr="00367F50" w:rsidRDefault="00367F50" w:rsidP="00367F50">
            <w:pPr>
              <w:suppressAutoHyphens/>
              <w:jc w:val="center"/>
              <w:rPr>
                <w:sz w:val="18"/>
                <w:szCs w:val="18"/>
                <w:lang w:eastAsia="ar-SA"/>
              </w:rPr>
            </w:pPr>
            <w:r w:rsidRPr="00367F50">
              <w:rPr>
                <w:sz w:val="18"/>
                <w:szCs w:val="18"/>
                <w:lang w:eastAsia="ar-SA"/>
              </w:rPr>
              <w:t>выходной день</w:t>
            </w:r>
          </w:p>
        </w:tc>
      </w:tr>
      <w:tr w:rsidR="00367F50" w:rsidRPr="00367F50" w:rsidTr="00773F7A">
        <w:tc>
          <w:tcPr>
            <w:tcW w:w="2943" w:type="dxa"/>
          </w:tcPr>
          <w:p w:rsidR="00367F50" w:rsidRPr="00367F50" w:rsidRDefault="00367F50" w:rsidP="00367F50">
            <w:pPr>
              <w:suppressAutoHyphens/>
              <w:jc w:val="center"/>
              <w:rPr>
                <w:sz w:val="18"/>
                <w:szCs w:val="18"/>
                <w:lang w:eastAsia="ar-SA"/>
              </w:rPr>
            </w:pPr>
            <w:r w:rsidRPr="00367F50">
              <w:rPr>
                <w:sz w:val="18"/>
                <w:szCs w:val="18"/>
                <w:lang w:eastAsia="ar-SA"/>
              </w:rPr>
              <w:t>перерыв на обед</w:t>
            </w:r>
          </w:p>
        </w:tc>
        <w:tc>
          <w:tcPr>
            <w:tcW w:w="6413" w:type="dxa"/>
          </w:tcPr>
          <w:p w:rsidR="00367F50" w:rsidRPr="00367F50" w:rsidRDefault="00367F50" w:rsidP="00367F50">
            <w:pPr>
              <w:suppressAutoHyphens/>
              <w:jc w:val="center"/>
              <w:rPr>
                <w:sz w:val="18"/>
                <w:szCs w:val="18"/>
                <w:lang w:eastAsia="ar-SA"/>
              </w:rPr>
            </w:pPr>
            <w:r w:rsidRPr="00367F50">
              <w:rPr>
                <w:sz w:val="18"/>
                <w:szCs w:val="18"/>
                <w:lang w:eastAsia="ar-SA"/>
              </w:rPr>
              <w:t>без перерыва на обед</w:t>
            </w:r>
          </w:p>
        </w:tc>
      </w:tr>
    </w:tbl>
    <w:p w:rsidR="00367F50" w:rsidRPr="00367F50" w:rsidRDefault="00367F50" w:rsidP="00367F50">
      <w:pPr>
        <w:suppressAutoHyphens/>
        <w:jc w:val="both"/>
        <w:rPr>
          <w:sz w:val="18"/>
          <w:szCs w:val="18"/>
          <w:lang w:eastAsia="ar-SA"/>
        </w:rPr>
      </w:pPr>
    </w:p>
    <w:p w:rsidR="00367F50" w:rsidRPr="00367F50" w:rsidRDefault="00367F50" w:rsidP="00367F50">
      <w:pPr>
        <w:suppressAutoHyphens/>
        <w:jc w:val="center"/>
        <w:rPr>
          <w:b/>
          <w:sz w:val="18"/>
          <w:szCs w:val="18"/>
          <w:lang w:eastAsia="ar-SA"/>
        </w:rPr>
      </w:pPr>
      <w:r w:rsidRPr="00367F50">
        <w:rPr>
          <w:b/>
          <w:sz w:val="18"/>
          <w:szCs w:val="18"/>
          <w:lang w:eastAsia="ar-SA"/>
        </w:rPr>
        <w:t>II. Раздел «Стандарт предоставления муниципальной услуги»</w:t>
      </w:r>
    </w:p>
    <w:p w:rsidR="00367F50" w:rsidRPr="00367F50" w:rsidRDefault="00367F50" w:rsidP="00367F50">
      <w:pPr>
        <w:suppressAutoHyphens/>
        <w:jc w:val="center"/>
        <w:rPr>
          <w:b/>
          <w:sz w:val="18"/>
          <w:szCs w:val="18"/>
          <w:lang w:eastAsia="ar-SA"/>
        </w:rPr>
      </w:pPr>
      <w:r w:rsidRPr="00367F50">
        <w:rPr>
          <w:b/>
          <w:sz w:val="18"/>
          <w:szCs w:val="18"/>
          <w:lang w:eastAsia="ar-SA"/>
        </w:rPr>
        <w:t>Наименование муниципальной услуги</w:t>
      </w:r>
    </w:p>
    <w:p w:rsidR="00367F50" w:rsidRPr="00367F50" w:rsidRDefault="00367F50" w:rsidP="00367F50">
      <w:pPr>
        <w:suppressAutoHyphens/>
        <w:jc w:val="both"/>
        <w:rPr>
          <w:sz w:val="18"/>
          <w:szCs w:val="18"/>
          <w:lang w:eastAsia="ar-SA"/>
        </w:rPr>
      </w:pPr>
      <w:r w:rsidRPr="00367F50">
        <w:rPr>
          <w:sz w:val="18"/>
          <w:szCs w:val="18"/>
          <w:lang w:eastAsia="ar-SA"/>
        </w:rPr>
        <w:t>2.1. Наименование муниципальной услуги: «Постановка на учет малоимущих граждан в качестве нуждающихся в жилых помещениях».</w:t>
      </w:r>
    </w:p>
    <w:p w:rsidR="00367F50" w:rsidRPr="00367F50" w:rsidRDefault="00367F50" w:rsidP="00367F50">
      <w:pPr>
        <w:suppressAutoHyphens/>
        <w:jc w:val="both"/>
        <w:rPr>
          <w:sz w:val="18"/>
          <w:szCs w:val="18"/>
          <w:lang w:eastAsia="ar-SA"/>
        </w:rPr>
      </w:pPr>
      <w:r w:rsidRPr="00367F50">
        <w:rPr>
          <w:sz w:val="18"/>
          <w:szCs w:val="18"/>
          <w:lang w:eastAsia="ar-SA"/>
        </w:rPr>
        <w:t>Краткое наименование муниципальной услуги не предусмотрено.</w:t>
      </w:r>
    </w:p>
    <w:p w:rsidR="00367F50" w:rsidRPr="00367F50" w:rsidRDefault="00367F50" w:rsidP="00367F50">
      <w:pPr>
        <w:suppressAutoHyphens/>
        <w:jc w:val="center"/>
        <w:rPr>
          <w:b/>
          <w:sz w:val="18"/>
          <w:szCs w:val="18"/>
          <w:lang w:eastAsia="ar-SA"/>
        </w:rPr>
      </w:pPr>
      <w:r w:rsidRPr="00367F50">
        <w:rPr>
          <w:b/>
          <w:sz w:val="18"/>
          <w:szCs w:val="18"/>
          <w:lang w:eastAsia="ar-SA"/>
        </w:rPr>
        <w:t>Наименование органа местного самоуправления, предоставляющего муниципальную услугу</w:t>
      </w:r>
    </w:p>
    <w:p w:rsidR="00367F50" w:rsidRPr="00367F50" w:rsidRDefault="00367F50" w:rsidP="00367F50">
      <w:pPr>
        <w:suppressAutoHyphens/>
        <w:jc w:val="both"/>
        <w:rPr>
          <w:sz w:val="18"/>
          <w:szCs w:val="18"/>
          <w:lang w:eastAsia="ar-SA"/>
        </w:rPr>
      </w:pPr>
      <w:r w:rsidRPr="00367F50">
        <w:rPr>
          <w:sz w:val="18"/>
          <w:szCs w:val="18"/>
          <w:lang w:eastAsia="ar-SA"/>
        </w:rPr>
        <w:t>2.2. Предоставление муниципальной услуги осуществляет Администрация.</w:t>
      </w:r>
    </w:p>
    <w:p w:rsidR="00367F50" w:rsidRPr="00367F50" w:rsidRDefault="00367F50" w:rsidP="00367F50">
      <w:pPr>
        <w:suppressAutoHyphens/>
        <w:jc w:val="center"/>
        <w:rPr>
          <w:b/>
          <w:sz w:val="18"/>
          <w:szCs w:val="18"/>
          <w:lang w:eastAsia="ar-SA"/>
        </w:rPr>
      </w:pPr>
      <w:r w:rsidRPr="00367F50">
        <w:rPr>
          <w:b/>
          <w:sz w:val="18"/>
          <w:szCs w:val="18"/>
          <w:lang w:eastAsia="ar-SA"/>
        </w:rPr>
        <w:t>Результат предоставления муниципальной услуги</w:t>
      </w:r>
    </w:p>
    <w:p w:rsidR="00367F50" w:rsidRPr="00367F50" w:rsidRDefault="00367F50" w:rsidP="00367F50">
      <w:pPr>
        <w:suppressAutoHyphens/>
        <w:jc w:val="both"/>
        <w:rPr>
          <w:sz w:val="18"/>
          <w:szCs w:val="18"/>
          <w:lang w:eastAsia="ar-SA"/>
        </w:rPr>
      </w:pPr>
      <w:r w:rsidRPr="00367F50">
        <w:rPr>
          <w:sz w:val="18"/>
          <w:szCs w:val="18"/>
          <w:lang w:eastAsia="ar-SA"/>
        </w:rPr>
        <w:t xml:space="preserve">2.3. Результатом предоставления муниципальной услуги является: </w:t>
      </w:r>
    </w:p>
    <w:p w:rsidR="00367F50" w:rsidRPr="00367F50" w:rsidRDefault="00367F50" w:rsidP="00367F50">
      <w:pPr>
        <w:suppressAutoHyphens/>
        <w:jc w:val="both"/>
        <w:rPr>
          <w:sz w:val="18"/>
          <w:szCs w:val="18"/>
          <w:lang w:eastAsia="ar-SA"/>
        </w:rPr>
      </w:pPr>
      <w:r w:rsidRPr="00367F50">
        <w:rPr>
          <w:sz w:val="18"/>
          <w:szCs w:val="18"/>
          <w:lang w:eastAsia="ar-SA"/>
        </w:rPr>
        <w:t xml:space="preserve">2.3.1 документ, подтверждающий принятие решения о принятии заявителя на учет в качестве нуждающегося в жилом помещении, предоставляемом по договору социального найма; </w:t>
      </w:r>
    </w:p>
    <w:p w:rsidR="00367F50" w:rsidRPr="00367F50" w:rsidRDefault="00367F50" w:rsidP="00367F50">
      <w:pPr>
        <w:suppressAutoHyphens/>
        <w:jc w:val="both"/>
        <w:rPr>
          <w:sz w:val="18"/>
          <w:szCs w:val="18"/>
          <w:lang w:eastAsia="ar-SA"/>
        </w:rPr>
      </w:pPr>
      <w:r w:rsidRPr="00367F50">
        <w:rPr>
          <w:sz w:val="18"/>
          <w:szCs w:val="18"/>
          <w:lang w:eastAsia="ar-SA"/>
        </w:rPr>
        <w:t>2.3.2 документ, подтверждающий принятие решения об отказе заявителю в принятии на учет в качестве нуждающегося в жилом помещении, предоставляемом по договору социального найма.</w:t>
      </w:r>
    </w:p>
    <w:p w:rsidR="00367F50" w:rsidRPr="00367F50" w:rsidRDefault="00367F50" w:rsidP="00367F50">
      <w:pPr>
        <w:suppressAutoHyphens/>
        <w:jc w:val="center"/>
        <w:rPr>
          <w:b/>
          <w:sz w:val="18"/>
          <w:szCs w:val="18"/>
          <w:lang w:eastAsia="ar-SA"/>
        </w:rPr>
      </w:pPr>
      <w:r w:rsidRPr="00367F50">
        <w:rPr>
          <w:b/>
          <w:sz w:val="18"/>
          <w:szCs w:val="18"/>
          <w:lang w:eastAsia="ar-SA"/>
        </w:rPr>
        <w:t>Срок предоставления муниципальной услуги</w:t>
      </w:r>
    </w:p>
    <w:p w:rsidR="00367F50" w:rsidRPr="00367F50" w:rsidRDefault="00367F50" w:rsidP="00367F50">
      <w:pPr>
        <w:suppressAutoHyphens/>
        <w:jc w:val="both"/>
        <w:rPr>
          <w:sz w:val="18"/>
          <w:szCs w:val="18"/>
          <w:lang w:eastAsia="ar-SA"/>
        </w:rPr>
      </w:pPr>
      <w:r w:rsidRPr="00367F50">
        <w:rPr>
          <w:sz w:val="18"/>
          <w:szCs w:val="18"/>
          <w:lang w:eastAsia="ar-SA"/>
        </w:rPr>
        <w:t xml:space="preserve">2.4. Срок предоставления муниципальной услуги не может превышать 30 рабочих дней со дня регистрации заявления о предоставлении муниципальной услуги. </w:t>
      </w:r>
    </w:p>
    <w:p w:rsidR="00367F50" w:rsidRPr="00367F50" w:rsidRDefault="00367F50" w:rsidP="00367F50">
      <w:pPr>
        <w:autoSpaceDE w:val="0"/>
        <w:autoSpaceDN w:val="0"/>
        <w:jc w:val="center"/>
        <w:rPr>
          <w:b/>
          <w:sz w:val="18"/>
          <w:szCs w:val="18"/>
        </w:rPr>
      </w:pPr>
      <w:r w:rsidRPr="00367F50">
        <w:rPr>
          <w:b/>
          <w:sz w:val="18"/>
          <w:szCs w:val="18"/>
        </w:rPr>
        <w:t>Правовые основания для предоставления муниципальной услуги</w:t>
      </w:r>
    </w:p>
    <w:p w:rsidR="00367F50" w:rsidRPr="00367F50" w:rsidRDefault="00367F50" w:rsidP="00367F50">
      <w:pPr>
        <w:suppressAutoHyphens/>
        <w:jc w:val="both"/>
        <w:rPr>
          <w:sz w:val="18"/>
          <w:szCs w:val="18"/>
          <w:lang w:eastAsia="ar-SA"/>
        </w:rPr>
      </w:pPr>
      <w:r w:rsidRPr="00367F50">
        <w:rPr>
          <w:sz w:val="18"/>
          <w:szCs w:val="18"/>
          <w:lang w:eastAsia="ar-SA"/>
        </w:rPr>
        <w:t xml:space="preserve">2.5. Предоставление муниципальной услуги осуществляется в соответствии с: </w:t>
      </w:r>
    </w:p>
    <w:p w:rsidR="00367F50" w:rsidRPr="00367F50" w:rsidRDefault="00367F50" w:rsidP="00367F50">
      <w:pPr>
        <w:suppressAutoHyphens/>
        <w:jc w:val="both"/>
        <w:rPr>
          <w:sz w:val="18"/>
          <w:szCs w:val="18"/>
          <w:lang w:eastAsia="ar-SA"/>
        </w:rPr>
      </w:pPr>
      <w:r w:rsidRPr="00367F50">
        <w:rPr>
          <w:sz w:val="18"/>
          <w:szCs w:val="18"/>
          <w:lang w:eastAsia="ar-SA"/>
        </w:rPr>
        <w:t xml:space="preserve">1) Жилищным кодексом Российской Федерации; </w:t>
      </w:r>
    </w:p>
    <w:p w:rsidR="00367F50" w:rsidRPr="00367F50" w:rsidRDefault="00367F50" w:rsidP="00367F50">
      <w:pPr>
        <w:suppressAutoHyphens/>
        <w:jc w:val="both"/>
        <w:rPr>
          <w:sz w:val="18"/>
          <w:szCs w:val="18"/>
          <w:lang w:eastAsia="ar-SA"/>
        </w:rPr>
      </w:pPr>
      <w:r w:rsidRPr="00367F50">
        <w:rPr>
          <w:sz w:val="18"/>
          <w:szCs w:val="18"/>
          <w:lang w:eastAsia="ar-SA"/>
        </w:rPr>
        <w:t xml:space="preserve">2) Федеральным законом от 06.10.2003 № 131-ФЗ «Об общих принципах организации местного самоуправления в Российской Федерации»; </w:t>
      </w:r>
    </w:p>
    <w:p w:rsidR="00367F50" w:rsidRPr="00367F50" w:rsidRDefault="00367F50" w:rsidP="00367F50">
      <w:pPr>
        <w:suppressAutoHyphens/>
        <w:jc w:val="both"/>
        <w:rPr>
          <w:sz w:val="18"/>
          <w:szCs w:val="18"/>
          <w:lang w:eastAsia="ar-SA"/>
        </w:rPr>
      </w:pPr>
      <w:r w:rsidRPr="00367F50">
        <w:rPr>
          <w:sz w:val="18"/>
          <w:szCs w:val="18"/>
          <w:lang w:eastAsia="ar-SA"/>
        </w:rPr>
        <w:t xml:space="preserve">3) Федеральным законом от 29.12.2004 № 189-ФЗ «О введении в действие Жилищного кодекса Российской Федерации»; </w:t>
      </w:r>
    </w:p>
    <w:p w:rsidR="00367F50" w:rsidRPr="00367F50" w:rsidRDefault="00367F50" w:rsidP="00367F50">
      <w:pPr>
        <w:suppressAutoHyphens/>
        <w:jc w:val="both"/>
        <w:rPr>
          <w:sz w:val="18"/>
          <w:szCs w:val="18"/>
          <w:lang w:eastAsia="ar-SA"/>
        </w:rPr>
      </w:pPr>
      <w:r w:rsidRPr="00367F50">
        <w:rPr>
          <w:sz w:val="18"/>
          <w:szCs w:val="18"/>
          <w:lang w:eastAsia="ar-SA"/>
        </w:rPr>
        <w:t xml:space="preserve">4) Федеральным законом от 27.07.2010 № 210-ФЗ «Об организации предоставления государственных и муниципальных услуг» (далее - Федеральный закон № 210-ФЗ); </w:t>
      </w:r>
    </w:p>
    <w:p w:rsidR="00367F50" w:rsidRPr="00367F50" w:rsidRDefault="00367F50" w:rsidP="00367F50">
      <w:pPr>
        <w:suppressAutoHyphens/>
        <w:jc w:val="both"/>
        <w:rPr>
          <w:sz w:val="18"/>
          <w:szCs w:val="18"/>
          <w:lang w:eastAsia="ar-SA"/>
        </w:rPr>
      </w:pPr>
      <w:r w:rsidRPr="00367F50">
        <w:rPr>
          <w:sz w:val="18"/>
          <w:szCs w:val="18"/>
          <w:lang w:eastAsia="ar-SA"/>
        </w:rPr>
        <w:t xml:space="preserve">5) Федеральным законом от 27.07.2006 № 152-ФЗ «О персональных данных»; </w:t>
      </w:r>
    </w:p>
    <w:p w:rsidR="00367F50" w:rsidRPr="00367F50" w:rsidRDefault="00367F50" w:rsidP="00367F50">
      <w:pPr>
        <w:suppressAutoHyphens/>
        <w:jc w:val="both"/>
        <w:rPr>
          <w:sz w:val="18"/>
          <w:szCs w:val="18"/>
          <w:lang w:eastAsia="ar-SA"/>
        </w:rPr>
      </w:pPr>
      <w:r w:rsidRPr="00367F50">
        <w:rPr>
          <w:sz w:val="18"/>
          <w:szCs w:val="18"/>
          <w:lang w:eastAsia="ar-SA"/>
        </w:rPr>
        <w:t xml:space="preserve">6) Федеральным законом от 06.04.2011 № 63-ФЗ «Об электронной подписи» (далее - Федеральный закон № 63-ФЗ); </w:t>
      </w:r>
    </w:p>
    <w:p w:rsidR="00367F50" w:rsidRPr="00367F50" w:rsidRDefault="00367F50" w:rsidP="00367F50">
      <w:pPr>
        <w:suppressAutoHyphens/>
        <w:jc w:val="both"/>
        <w:rPr>
          <w:sz w:val="18"/>
          <w:szCs w:val="18"/>
          <w:lang w:eastAsia="ar-SA"/>
        </w:rPr>
      </w:pPr>
      <w:r w:rsidRPr="00367F50">
        <w:rPr>
          <w:sz w:val="18"/>
          <w:szCs w:val="18"/>
          <w:lang w:eastAsia="ar-SA"/>
        </w:rPr>
        <w:t xml:space="preserve">7) Постановлением Правительства Российской Федерации от 25.01.2013 № 33 «Об использовании простой электронной подписи при оказании государственных и муниципальных услуг»; </w:t>
      </w:r>
    </w:p>
    <w:p w:rsidR="00367F50" w:rsidRPr="00367F50" w:rsidRDefault="00367F50" w:rsidP="00367F50">
      <w:pPr>
        <w:suppressAutoHyphens/>
        <w:jc w:val="both"/>
        <w:rPr>
          <w:sz w:val="18"/>
          <w:szCs w:val="18"/>
          <w:lang w:eastAsia="ar-SA"/>
        </w:rPr>
      </w:pPr>
      <w:r w:rsidRPr="00367F50">
        <w:rPr>
          <w:sz w:val="18"/>
          <w:szCs w:val="18"/>
          <w:lang w:eastAsia="ar-SA"/>
        </w:rPr>
        <w:t xml:space="preserve">8) Законом Пензенской области от 22.12.2005 № 948-ЗПО «О порядке признания граждан малоимущими в целях постановки на учет в качестве нуждающихся в жилых помещениях, предоставляемых по договорам социального найма, и порядке ведения учета граждан в качестве нуждающихся в жилых помещениях, предоставляемых по договорам социального найма, в Пензенской области» (далее - Закон № 948-ЗПО); </w:t>
      </w:r>
    </w:p>
    <w:p w:rsidR="00367F50" w:rsidRPr="00367F50" w:rsidRDefault="00367F50" w:rsidP="00367F50">
      <w:pPr>
        <w:suppressAutoHyphens/>
        <w:jc w:val="both"/>
        <w:rPr>
          <w:sz w:val="18"/>
          <w:szCs w:val="18"/>
          <w:lang w:eastAsia="ar-SA"/>
        </w:rPr>
      </w:pPr>
      <w:r w:rsidRPr="00367F50">
        <w:rPr>
          <w:sz w:val="18"/>
          <w:szCs w:val="18"/>
          <w:lang w:eastAsia="ar-SA"/>
        </w:rPr>
        <w:t xml:space="preserve"> 9) Уставом Мошковского сельсовета Бековского района Пензенской области;</w:t>
      </w:r>
    </w:p>
    <w:p w:rsidR="00367F50" w:rsidRPr="00367F50" w:rsidRDefault="00367F50" w:rsidP="00367F50">
      <w:pPr>
        <w:suppressAutoHyphens/>
        <w:jc w:val="both"/>
        <w:rPr>
          <w:sz w:val="18"/>
          <w:szCs w:val="18"/>
          <w:lang w:eastAsia="ar-SA"/>
        </w:rPr>
      </w:pPr>
      <w:r w:rsidRPr="00367F50">
        <w:rPr>
          <w:sz w:val="18"/>
          <w:szCs w:val="18"/>
          <w:lang w:eastAsia="ar-SA"/>
        </w:rPr>
        <w:t xml:space="preserve">10) решением Комитета местного самоуправления Мошковского сельсовета Бековского района Пензенской области от 29.03.2017 № </w:t>
      </w:r>
      <w:r w:rsidRPr="00367F50">
        <w:rPr>
          <w:sz w:val="18"/>
          <w:szCs w:val="18"/>
        </w:rPr>
        <w:t>273-55/</w:t>
      </w:r>
      <w:r w:rsidRPr="00367F50">
        <w:rPr>
          <w:sz w:val="18"/>
          <w:szCs w:val="18"/>
          <w:lang w:val="en-US"/>
        </w:rPr>
        <w:t>VI</w:t>
      </w:r>
      <w:r w:rsidRPr="00367F50">
        <w:rPr>
          <w:sz w:val="18"/>
          <w:szCs w:val="18"/>
          <w:lang w:eastAsia="ar-SA"/>
        </w:rPr>
        <w:t xml:space="preserve"> «Об установлении размера дохода, приходящегося на каждого члена семьи (одиноко проживающего гражданина), и стоимости имущества, находящегося в собственности членов семьи (одиноко проживающего гражданина)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 Мошковского сельсовета Бековского района Пензенской области»;</w:t>
      </w:r>
    </w:p>
    <w:p w:rsidR="00367F50" w:rsidRPr="00367F50" w:rsidRDefault="00367F50" w:rsidP="00367F50">
      <w:pPr>
        <w:suppressAutoHyphens/>
        <w:autoSpaceDE w:val="0"/>
        <w:autoSpaceDN w:val="0"/>
        <w:adjustRightInd w:val="0"/>
        <w:jc w:val="both"/>
        <w:rPr>
          <w:bCs/>
          <w:sz w:val="18"/>
          <w:szCs w:val="18"/>
          <w:lang w:eastAsia="ar-SA"/>
        </w:rPr>
      </w:pPr>
      <w:r w:rsidRPr="00367F50">
        <w:rPr>
          <w:sz w:val="18"/>
          <w:szCs w:val="18"/>
          <w:lang w:eastAsia="ar-SA"/>
        </w:rPr>
        <w:lastRenderedPageBreak/>
        <w:t xml:space="preserve">11) решением Комитета местного самоуправления Мошковского сельсовета Бековского района Пензенской области от 22.07.2015 № </w:t>
      </w:r>
      <w:r w:rsidRPr="00367F50">
        <w:rPr>
          <w:sz w:val="18"/>
          <w:szCs w:val="18"/>
        </w:rPr>
        <w:t>92-20/</w:t>
      </w:r>
      <w:r w:rsidRPr="00367F50">
        <w:rPr>
          <w:sz w:val="18"/>
          <w:szCs w:val="18"/>
          <w:lang w:val="en-US"/>
        </w:rPr>
        <w:t>VI</w:t>
      </w:r>
      <w:r w:rsidRPr="00367F50">
        <w:rPr>
          <w:sz w:val="18"/>
          <w:szCs w:val="18"/>
          <w:lang w:eastAsia="ar-SA"/>
        </w:rPr>
        <w:t xml:space="preserve"> «Об установлении учетной нормы и нормы предоставления жилого помещения по договору социального найма в Мошковском сельсовете </w:t>
      </w:r>
      <w:r w:rsidRPr="00367F50">
        <w:rPr>
          <w:bCs/>
          <w:sz w:val="18"/>
          <w:szCs w:val="18"/>
          <w:lang w:eastAsia="ar-SA"/>
        </w:rPr>
        <w:t>Бековского района Пензенской области»;</w:t>
      </w:r>
    </w:p>
    <w:p w:rsidR="00367F50" w:rsidRPr="00367F50" w:rsidRDefault="00367F50" w:rsidP="00367F50">
      <w:pPr>
        <w:jc w:val="both"/>
        <w:rPr>
          <w:sz w:val="18"/>
          <w:szCs w:val="18"/>
        </w:rPr>
      </w:pPr>
      <w:r w:rsidRPr="00367F50">
        <w:rPr>
          <w:sz w:val="18"/>
          <w:szCs w:val="18"/>
        </w:rPr>
        <w:t>12) постановлением администрации Мошковского сельсовета Бековского района Пензенской области от 25.02.2019 № 16 «</w:t>
      </w:r>
      <w:r w:rsidRPr="00367F50">
        <w:rPr>
          <w:bCs/>
          <w:sz w:val="18"/>
          <w:szCs w:val="18"/>
        </w:rPr>
        <w:t xml:space="preserve">О </w:t>
      </w:r>
      <w:r w:rsidRPr="00367F50">
        <w:rPr>
          <w:bCs/>
          <w:sz w:val="18"/>
          <w:szCs w:val="18"/>
          <w:lang w:eastAsia="en-US"/>
        </w:rPr>
        <w:t xml:space="preserve">разработке и утверждении административных регламентов осуществления муниципального контроля, административных регламентов предоставления муниципальных услуг администрацией </w:t>
      </w:r>
      <w:r w:rsidRPr="00367F50">
        <w:rPr>
          <w:sz w:val="18"/>
          <w:szCs w:val="18"/>
        </w:rPr>
        <w:t xml:space="preserve">Мошковского сельсовета </w:t>
      </w:r>
      <w:r w:rsidRPr="00367F50">
        <w:rPr>
          <w:bCs/>
          <w:sz w:val="18"/>
          <w:szCs w:val="18"/>
          <w:lang w:eastAsia="en-US"/>
        </w:rPr>
        <w:t>Бековского района Пензенской области</w:t>
      </w:r>
      <w:r w:rsidRPr="00367F50">
        <w:rPr>
          <w:sz w:val="18"/>
          <w:szCs w:val="18"/>
        </w:rPr>
        <w:t>»;</w:t>
      </w:r>
    </w:p>
    <w:p w:rsidR="00367F50" w:rsidRPr="00367F50" w:rsidRDefault="00367F50" w:rsidP="00367F50">
      <w:pPr>
        <w:autoSpaceDE w:val="0"/>
        <w:autoSpaceDN w:val="0"/>
        <w:jc w:val="both"/>
        <w:rPr>
          <w:sz w:val="18"/>
          <w:szCs w:val="18"/>
        </w:rPr>
      </w:pPr>
      <w:r w:rsidRPr="00367F50">
        <w:rPr>
          <w:sz w:val="18"/>
          <w:szCs w:val="18"/>
        </w:rPr>
        <w:t>13) постановлением администрации Мошковского сельсовета Бековского района Пензенской области от 25.02.2019 № 17 «Об утверждении Реестра муниципальных услуг Мошковского сельсовета Бековского района Пензенской области»;</w:t>
      </w:r>
    </w:p>
    <w:p w:rsidR="00367F50" w:rsidRPr="00367F50" w:rsidRDefault="00367F50" w:rsidP="00367F50">
      <w:pPr>
        <w:suppressAutoHyphens/>
        <w:jc w:val="both"/>
        <w:rPr>
          <w:sz w:val="18"/>
          <w:szCs w:val="18"/>
          <w:lang w:eastAsia="ar-SA"/>
        </w:rPr>
      </w:pPr>
      <w:r w:rsidRPr="00367F50">
        <w:rPr>
          <w:sz w:val="18"/>
          <w:szCs w:val="18"/>
          <w:lang w:eastAsia="ar-SA"/>
        </w:rPr>
        <w:t xml:space="preserve">14) настоящим Административным регламентом. </w:t>
      </w:r>
    </w:p>
    <w:p w:rsidR="00367F50" w:rsidRPr="00367F50" w:rsidRDefault="00367F50" w:rsidP="00367F50">
      <w:pPr>
        <w:suppressAutoHyphens/>
        <w:autoSpaceDE w:val="0"/>
        <w:autoSpaceDN w:val="0"/>
        <w:adjustRightInd w:val="0"/>
        <w:jc w:val="center"/>
        <w:rPr>
          <w:b/>
          <w:sz w:val="18"/>
          <w:szCs w:val="18"/>
          <w:lang w:eastAsia="ar-SA"/>
        </w:rPr>
      </w:pPr>
      <w:r w:rsidRPr="00367F50">
        <w:rPr>
          <w:b/>
          <w:sz w:val="18"/>
          <w:szCs w:val="18"/>
          <w:lang w:eastAsia="ar-SA"/>
        </w:rPr>
        <w:t>И</w:t>
      </w:r>
      <w:r w:rsidRPr="00367F50">
        <w:rPr>
          <w:b/>
          <w:sz w:val="18"/>
          <w:szCs w:val="18"/>
        </w:rPr>
        <w:t>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способы их представления</w:t>
      </w:r>
    </w:p>
    <w:p w:rsidR="00367F50" w:rsidRPr="00367F50" w:rsidRDefault="00367F50" w:rsidP="00367F50">
      <w:pPr>
        <w:suppressAutoHyphens/>
        <w:jc w:val="both"/>
        <w:rPr>
          <w:sz w:val="18"/>
          <w:szCs w:val="18"/>
          <w:lang w:eastAsia="ar-SA"/>
        </w:rPr>
      </w:pPr>
      <w:r w:rsidRPr="00367F50">
        <w:rPr>
          <w:sz w:val="18"/>
          <w:szCs w:val="18"/>
          <w:lang w:eastAsia="ar-SA"/>
        </w:rPr>
        <w:t xml:space="preserve">2.6. Исчерпывающий перечень документов, которые заявитель должен представить самостоятельно: </w:t>
      </w:r>
    </w:p>
    <w:p w:rsidR="00367F50" w:rsidRPr="00367F50" w:rsidRDefault="00367F50" w:rsidP="00367F50">
      <w:pPr>
        <w:suppressAutoHyphens/>
        <w:jc w:val="both"/>
        <w:rPr>
          <w:sz w:val="18"/>
          <w:szCs w:val="18"/>
          <w:lang w:eastAsia="ar-SA"/>
        </w:rPr>
      </w:pPr>
      <w:r w:rsidRPr="00367F50">
        <w:rPr>
          <w:sz w:val="18"/>
          <w:szCs w:val="18"/>
          <w:lang w:eastAsia="ar-SA"/>
        </w:rPr>
        <w:t>2.6.1. Заявление по форме согласно приложению № 1 к Административному регламенту, в том числе в форме электронного документа, заверенного электронной подписью заявителя в соответствии с требованиями действующего законодательства.</w:t>
      </w:r>
    </w:p>
    <w:p w:rsidR="00367F50" w:rsidRPr="00367F50" w:rsidRDefault="00367F50" w:rsidP="00367F50">
      <w:pPr>
        <w:suppressAutoHyphens/>
        <w:jc w:val="both"/>
        <w:rPr>
          <w:sz w:val="18"/>
          <w:szCs w:val="18"/>
          <w:lang w:eastAsia="ar-SA"/>
        </w:rPr>
      </w:pPr>
      <w:r w:rsidRPr="00367F50">
        <w:rPr>
          <w:sz w:val="18"/>
          <w:szCs w:val="18"/>
          <w:lang w:eastAsia="ar-SA"/>
        </w:rPr>
        <w:t>К заявлению прилагаются:</w:t>
      </w:r>
    </w:p>
    <w:p w:rsidR="00367F50" w:rsidRPr="00367F50" w:rsidRDefault="00367F50" w:rsidP="00367F50">
      <w:pPr>
        <w:suppressAutoHyphens/>
        <w:jc w:val="both"/>
        <w:rPr>
          <w:sz w:val="18"/>
          <w:szCs w:val="18"/>
          <w:lang w:eastAsia="ar-SA"/>
        </w:rPr>
      </w:pPr>
      <w:r w:rsidRPr="00367F50">
        <w:rPr>
          <w:sz w:val="18"/>
          <w:szCs w:val="18"/>
          <w:lang w:eastAsia="ar-SA"/>
        </w:rPr>
        <w:t xml:space="preserve">1) копии документов, удостоверяющих личность и подтверждающих гражданство Российской Федерации заявителя и всех членов его семьи. В случае невозможности личной явки заявителя при подаче документов и (или) получении уведомления его интересы может представлять иное лицо при предъявлении паспорта или иного документа, удостоверяющего личность гражданина, на основании доверенности, оформленной надлежащим образом в соответствии с действующим законодательством. Интересы недееспособных граждан может представлять законный представитель - опекун на основании приказа об установлении опеки; интересы несовершеннолетних - законные представители (родители, усыновители, опекуны, специалисты органов детской опеки); </w:t>
      </w:r>
    </w:p>
    <w:p w:rsidR="00367F50" w:rsidRPr="00367F50" w:rsidRDefault="00367F50" w:rsidP="00367F50">
      <w:pPr>
        <w:suppressAutoHyphens/>
        <w:jc w:val="both"/>
        <w:rPr>
          <w:sz w:val="18"/>
          <w:szCs w:val="18"/>
          <w:lang w:eastAsia="ar-SA"/>
        </w:rPr>
      </w:pPr>
      <w:r w:rsidRPr="00367F50">
        <w:rPr>
          <w:sz w:val="18"/>
          <w:szCs w:val="18"/>
          <w:lang w:eastAsia="ar-SA"/>
        </w:rPr>
        <w:t xml:space="preserve">2) документы, содержащие сведения о составе семьи заявителя и степени родства: </w:t>
      </w:r>
    </w:p>
    <w:p w:rsidR="00367F50" w:rsidRPr="00367F50" w:rsidRDefault="00367F50" w:rsidP="00367F50">
      <w:pPr>
        <w:suppressAutoHyphens/>
        <w:jc w:val="both"/>
        <w:rPr>
          <w:sz w:val="18"/>
          <w:szCs w:val="18"/>
          <w:lang w:eastAsia="ar-SA"/>
        </w:rPr>
      </w:pPr>
      <w:r w:rsidRPr="00367F50">
        <w:rPr>
          <w:sz w:val="18"/>
          <w:szCs w:val="18"/>
          <w:lang w:eastAsia="ar-SA"/>
        </w:rPr>
        <w:t xml:space="preserve">а) свидетельства о государственной регистрации актов гражданского состояния (рождение, заключение брака, усыновление (удочерение), установление отцовства), выданные компетентными органами иностранного государства, и их нотариально удостоверенный перевод на русский язык (предоставляется гражданами в случае регистрации актов гражданского состояния на территории иностранного государства); </w:t>
      </w:r>
    </w:p>
    <w:p w:rsidR="00367F50" w:rsidRPr="00367F50" w:rsidRDefault="00367F50" w:rsidP="00367F50">
      <w:pPr>
        <w:suppressAutoHyphens/>
        <w:jc w:val="both"/>
        <w:rPr>
          <w:sz w:val="18"/>
          <w:szCs w:val="18"/>
          <w:lang w:eastAsia="ar-SA"/>
        </w:rPr>
      </w:pPr>
      <w:r w:rsidRPr="00367F50">
        <w:rPr>
          <w:sz w:val="18"/>
          <w:szCs w:val="18"/>
          <w:lang w:eastAsia="ar-SA"/>
        </w:rPr>
        <w:t xml:space="preserve">б) свидетельства об усыновлении, выданные органами записи актов гражданского состояния или консульскими учреждениями Российской Федерации; </w:t>
      </w:r>
    </w:p>
    <w:p w:rsidR="00367F50" w:rsidRPr="00367F50" w:rsidRDefault="00367F50" w:rsidP="00367F50">
      <w:pPr>
        <w:suppressAutoHyphens/>
        <w:jc w:val="both"/>
        <w:rPr>
          <w:sz w:val="18"/>
          <w:szCs w:val="18"/>
          <w:lang w:eastAsia="ar-SA"/>
        </w:rPr>
      </w:pPr>
      <w:r w:rsidRPr="00367F50">
        <w:rPr>
          <w:sz w:val="18"/>
          <w:szCs w:val="18"/>
          <w:lang w:eastAsia="ar-SA"/>
        </w:rPr>
        <w:t xml:space="preserve">в) решение суда о признании гражданина членом семьи заявителя; </w:t>
      </w:r>
    </w:p>
    <w:p w:rsidR="00367F50" w:rsidRPr="00367F50" w:rsidRDefault="00367F50" w:rsidP="00367F50">
      <w:pPr>
        <w:suppressAutoHyphens/>
        <w:jc w:val="both"/>
        <w:rPr>
          <w:sz w:val="18"/>
          <w:szCs w:val="18"/>
          <w:lang w:eastAsia="ar-SA"/>
        </w:rPr>
      </w:pPr>
      <w:r w:rsidRPr="00367F50">
        <w:rPr>
          <w:sz w:val="18"/>
          <w:szCs w:val="18"/>
          <w:lang w:eastAsia="ar-SA"/>
        </w:rPr>
        <w:t xml:space="preserve">г) свидетельства о государственной регистрации актов гражданского состояния (рождение, заключение брака, установление отцовства), выданные органами записи актов гражданского состояния или консульскими учреждениями Российской Федерации (положения данного подпункта применяются до 01.01.2021); </w:t>
      </w:r>
    </w:p>
    <w:p w:rsidR="00367F50" w:rsidRPr="00367F50" w:rsidRDefault="00367F50" w:rsidP="00367F50">
      <w:pPr>
        <w:suppressAutoHyphens/>
        <w:jc w:val="both"/>
        <w:rPr>
          <w:sz w:val="18"/>
          <w:szCs w:val="18"/>
          <w:lang w:eastAsia="ar-SA"/>
        </w:rPr>
      </w:pPr>
      <w:r w:rsidRPr="00367F50">
        <w:rPr>
          <w:sz w:val="18"/>
          <w:szCs w:val="18"/>
          <w:lang w:eastAsia="ar-SA"/>
        </w:rPr>
        <w:t xml:space="preserve">3) документы (справки), подтверждающие право на дополнительную площадь в соответствии с действующим законодательством (для граждан, имеющих право на дополнительную площадь); </w:t>
      </w:r>
    </w:p>
    <w:p w:rsidR="00367F50" w:rsidRPr="00367F50" w:rsidRDefault="00367F50" w:rsidP="00367F50">
      <w:pPr>
        <w:suppressAutoHyphens/>
        <w:jc w:val="both"/>
        <w:rPr>
          <w:sz w:val="18"/>
          <w:szCs w:val="18"/>
          <w:lang w:eastAsia="ar-SA"/>
        </w:rPr>
      </w:pPr>
      <w:r w:rsidRPr="00367F50">
        <w:rPr>
          <w:sz w:val="18"/>
          <w:szCs w:val="18"/>
          <w:lang w:eastAsia="ar-SA"/>
        </w:rPr>
        <w:t xml:space="preserve">4) документы, содержащие сведения о жилых помещениях, находящихся в собственности заявителя и членов его семьи, в случае если права на указанные объекты не зарегистрированы в Едином государственном реестре недвижимости; </w:t>
      </w:r>
    </w:p>
    <w:p w:rsidR="00367F50" w:rsidRPr="00367F50" w:rsidRDefault="00367F50" w:rsidP="00367F50">
      <w:pPr>
        <w:suppressAutoHyphens/>
        <w:jc w:val="both"/>
        <w:rPr>
          <w:sz w:val="18"/>
          <w:szCs w:val="18"/>
          <w:lang w:eastAsia="ar-SA"/>
        </w:rPr>
      </w:pPr>
      <w:r w:rsidRPr="00367F50">
        <w:rPr>
          <w:sz w:val="18"/>
          <w:szCs w:val="18"/>
          <w:lang w:eastAsia="ar-SA"/>
        </w:rPr>
        <w:t>5) документы (справки) о наличии у заявителя и (или) членов его семьи тяжелой формы хронического заболевания, предусмотренной перечнем, устанавливаемым уполномоченным Правительством Российской Федерации федеральным органом исполнительной власти, при которой совместное проживание с ним (ними) в одной квартире невозможно (для граждан, признаваемых нуждающимися в жилых помещениях, предоставляемых по договорам социального найма, в соответствии с пунктом 4 части 1 статьи 51 Жилищного кодекса Российской Федерации);</w:t>
      </w:r>
    </w:p>
    <w:p w:rsidR="00367F50" w:rsidRPr="00367F50" w:rsidRDefault="00367F50" w:rsidP="00367F50">
      <w:pPr>
        <w:suppressAutoHyphens/>
        <w:jc w:val="both"/>
        <w:rPr>
          <w:sz w:val="18"/>
          <w:szCs w:val="18"/>
          <w:lang w:eastAsia="ar-SA"/>
        </w:rPr>
      </w:pPr>
      <w:r w:rsidRPr="00367F50">
        <w:rPr>
          <w:sz w:val="18"/>
          <w:szCs w:val="18"/>
          <w:lang w:eastAsia="ar-SA"/>
        </w:rPr>
        <w:t>6) копия судебного постановления об установлении места проживания заявителя и членов его семьи – в случае отсутствия иных документов, подтверждающих место их проживания.</w:t>
      </w:r>
    </w:p>
    <w:p w:rsidR="00367F50" w:rsidRPr="00367F50" w:rsidRDefault="00367F50" w:rsidP="00367F50">
      <w:pPr>
        <w:suppressAutoHyphens/>
        <w:jc w:val="both"/>
        <w:rPr>
          <w:sz w:val="18"/>
          <w:szCs w:val="18"/>
          <w:lang w:eastAsia="ar-SA"/>
        </w:rPr>
      </w:pPr>
      <w:r w:rsidRPr="00367F50">
        <w:rPr>
          <w:sz w:val="18"/>
          <w:szCs w:val="18"/>
          <w:lang w:eastAsia="ar-SA"/>
        </w:rPr>
        <w:t xml:space="preserve">2.6.2. Заявители для признания их малоимущими в целях получения жилых помещений по договорам социального найма дополнительно представляют документы (справки), содержащие: </w:t>
      </w:r>
    </w:p>
    <w:p w:rsidR="00367F50" w:rsidRPr="00367F50" w:rsidRDefault="00367F50" w:rsidP="00367F50">
      <w:pPr>
        <w:suppressAutoHyphens/>
        <w:jc w:val="both"/>
        <w:rPr>
          <w:sz w:val="18"/>
          <w:szCs w:val="18"/>
          <w:lang w:eastAsia="ar-SA"/>
        </w:rPr>
      </w:pPr>
      <w:r w:rsidRPr="00367F50">
        <w:rPr>
          <w:sz w:val="18"/>
          <w:szCs w:val="18"/>
          <w:lang w:eastAsia="ar-SA"/>
        </w:rPr>
        <w:t xml:space="preserve">1) сведения о недвижимом имуществе (садовых домах, гаражах и иных строениях, помещениях и сооружениях), земельных участках, находящихся в собственности заявителя и членов его семьи и подлежащих налогообложению, в случае если права на указанные объекты не зарегистрированы в Едином государственном реестре недвижимости; </w:t>
      </w:r>
    </w:p>
    <w:p w:rsidR="00367F50" w:rsidRPr="00367F50" w:rsidRDefault="00367F50" w:rsidP="00367F50">
      <w:pPr>
        <w:suppressAutoHyphens/>
        <w:jc w:val="both"/>
        <w:rPr>
          <w:sz w:val="18"/>
          <w:szCs w:val="18"/>
          <w:lang w:eastAsia="ar-SA"/>
        </w:rPr>
      </w:pPr>
      <w:r w:rsidRPr="00367F50">
        <w:rPr>
          <w:sz w:val="18"/>
          <w:szCs w:val="18"/>
          <w:lang w:eastAsia="ar-SA"/>
        </w:rPr>
        <w:t xml:space="preserve">2) сведения о доходах заявителя и членов его семьи за двенадцать месяцев, предшествующих месяцу подачи заявления о постановке на учет; </w:t>
      </w:r>
    </w:p>
    <w:p w:rsidR="00367F50" w:rsidRPr="00367F50" w:rsidRDefault="00367F50" w:rsidP="00367F50">
      <w:pPr>
        <w:suppressAutoHyphens/>
        <w:jc w:val="both"/>
        <w:rPr>
          <w:sz w:val="18"/>
          <w:szCs w:val="18"/>
          <w:lang w:eastAsia="ar-SA"/>
        </w:rPr>
      </w:pPr>
      <w:r w:rsidRPr="00367F50">
        <w:rPr>
          <w:sz w:val="18"/>
          <w:szCs w:val="18"/>
          <w:lang w:eastAsia="ar-SA"/>
        </w:rPr>
        <w:t xml:space="preserve">3) сведения о рыночной стоимости транспортных средств, находящихся в собственности заявителя и членов его семьи, или стоимости вышеуказанных транспортных средств, определенной на основании Федерального закона от 29.07.1998 № 135-ФЗ «Об оценочной деятельности в Российской Федерации» (в случае проведения заявителем оценки стоимости имущества); </w:t>
      </w:r>
    </w:p>
    <w:p w:rsidR="00367F50" w:rsidRPr="00367F50" w:rsidRDefault="00367F50" w:rsidP="00367F50">
      <w:pPr>
        <w:suppressAutoHyphens/>
        <w:jc w:val="both"/>
        <w:rPr>
          <w:sz w:val="18"/>
          <w:szCs w:val="18"/>
          <w:lang w:eastAsia="ar-SA"/>
        </w:rPr>
      </w:pPr>
      <w:r w:rsidRPr="00367F50">
        <w:rPr>
          <w:sz w:val="18"/>
          <w:szCs w:val="18"/>
          <w:lang w:eastAsia="ar-SA"/>
        </w:rPr>
        <w:t>4) сведения о стоимости подлежащего налогообложению недвижимого имущества (жилых помещений, садовых домов, гаражей и иных строений, помещений и сооружений), находящегося в собственности заявителя и членов его семьи, определенной на основании Федерального закона от 29.07.1998 № 135-ФЗ «Об оценочной деятельности в Российской Федерации» (в случае проведения заявителем оценки стоимости имущества).</w:t>
      </w:r>
    </w:p>
    <w:p w:rsidR="00367F50" w:rsidRPr="00367F50" w:rsidRDefault="00367F50" w:rsidP="00367F50">
      <w:pPr>
        <w:suppressAutoHyphens/>
        <w:jc w:val="both"/>
        <w:rPr>
          <w:sz w:val="18"/>
          <w:szCs w:val="18"/>
          <w:lang w:eastAsia="ar-SA"/>
        </w:rPr>
      </w:pPr>
      <w:r w:rsidRPr="00367F50">
        <w:rPr>
          <w:sz w:val="18"/>
          <w:szCs w:val="18"/>
          <w:lang w:eastAsia="ar-SA"/>
        </w:rPr>
        <w:t xml:space="preserve">2.6.3.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настоящего пункта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w:t>
      </w:r>
    </w:p>
    <w:p w:rsidR="00367F50" w:rsidRPr="00367F50" w:rsidRDefault="00367F50" w:rsidP="00367F50">
      <w:pPr>
        <w:suppressAutoHyphens/>
        <w:jc w:val="both"/>
        <w:rPr>
          <w:sz w:val="18"/>
          <w:szCs w:val="18"/>
        </w:rPr>
      </w:pPr>
      <w:r w:rsidRPr="00367F50">
        <w:rPr>
          <w:sz w:val="18"/>
          <w:szCs w:val="18"/>
          <w:lang w:eastAsia="ar-SA"/>
        </w:rPr>
        <w:lastRenderedPageBreak/>
        <w:t xml:space="preserve">Документы (справки), предусмотренные пунктом 2.6.1 Административного регламента представляются в копиях с одновременным представлением оригинала.  </w:t>
      </w:r>
      <w:r w:rsidRPr="00367F50">
        <w:rPr>
          <w:sz w:val="18"/>
          <w:szCs w:val="18"/>
        </w:rPr>
        <w:t>Копии документов (справок) после проверки их соответствия оригиналу заверяются лицом, принимающим документы, оригиналы документов (справок) возвращаются заявителю.</w:t>
      </w:r>
    </w:p>
    <w:p w:rsidR="00367F50" w:rsidRPr="00367F50" w:rsidRDefault="00367F50" w:rsidP="00367F50">
      <w:pPr>
        <w:autoSpaceDE w:val="0"/>
        <w:autoSpaceDN w:val="0"/>
        <w:adjustRightInd w:val="0"/>
        <w:jc w:val="both"/>
        <w:rPr>
          <w:sz w:val="18"/>
          <w:szCs w:val="18"/>
        </w:rPr>
      </w:pPr>
      <w:r w:rsidRPr="00367F50">
        <w:rPr>
          <w:sz w:val="18"/>
          <w:szCs w:val="18"/>
        </w:rPr>
        <w:t>В случае если заявление и необходимые документы (справки) направляются заявителем по почте, подлинники документов (справок) не направляются и установление личности, свидетельствование подлинности подписи лица на заявлении, верности копий документов осуществляется нотариусом или иным лицом в порядке, установленном действующим законодательством Российской Федерации.</w:t>
      </w:r>
    </w:p>
    <w:p w:rsidR="00367F50" w:rsidRPr="00367F50" w:rsidRDefault="00367F50" w:rsidP="00367F50">
      <w:pPr>
        <w:autoSpaceDE w:val="0"/>
        <w:autoSpaceDN w:val="0"/>
        <w:adjustRightInd w:val="0"/>
        <w:jc w:val="both"/>
        <w:rPr>
          <w:sz w:val="18"/>
          <w:szCs w:val="18"/>
        </w:rPr>
      </w:pPr>
      <w:r w:rsidRPr="00367F50">
        <w:rPr>
          <w:sz w:val="18"/>
          <w:szCs w:val="18"/>
        </w:rPr>
        <w:t>Заявление со всеми необходимыми документами может быть представлено в форме электронных документов в порядке, установленном законодательством Российской Федерации.</w:t>
      </w:r>
    </w:p>
    <w:p w:rsidR="00367F50" w:rsidRPr="00367F50" w:rsidRDefault="00367F50" w:rsidP="00367F50">
      <w:pPr>
        <w:suppressAutoHyphens/>
        <w:jc w:val="both"/>
        <w:rPr>
          <w:sz w:val="18"/>
          <w:szCs w:val="18"/>
          <w:lang w:eastAsia="ar-SA"/>
        </w:rPr>
      </w:pPr>
      <w:r w:rsidRPr="00367F50">
        <w:rPr>
          <w:sz w:val="18"/>
          <w:szCs w:val="18"/>
          <w:lang w:eastAsia="ar-SA"/>
        </w:rPr>
        <w:t xml:space="preserve">2.7. Исчерпывающий перечень документов, запрашиваемых в порядке межведомственного информационного взаимодействия: </w:t>
      </w:r>
    </w:p>
    <w:p w:rsidR="00367F50" w:rsidRPr="00367F50" w:rsidRDefault="00367F50" w:rsidP="00367F50">
      <w:pPr>
        <w:suppressAutoHyphens/>
        <w:jc w:val="both"/>
        <w:rPr>
          <w:sz w:val="18"/>
          <w:szCs w:val="18"/>
          <w:lang w:eastAsia="ar-SA"/>
        </w:rPr>
      </w:pPr>
      <w:r w:rsidRPr="00367F50">
        <w:rPr>
          <w:sz w:val="18"/>
          <w:szCs w:val="18"/>
          <w:lang w:eastAsia="ar-SA"/>
        </w:rPr>
        <w:t xml:space="preserve">1) документы (справки), выданные органами регистрационного учета граждан, о регистрации заявителя и членов его семьи в жилом помещении по месту жительства; </w:t>
      </w:r>
    </w:p>
    <w:p w:rsidR="00367F50" w:rsidRPr="00367F50" w:rsidRDefault="00367F50" w:rsidP="00367F50">
      <w:pPr>
        <w:suppressAutoHyphens/>
        <w:jc w:val="both"/>
        <w:rPr>
          <w:sz w:val="18"/>
          <w:szCs w:val="18"/>
          <w:lang w:eastAsia="ar-SA"/>
        </w:rPr>
      </w:pPr>
      <w:r w:rsidRPr="00367F50">
        <w:rPr>
          <w:sz w:val="18"/>
          <w:szCs w:val="18"/>
          <w:lang w:eastAsia="ar-SA"/>
        </w:rPr>
        <w:t xml:space="preserve">2) документы (справки), подтверждающие право пользования жилым помещением, занимаемым заявителем и членами его семьи (договор найма, ордер, документ, подтверждающий принятие компетентными органами решения о предоставлении жилого помещения); </w:t>
      </w:r>
    </w:p>
    <w:p w:rsidR="00367F50" w:rsidRPr="00367F50" w:rsidRDefault="00367F50" w:rsidP="00367F50">
      <w:pPr>
        <w:suppressAutoHyphens/>
        <w:jc w:val="both"/>
        <w:rPr>
          <w:sz w:val="18"/>
          <w:szCs w:val="18"/>
          <w:lang w:eastAsia="ar-SA"/>
        </w:rPr>
      </w:pPr>
      <w:r w:rsidRPr="00367F50">
        <w:rPr>
          <w:sz w:val="18"/>
          <w:szCs w:val="18"/>
          <w:lang w:eastAsia="ar-SA"/>
        </w:rPr>
        <w:t xml:space="preserve">3) документы (справки), подтверждающие право граждан на получение жилого помещения по договору социального найма вне очереди в соответствии с действующим законодательством, решениями органов местного самоуправления (для граждан, имеющих право на получение жилого помещения по договору социального найма вне очереди), за исключением документов (справок), указанных в подпункте 5 пункта 2.6.1 Административного регламента; </w:t>
      </w:r>
    </w:p>
    <w:p w:rsidR="00367F50" w:rsidRPr="00367F50" w:rsidRDefault="00367F50" w:rsidP="00367F50">
      <w:pPr>
        <w:suppressAutoHyphens/>
        <w:jc w:val="both"/>
        <w:rPr>
          <w:sz w:val="18"/>
          <w:szCs w:val="18"/>
          <w:lang w:eastAsia="ar-SA"/>
        </w:rPr>
      </w:pPr>
      <w:r w:rsidRPr="00367F50">
        <w:rPr>
          <w:sz w:val="18"/>
          <w:szCs w:val="18"/>
          <w:lang w:eastAsia="ar-SA"/>
        </w:rPr>
        <w:t xml:space="preserve">4) документы (справки) о наличии или отсутствии жилых помещений, принадлежащих заявителю и членам его семьи на праве собственности, в случае если права на указанные объекты зарегистрированы в Едином государственном реестре недвижимости; </w:t>
      </w:r>
    </w:p>
    <w:p w:rsidR="00367F50" w:rsidRPr="00367F50" w:rsidRDefault="00367F50" w:rsidP="00367F50">
      <w:pPr>
        <w:suppressAutoHyphens/>
        <w:jc w:val="both"/>
        <w:rPr>
          <w:sz w:val="18"/>
          <w:szCs w:val="18"/>
          <w:lang w:eastAsia="ar-SA"/>
        </w:rPr>
      </w:pPr>
      <w:r w:rsidRPr="00367F50">
        <w:rPr>
          <w:sz w:val="18"/>
          <w:szCs w:val="18"/>
          <w:lang w:eastAsia="ar-SA"/>
        </w:rPr>
        <w:t xml:space="preserve">5) свидетельства о государственной регистрации актов гражданского состояния (рождение, заключение брака, установление отцовства), выданные органами записи актов гражданского состояния или консульскими учреждениями Российской Федерации (действие данного подпункта приостановлено до 01.01.2021). </w:t>
      </w:r>
    </w:p>
    <w:p w:rsidR="00367F50" w:rsidRPr="00367F50" w:rsidRDefault="00367F50" w:rsidP="00367F50">
      <w:pPr>
        <w:suppressAutoHyphens/>
        <w:jc w:val="both"/>
        <w:rPr>
          <w:sz w:val="18"/>
          <w:szCs w:val="18"/>
          <w:lang w:eastAsia="ar-SA"/>
        </w:rPr>
      </w:pPr>
      <w:r w:rsidRPr="00367F50">
        <w:rPr>
          <w:sz w:val="18"/>
          <w:szCs w:val="18"/>
          <w:lang w:eastAsia="ar-SA"/>
        </w:rPr>
        <w:t xml:space="preserve">2.8. Для признания граждан малоимущими в целях получения ими жилых помещений по договорам социального найма уполномоченный орган дополнительно запрашивает необходимые документы (сведения), содержащие: </w:t>
      </w:r>
    </w:p>
    <w:p w:rsidR="00367F50" w:rsidRPr="00367F50" w:rsidRDefault="00367F50" w:rsidP="00367F50">
      <w:pPr>
        <w:suppressAutoHyphens/>
        <w:jc w:val="both"/>
        <w:rPr>
          <w:sz w:val="18"/>
          <w:szCs w:val="18"/>
          <w:lang w:eastAsia="ar-SA"/>
        </w:rPr>
      </w:pPr>
      <w:r w:rsidRPr="00367F50">
        <w:rPr>
          <w:sz w:val="18"/>
          <w:szCs w:val="18"/>
          <w:lang w:eastAsia="ar-SA"/>
        </w:rPr>
        <w:t xml:space="preserve">1) сведения о транспортных средствах, находящихся в собственности заявителя и членов его семьи и подлежащих налогообложению; </w:t>
      </w:r>
    </w:p>
    <w:p w:rsidR="00367F50" w:rsidRPr="00367F50" w:rsidRDefault="00367F50" w:rsidP="00367F50">
      <w:pPr>
        <w:suppressAutoHyphens/>
        <w:jc w:val="both"/>
        <w:rPr>
          <w:sz w:val="18"/>
          <w:szCs w:val="18"/>
          <w:lang w:eastAsia="ar-SA"/>
        </w:rPr>
      </w:pPr>
      <w:r w:rsidRPr="00367F50">
        <w:rPr>
          <w:sz w:val="18"/>
          <w:szCs w:val="18"/>
          <w:lang w:eastAsia="ar-SA"/>
        </w:rPr>
        <w:t xml:space="preserve">2) сведения о недвижимом имуществе (садовых домах, гаражах и иных строениях, помещениях и сооружениях), земельных участках, находящихся в собственности заявителя и членов его семьи и подлежащих налогообложению, в случае если права на указанные объекты зарегистрированы в Едином государственном реестре недвижимости; </w:t>
      </w:r>
    </w:p>
    <w:p w:rsidR="00367F50" w:rsidRPr="00367F50" w:rsidRDefault="00367F50" w:rsidP="00367F50">
      <w:pPr>
        <w:suppressAutoHyphens/>
        <w:jc w:val="both"/>
        <w:rPr>
          <w:sz w:val="18"/>
          <w:szCs w:val="18"/>
          <w:lang w:eastAsia="ar-SA"/>
        </w:rPr>
      </w:pPr>
      <w:r w:rsidRPr="00367F50">
        <w:rPr>
          <w:sz w:val="18"/>
          <w:szCs w:val="18"/>
          <w:lang w:eastAsia="ar-SA"/>
        </w:rPr>
        <w:t xml:space="preserve">3) данные о кадастровой стоимости земельных участков, находящихся в собственности заявителя или членов его семьи и подлежащих налогообложению. </w:t>
      </w:r>
    </w:p>
    <w:p w:rsidR="00367F50" w:rsidRPr="00367F50" w:rsidRDefault="00367F50" w:rsidP="00367F50">
      <w:pPr>
        <w:suppressAutoHyphens/>
        <w:jc w:val="both"/>
        <w:rPr>
          <w:sz w:val="18"/>
          <w:szCs w:val="18"/>
          <w:lang w:eastAsia="ar-SA"/>
        </w:rPr>
      </w:pPr>
      <w:r w:rsidRPr="00367F50">
        <w:rPr>
          <w:sz w:val="18"/>
          <w:szCs w:val="18"/>
          <w:lang w:eastAsia="ar-SA"/>
        </w:rPr>
        <w:t xml:space="preserve">2.9. Администрация запрашивает документы, указанные в пункте 2.7 Административного регламента, в уполномоченных органах государственной власти, в органах местного самоуправления и иных организациях, участвующих в предоставлении муниципальной услуги, в порядке межведомственного информационного взаимодействия. </w:t>
      </w:r>
    </w:p>
    <w:p w:rsidR="00367F50" w:rsidRPr="00367F50" w:rsidRDefault="00367F50" w:rsidP="00367F50">
      <w:pPr>
        <w:suppressAutoHyphens/>
        <w:jc w:val="both"/>
        <w:rPr>
          <w:sz w:val="18"/>
          <w:szCs w:val="18"/>
          <w:lang w:eastAsia="ar-SA"/>
        </w:rPr>
      </w:pPr>
      <w:r w:rsidRPr="00367F50">
        <w:rPr>
          <w:sz w:val="18"/>
          <w:szCs w:val="18"/>
          <w:lang w:eastAsia="ar-SA"/>
        </w:rPr>
        <w:t xml:space="preserve">Заявитель вправе представить по собственной инициативе документы, указанные в пункте 2.7. Непредставление заявителем указанных документов не является основанием для отказа заявителю в предоставлении муниципальной услуги. </w:t>
      </w:r>
    </w:p>
    <w:p w:rsidR="00367F50" w:rsidRPr="00367F50" w:rsidRDefault="00367F50" w:rsidP="00367F50">
      <w:pPr>
        <w:suppressAutoHyphens/>
        <w:jc w:val="both"/>
        <w:rPr>
          <w:sz w:val="18"/>
          <w:szCs w:val="18"/>
          <w:lang w:eastAsia="ar-SA"/>
        </w:rPr>
      </w:pPr>
      <w:r w:rsidRPr="00367F50">
        <w:rPr>
          <w:sz w:val="18"/>
          <w:szCs w:val="18"/>
          <w:lang w:eastAsia="ar-SA"/>
        </w:rPr>
        <w:t xml:space="preserve">2.10. Ежегодно в период с 1 декабря по 31 января для подтверждения права граждан состоять на учете в качестве нуждающихся в жилых помещениях, предоставляемых по договорам социального найма, сведения, представленные заявителем в соответствии с пунктом 2.6 и полученные в соответствии с пунктом 2.7 Административного регламента, подтверждаются: </w:t>
      </w:r>
    </w:p>
    <w:p w:rsidR="00367F50" w:rsidRPr="00367F50" w:rsidRDefault="00367F50" w:rsidP="00367F50">
      <w:pPr>
        <w:suppressAutoHyphens/>
        <w:jc w:val="both"/>
        <w:rPr>
          <w:sz w:val="18"/>
          <w:szCs w:val="18"/>
          <w:lang w:eastAsia="ar-SA"/>
        </w:rPr>
      </w:pPr>
      <w:r w:rsidRPr="00367F50">
        <w:rPr>
          <w:sz w:val="18"/>
          <w:szCs w:val="18"/>
          <w:lang w:eastAsia="ar-SA"/>
        </w:rPr>
        <w:t xml:space="preserve">1) представлением расписки об отсутствии изменений в случае, если у гражданина не произошло изменений в ранее представленных сведениях; </w:t>
      </w:r>
    </w:p>
    <w:p w:rsidR="00367F50" w:rsidRPr="00367F50" w:rsidRDefault="00367F50" w:rsidP="00367F50">
      <w:pPr>
        <w:suppressAutoHyphens/>
        <w:jc w:val="both"/>
        <w:rPr>
          <w:sz w:val="18"/>
          <w:szCs w:val="18"/>
          <w:lang w:eastAsia="ar-SA"/>
        </w:rPr>
      </w:pPr>
      <w:r w:rsidRPr="00367F50">
        <w:rPr>
          <w:sz w:val="18"/>
          <w:szCs w:val="18"/>
          <w:lang w:eastAsia="ar-SA"/>
        </w:rPr>
        <w:t xml:space="preserve">2) представлением документов гражданином и документов, получаемых по межведомственным запросам органом, осуществляющим принятие на учет, подтверждающих произошедшие изменения. </w:t>
      </w:r>
    </w:p>
    <w:p w:rsidR="00367F50" w:rsidRPr="00367F50" w:rsidRDefault="00367F50" w:rsidP="00367F50">
      <w:pPr>
        <w:suppressAutoHyphens/>
        <w:jc w:val="both"/>
        <w:rPr>
          <w:sz w:val="18"/>
          <w:szCs w:val="18"/>
          <w:lang w:eastAsia="ar-SA"/>
        </w:rPr>
      </w:pPr>
      <w:r w:rsidRPr="00367F50">
        <w:rPr>
          <w:sz w:val="18"/>
          <w:szCs w:val="18"/>
          <w:lang w:eastAsia="ar-SA"/>
        </w:rPr>
        <w:t xml:space="preserve">Если в сведениях о гражданине произошли изменения, уполномоченный орган в течение десяти дней осуществляет проверку наличия у гражданина оснований для применения в отношении его Закона № 948-ЗПО с учетом представленных документов. </w:t>
      </w:r>
    </w:p>
    <w:p w:rsidR="00367F50" w:rsidRPr="00367F50" w:rsidRDefault="00367F50" w:rsidP="00367F50">
      <w:pPr>
        <w:suppressAutoHyphens/>
        <w:jc w:val="both"/>
        <w:rPr>
          <w:sz w:val="18"/>
          <w:szCs w:val="18"/>
          <w:lang w:eastAsia="ar-SA"/>
        </w:rPr>
      </w:pPr>
      <w:r w:rsidRPr="00367F50">
        <w:rPr>
          <w:sz w:val="18"/>
          <w:szCs w:val="18"/>
          <w:lang w:eastAsia="ar-SA"/>
        </w:rPr>
        <w:t xml:space="preserve">2.11. В отношении граждан, поставленных на учет в качестве нуждающихся в улучшении жилищных условий до 1 марта 2005 года, перерегистрация осуществляется без учета сведений о доходе, приходящемся на каждого члена семьи, и стоимости имущества, находящегося в собственности членов семьи и подлежащего налогообложению. </w:t>
      </w:r>
    </w:p>
    <w:p w:rsidR="00367F50" w:rsidRPr="00367F50" w:rsidRDefault="00367F50" w:rsidP="00367F50">
      <w:pPr>
        <w:suppressAutoHyphens/>
        <w:jc w:val="center"/>
        <w:rPr>
          <w:b/>
          <w:sz w:val="18"/>
          <w:szCs w:val="18"/>
          <w:lang w:eastAsia="ar-SA"/>
        </w:rPr>
      </w:pPr>
      <w:r w:rsidRPr="00367F50">
        <w:rPr>
          <w:b/>
          <w:sz w:val="18"/>
          <w:szCs w:val="18"/>
          <w:lang w:eastAsia="ar-SA"/>
        </w:rPr>
        <w:t>Исчерпывающий перечень услуг, которые являются необходимыми и обязательными для предоставления муниципальной услуги</w:t>
      </w:r>
    </w:p>
    <w:p w:rsidR="00367F50" w:rsidRPr="00367F50" w:rsidRDefault="00367F50" w:rsidP="00367F50">
      <w:pPr>
        <w:suppressAutoHyphens/>
        <w:jc w:val="both"/>
        <w:rPr>
          <w:sz w:val="18"/>
          <w:szCs w:val="18"/>
          <w:lang w:eastAsia="ar-SA"/>
        </w:rPr>
      </w:pPr>
      <w:r w:rsidRPr="00367F50">
        <w:rPr>
          <w:sz w:val="18"/>
          <w:szCs w:val="18"/>
          <w:lang w:eastAsia="ar-SA"/>
        </w:rPr>
        <w:t xml:space="preserve">2.12. Необходимым и обязательным для предоставления муниципальной услуги является предоставление документов, содержащих сведения о стоимости объектов недвижимости (отчет о рыночной стоимости имущества). </w:t>
      </w:r>
    </w:p>
    <w:p w:rsidR="00367F50" w:rsidRPr="00367F50" w:rsidRDefault="00367F50" w:rsidP="00367F50">
      <w:pPr>
        <w:suppressAutoHyphens/>
        <w:jc w:val="center"/>
        <w:rPr>
          <w:b/>
          <w:sz w:val="18"/>
          <w:szCs w:val="18"/>
          <w:lang w:eastAsia="ar-SA"/>
        </w:rPr>
      </w:pPr>
      <w:r w:rsidRPr="00367F50">
        <w:rPr>
          <w:b/>
          <w:sz w:val="18"/>
          <w:szCs w:val="18"/>
          <w:lang w:eastAsia="ar-SA"/>
        </w:rPr>
        <w:t>Исчерпывающий перечень оснований для отказа в приеме документов, необходимых для предоставления муниципальной услуги</w:t>
      </w:r>
    </w:p>
    <w:p w:rsidR="00367F50" w:rsidRPr="00367F50" w:rsidRDefault="00367F50" w:rsidP="00367F50">
      <w:pPr>
        <w:suppressAutoHyphens/>
        <w:jc w:val="both"/>
        <w:rPr>
          <w:sz w:val="18"/>
          <w:szCs w:val="18"/>
          <w:lang w:eastAsia="ar-SA"/>
        </w:rPr>
      </w:pPr>
      <w:r w:rsidRPr="00367F50">
        <w:rPr>
          <w:sz w:val="18"/>
          <w:szCs w:val="18"/>
          <w:lang w:eastAsia="ar-SA"/>
        </w:rPr>
        <w:t xml:space="preserve">2.13. В приеме к рассмотрению документов, необходимых для предоставления муниципальной услуги, отказывается при выявлении несоблюдения установленных условий признания подлинности (действительности) усиленной квалифицированной электронной подписи (при подаче заявления в форме электронного документа). </w:t>
      </w:r>
    </w:p>
    <w:p w:rsidR="00367F50" w:rsidRPr="00367F50" w:rsidRDefault="00367F50" w:rsidP="00367F50">
      <w:pPr>
        <w:suppressAutoHyphens/>
        <w:jc w:val="center"/>
        <w:rPr>
          <w:b/>
          <w:sz w:val="18"/>
          <w:szCs w:val="18"/>
          <w:lang w:eastAsia="ar-SA"/>
        </w:rPr>
      </w:pPr>
      <w:r w:rsidRPr="00367F50">
        <w:rPr>
          <w:b/>
          <w:sz w:val="18"/>
          <w:szCs w:val="18"/>
          <w:lang w:eastAsia="ar-SA"/>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367F50" w:rsidRPr="00367F50" w:rsidRDefault="00367F50" w:rsidP="00367F50">
      <w:pPr>
        <w:suppressAutoHyphens/>
        <w:jc w:val="both"/>
        <w:rPr>
          <w:sz w:val="18"/>
          <w:szCs w:val="18"/>
          <w:lang w:eastAsia="ar-SA"/>
        </w:rPr>
      </w:pPr>
      <w:r w:rsidRPr="00367F50">
        <w:rPr>
          <w:sz w:val="18"/>
          <w:szCs w:val="18"/>
          <w:lang w:eastAsia="ar-SA"/>
        </w:rPr>
        <w:t xml:space="preserve">2.14. Основания для приостановления муниципальной услуги не предусмотрены. </w:t>
      </w:r>
    </w:p>
    <w:p w:rsidR="00367F50" w:rsidRPr="00367F50" w:rsidRDefault="00367F50" w:rsidP="00367F50">
      <w:pPr>
        <w:suppressAutoHyphens/>
        <w:jc w:val="both"/>
        <w:rPr>
          <w:sz w:val="18"/>
          <w:szCs w:val="18"/>
          <w:lang w:eastAsia="ar-SA"/>
        </w:rPr>
      </w:pPr>
      <w:r w:rsidRPr="00367F50">
        <w:rPr>
          <w:sz w:val="18"/>
          <w:szCs w:val="18"/>
          <w:lang w:eastAsia="ar-SA"/>
        </w:rPr>
        <w:t xml:space="preserve">2.15. В предоставлении муниципальной услуги заявителю отказывается в следующих случаях: </w:t>
      </w:r>
    </w:p>
    <w:p w:rsidR="00367F50" w:rsidRPr="00367F50" w:rsidRDefault="00367F50" w:rsidP="00367F50">
      <w:pPr>
        <w:suppressAutoHyphens/>
        <w:jc w:val="both"/>
        <w:rPr>
          <w:sz w:val="18"/>
          <w:szCs w:val="18"/>
          <w:lang w:eastAsia="ar-SA"/>
        </w:rPr>
      </w:pPr>
      <w:r w:rsidRPr="00367F50">
        <w:rPr>
          <w:sz w:val="18"/>
          <w:szCs w:val="18"/>
          <w:lang w:eastAsia="ar-SA"/>
        </w:rPr>
        <w:t xml:space="preserve">1) не представлены документы, предусмотренные пунктом 2.6 Административного регламента; </w:t>
      </w:r>
    </w:p>
    <w:p w:rsidR="00367F50" w:rsidRPr="00367F50" w:rsidRDefault="00367F50" w:rsidP="00367F50">
      <w:pPr>
        <w:suppressAutoHyphens/>
        <w:jc w:val="both"/>
        <w:rPr>
          <w:sz w:val="18"/>
          <w:szCs w:val="18"/>
          <w:lang w:eastAsia="ar-SA"/>
        </w:rPr>
      </w:pPr>
      <w:r w:rsidRPr="00367F50">
        <w:rPr>
          <w:sz w:val="18"/>
          <w:szCs w:val="18"/>
          <w:lang w:eastAsia="ar-SA"/>
        </w:rPr>
        <w:t>2) представление документов, указанных в пункте 2.6 Административного регламента, лицом, не имеющим надлежащим образом оформленных полномочий;</w:t>
      </w:r>
    </w:p>
    <w:p w:rsidR="00367F50" w:rsidRPr="00367F50" w:rsidRDefault="00367F50" w:rsidP="00367F50">
      <w:pPr>
        <w:autoSpaceDE w:val="0"/>
        <w:autoSpaceDN w:val="0"/>
        <w:adjustRightInd w:val="0"/>
        <w:jc w:val="both"/>
        <w:rPr>
          <w:sz w:val="18"/>
          <w:szCs w:val="18"/>
        </w:rPr>
      </w:pPr>
      <w:r w:rsidRPr="00367F50">
        <w:rPr>
          <w:sz w:val="18"/>
          <w:szCs w:val="18"/>
          <w:lang w:eastAsia="ar-SA"/>
        </w:rPr>
        <w:t xml:space="preserve">  3)</w:t>
      </w:r>
      <w:r w:rsidRPr="00367F50">
        <w:rPr>
          <w:sz w:val="18"/>
          <w:szCs w:val="18"/>
        </w:rPr>
        <w:t xml:space="preserve">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в соответствии с </w:t>
      </w:r>
      <w:hyperlink r:id="rId8" w:history="1">
        <w:r w:rsidRPr="00367F50">
          <w:rPr>
            <w:sz w:val="18"/>
            <w:szCs w:val="18"/>
          </w:rPr>
          <w:t>частью 4 статьи 52</w:t>
        </w:r>
      </w:hyperlink>
      <w:r w:rsidRPr="00367F50">
        <w:rPr>
          <w:sz w:val="18"/>
          <w:szCs w:val="18"/>
        </w:rPr>
        <w:t xml:space="preserve"> Жилищного кодекса РФ,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rsidR="00367F50" w:rsidRPr="00367F50" w:rsidRDefault="00367F50" w:rsidP="00367F50">
      <w:pPr>
        <w:suppressAutoHyphens/>
        <w:jc w:val="both"/>
        <w:rPr>
          <w:sz w:val="18"/>
          <w:szCs w:val="18"/>
          <w:lang w:eastAsia="ar-SA"/>
        </w:rPr>
      </w:pPr>
      <w:r w:rsidRPr="00367F50">
        <w:rPr>
          <w:sz w:val="18"/>
          <w:szCs w:val="18"/>
          <w:lang w:eastAsia="ar-SA"/>
        </w:rPr>
        <w:lastRenderedPageBreak/>
        <w:t xml:space="preserve">4) представлены документы, которые не подтверждают право соответствующих граждан состоять на учете в качестве нуждающихся в жилых помещениях; </w:t>
      </w:r>
    </w:p>
    <w:p w:rsidR="00367F50" w:rsidRPr="00367F50" w:rsidRDefault="00367F50" w:rsidP="00367F50">
      <w:pPr>
        <w:autoSpaceDE w:val="0"/>
        <w:autoSpaceDN w:val="0"/>
        <w:adjustRightInd w:val="0"/>
        <w:jc w:val="both"/>
        <w:rPr>
          <w:sz w:val="18"/>
          <w:szCs w:val="18"/>
        </w:rPr>
      </w:pPr>
      <w:r w:rsidRPr="00367F50">
        <w:rPr>
          <w:sz w:val="18"/>
          <w:szCs w:val="18"/>
          <w:lang w:eastAsia="ar-SA"/>
        </w:rPr>
        <w:t xml:space="preserve">5) не истекли пять лет после </w:t>
      </w:r>
      <w:r w:rsidRPr="00367F50">
        <w:rPr>
          <w:sz w:val="18"/>
          <w:szCs w:val="18"/>
        </w:rPr>
        <w:t xml:space="preserve">выявления факта, намеренного совершения гражданином действий по ухудшению своих жилищных условий в целях постановки на учет в соответствии с Законом </w:t>
      </w:r>
      <w:r w:rsidRPr="00367F50">
        <w:rPr>
          <w:sz w:val="18"/>
          <w:szCs w:val="18"/>
          <w:lang w:eastAsia="ar-SA"/>
        </w:rPr>
        <w:t>№ 948-ЗПО</w:t>
      </w:r>
      <w:r w:rsidRPr="00367F50">
        <w:rPr>
          <w:sz w:val="18"/>
          <w:szCs w:val="18"/>
        </w:rPr>
        <w:t>.</w:t>
      </w:r>
    </w:p>
    <w:p w:rsidR="00367F50" w:rsidRPr="00367F50" w:rsidRDefault="00367F50" w:rsidP="00367F50">
      <w:pPr>
        <w:suppressAutoHyphens/>
        <w:jc w:val="center"/>
        <w:rPr>
          <w:b/>
          <w:sz w:val="18"/>
          <w:szCs w:val="18"/>
          <w:lang w:eastAsia="ar-SA"/>
        </w:rPr>
      </w:pPr>
      <w:r w:rsidRPr="00367F50">
        <w:rPr>
          <w:b/>
          <w:sz w:val="18"/>
          <w:szCs w:val="18"/>
          <w:lang w:eastAsia="ar-SA"/>
        </w:rPr>
        <w:t>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Пензенской области, муниципальными правовыми актами</w:t>
      </w:r>
    </w:p>
    <w:p w:rsidR="00367F50" w:rsidRPr="00367F50" w:rsidRDefault="00367F50" w:rsidP="00367F50">
      <w:pPr>
        <w:suppressAutoHyphens/>
        <w:jc w:val="both"/>
        <w:rPr>
          <w:sz w:val="18"/>
          <w:szCs w:val="18"/>
          <w:lang w:eastAsia="ar-SA"/>
        </w:rPr>
      </w:pPr>
      <w:r w:rsidRPr="00367F50">
        <w:rPr>
          <w:sz w:val="18"/>
          <w:szCs w:val="18"/>
          <w:lang w:eastAsia="ar-SA"/>
        </w:rPr>
        <w:t xml:space="preserve">2.16. Муниципальная услуга предоставляется бесплатно. </w:t>
      </w:r>
    </w:p>
    <w:p w:rsidR="00367F50" w:rsidRPr="00367F50" w:rsidRDefault="00367F50" w:rsidP="00367F50">
      <w:pPr>
        <w:suppressAutoHyphens/>
        <w:jc w:val="center"/>
        <w:rPr>
          <w:b/>
          <w:sz w:val="18"/>
          <w:szCs w:val="18"/>
          <w:lang w:eastAsia="ar-SA"/>
        </w:rPr>
      </w:pPr>
      <w:r w:rsidRPr="00367F50">
        <w:rPr>
          <w:b/>
          <w:sz w:val="18"/>
          <w:szCs w:val="18"/>
          <w:lang w:eastAsia="ar-SA"/>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367F50" w:rsidRPr="00367F50" w:rsidRDefault="00367F50" w:rsidP="00367F50">
      <w:pPr>
        <w:suppressAutoHyphens/>
        <w:jc w:val="both"/>
        <w:rPr>
          <w:sz w:val="18"/>
          <w:szCs w:val="18"/>
          <w:lang w:eastAsia="ar-SA"/>
        </w:rPr>
      </w:pPr>
      <w:r w:rsidRPr="00367F50">
        <w:rPr>
          <w:sz w:val="18"/>
          <w:szCs w:val="18"/>
          <w:lang w:eastAsia="ar-SA"/>
        </w:rPr>
        <w:t xml:space="preserve">2.17. Время ожидания в очереди не должно превышать: </w:t>
      </w:r>
    </w:p>
    <w:p w:rsidR="00367F50" w:rsidRPr="00367F50" w:rsidRDefault="00367F50" w:rsidP="00367F50">
      <w:pPr>
        <w:suppressAutoHyphens/>
        <w:jc w:val="both"/>
        <w:rPr>
          <w:sz w:val="18"/>
          <w:szCs w:val="18"/>
          <w:lang w:eastAsia="ar-SA"/>
        </w:rPr>
      </w:pPr>
      <w:r w:rsidRPr="00367F50">
        <w:rPr>
          <w:sz w:val="18"/>
          <w:szCs w:val="18"/>
          <w:lang w:eastAsia="ar-SA"/>
        </w:rPr>
        <w:t xml:space="preserve">- при подаче заявления и (или) документов - 15 минут; </w:t>
      </w:r>
    </w:p>
    <w:p w:rsidR="00367F50" w:rsidRPr="00367F50" w:rsidRDefault="00367F50" w:rsidP="00367F50">
      <w:pPr>
        <w:suppressAutoHyphens/>
        <w:jc w:val="both"/>
        <w:rPr>
          <w:sz w:val="18"/>
          <w:szCs w:val="18"/>
          <w:lang w:eastAsia="ar-SA"/>
        </w:rPr>
      </w:pPr>
      <w:r w:rsidRPr="00367F50">
        <w:rPr>
          <w:sz w:val="18"/>
          <w:szCs w:val="18"/>
          <w:lang w:eastAsia="ar-SA"/>
        </w:rPr>
        <w:t xml:space="preserve">- при получении результата предоставления муниципальной услуги - 15 минут. </w:t>
      </w:r>
    </w:p>
    <w:p w:rsidR="00367F50" w:rsidRPr="00367F50" w:rsidRDefault="00367F50" w:rsidP="00367F50">
      <w:pPr>
        <w:suppressAutoHyphens/>
        <w:jc w:val="center"/>
        <w:rPr>
          <w:b/>
          <w:sz w:val="18"/>
          <w:szCs w:val="18"/>
          <w:lang w:eastAsia="ar-SA"/>
        </w:rPr>
      </w:pPr>
      <w:r w:rsidRPr="00367F50">
        <w:rPr>
          <w:b/>
          <w:sz w:val="18"/>
          <w:szCs w:val="18"/>
          <w:lang w:eastAsia="ar-SA"/>
        </w:rPr>
        <w:t>Срок регистрации запроса заявителя о предоставлении муниципальной услуги</w:t>
      </w:r>
    </w:p>
    <w:p w:rsidR="00367F50" w:rsidRPr="00367F50" w:rsidRDefault="00367F50" w:rsidP="00367F50">
      <w:pPr>
        <w:suppressAutoHyphens/>
        <w:jc w:val="both"/>
        <w:rPr>
          <w:sz w:val="18"/>
          <w:szCs w:val="18"/>
          <w:lang w:eastAsia="ar-SA"/>
        </w:rPr>
      </w:pPr>
      <w:r w:rsidRPr="00367F50">
        <w:rPr>
          <w:sz w:val="18"/>
          <w:szCs w:val="18"/>
          <w:lang w:eastAsia="ar-SA"/>
        </w:rPr>
        <w:t xml:space="preserve">2.18. Регистрация запроса заявителя о предоставлении муниципальной услуги, в том числе в электронной форме, осуществляется в день его получения. </w:t>
      </w:r>
    </w:p>
    <w:p w:rsidR="00367F50" w:rsidRPr="00367F50" w:rsidRDefault="00367F50" w:rsidP="00367F50">
      <w:pPr>
        <w:suppressAutoHyphens/>
        <w:jc w:val="both"/>
        <w:rPr>
          <w:sz w:val="18"/>
          <w:szCs w:val="18"/>
          <w:lang w:eastAsia="ar-SA"/>
        </w:rPr>
      </w:pPr>
      <w:r w:rsidRPr="00367F50">
        <w:rPr>
          <w:sz w:val="18"/>
          <w:szCs w:val="18"/>
          <w:lang w:eastAsia="ar-SA"/>
        </w:rPr>
        <w:t xml:space="preserve">2.19. 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 </w:t>
      </w:r>
    </w:p>
    <w:p w:rsidR="00367F50" w:rsidRPr="00367F50" w:rsidRDefault="00367F50" w:rsidP="00367F50">
      <w:pPr>
        <w:suppressAutoHyphens/>
        <w:jc w:val="center"/>
        <w:rPr>
          <w:b/>
          <w:sz w:val="18"/>
          <w:szCs w:val="18"/>
          <w:lang w:eastAsia="ar-SA"/>
        </w:rPr>
      </w:pPr>
      <w:r w:rsidRPr="00367F50">
        <w:rPr>
          <w:b/>
          <w:sz w:val="18"/>
          <w:szCs w:val="18"/>
          <w:lang w:eastAsia="ar-SA"/>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67F50" w:rsidRPr="00367F50" w:rsidRDefault="00367F50" w:rsidP="00367F50">
      <w:pPr>
        <w:suppressAutoHyphens/>
        <w:jc w:val="both"/>
        <w:rPr>
          <w:sz w:val="18"/>
          <w:szCs w:val="18"/>
          <w:lang w:eastAsia="ar-SA"/>
        </w:rPr>
      </w:pPr>
      <w:r w:rsidRPr="00367F50">
        <w:rPr>
          <w:sz w:val="18"/>
          <w:szCs w:val="18"/>
          <w:lang w:eastAsia="ar-SA"/>
        </w:rPr>
        <w:t xml:space="preserve">2.20. Здания, в которых располагаются помещения Администрации, МФЦ должны быть расположены с учетом транспортной и пешеходной доступности для заявителей. </w:t>
      </w:r>
    </w:p>
    <w:p w:rsidR="00367F50" w:rsidRPr="00367F50" w:rsidRDefault="00367F50" w:rsidP="00367F50">
      <w:pPr>
        <w:suppressAutoHyphens/>
        <w:jc w:val="both"/>
        <w:rPr>
          <w:sz w:val="18"/>
          <w:szCs w:val="18"/>
          <w:lang w:eastAsia="ar-SA"/>
        </w:rPr>
      </w:pPr>
      <w:r w:rsidRPr="00367F50">
        <w:rPr>
          <w:sz w:val="18"/>
          <w:szCs w:val="18"/>
          <w:lang w:eastAsia="ar-SA"/>
        </w:rPr>
        <w:t xml:space="preserve">Помещения Администрации, МФЦ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 </w:t>
      </w:r>
    </w:p>
    <w:p w:rsidR="00367F50" w:rsidRPr="00367F50" w:rsidRDefault="00367F50" w:rsidP="00367F50">
      <w:pPr>
        <w:suppressAutoHyphens/>
        <w:jc w:val="both"/>
        <w:rPr>
          <w:sz w:val="18"/>
          <w:szCs w:val="18"/>
          <w:lang w:eastAsia="ar-SA"/>
        </w:rPr>
      </w:pPr>
      <w:r w:rsidRPr="00367F50">
        <w:rPr>
          <w:sz w:val="18"/>
          <w:szCs w:val="18"/>
          <w:lang w:eastAsia="ar-SA"/>
        </w:rPr>
        <w:t xml:space="preserve">2.21. Предоставление муниципальной услуги осуществляется в специально выделенных для этой цели помещениях. </w:t>
      </w:r>
    </w:p>
    <w:p w:rsidR="00367F50" w:rsidRPr="00367F50" w:rsidRDefault="00367F50" w:rsidP="00367F50">
      <w:pPr>
        <w:suppressAutoHyphens/>
        <w:jc w:val="both"/>
        <w:rPr>
          <w:sz w:val="18"/>
          <w:szCs w:val="18"/>
          <w:lang w:eastAsia="ar-SA"/>
        </w:rPr>
      </w:pPr>
      <w:r w:rsidRPr="00367F50">
        <w:rPr>
          <w:sz w:val="18"/>
          <w:szCs w:val="18"/>
          <w:lang w:eastAsia="ar-SA"/>
        </w:rPr>
        <w:t xml:space="preserve">2.22. Помещения, в которых осуществляется предоставление муниципальной услуги, оборудуются: </w:t>
      </w:r>
    </w:p>
    <w:p w:rsidR="00367F50" w:rsidRPr="00367F50" w:rsidRDefault="00367F50" w:rsidP="00367F50">
      <w:pPr>
        <w:suppressAutoHyphens/>
        <w:jc w:val="both"/>
        <w:rPr>
          <w:sz w:val="18"/>
          <w:szCs w:val="18"/>
          <w:lang w:eastAsia="ar-SA"/>
        </w:rPr>
      </w:pPr>
      <w:r w:rsidRPr="00367F50">
        <w:rPr>
          <w:sz w:val="18"/>
          <w:szCs w:val="18"/>
          <w:lang w:eastAsia="ar-SA"/>
        </w:rPr>
        <w:t xml:space="preserve">- информационными стендами, содержащими визуальную и текстовую информацию; </w:t>
      </w:r>
    </w:p>
    <w:p w:rsidR="00367F50" w:rsidRPr="00367F50" w:rsidRDefault="00367F50" w:rsidP="00367F50">
      <w:pPr>
        <w:suppressAutoHyphens/>
        <w:jc w:val="both"/>
        <w:rPr>
          <w:sz w:val="18"/>
          <w:szCs w:val="18"/>
          <w:lang w:eastAsia="ar-SA"/>
        </w:rPr>
      </w:pPr>
      <w:r w:rsidRPr="00367F50">
        <w:rPr>
          <w:sz w:val="18"/>
          <w:szCs w:val="18"/>
          <w:lang w:eastAsia="ar-SA"/>
        </w:rPr>
        <w:t xml:space="preserve">- стульями и столами для возможности оформления документов. </w:t>
      </w:r>
    </w:p>
    <w:p w:rsidR="00367F50" w:rsidRPr="00367F50" w:rsidRDefault="00367F50" w:rsidP="00367F50">
      <w:pPr>
        <w:suppressAutoHyphens/>
        <w:jc w:val="both"/>
        <w:rPr>
          <w:sz w:val="18"/>
          <w:szCs w:val="18"/>
          <w:lang w:eastAsia="ar-SA"/>
        </w:rPr>
      </w:pPr>
      <w:r w:rsidRPr="00367F50">
        <w:rPr>
          <w:sz w:val="18"/>
          <w:szCs w:val="18"/>
          <w:lang w:eastAsia="ar-SA"/>
        </w:rPr>
        <w:t xml:space="preserve">2.23. Количество мест ожидания определяется исходя из фактической нагрузки и возможностей для их размещения в здании. </w:t>
      </w:r>
    </w:p>
    <w:p w:rsidR="00367F50" w:rsidRPr="00367F50" w:rsidRDefault="00367F50" w:rsidP="00367F50">
      <w:pPr>
        <w:suppressAutoHyphens/>
        <w:jc w:val="both"/>
        <w:rPr>
          <w:sz w:val="18"/>
          <w:szCs w:val="18"/>
          <w:lang w:eastAsia="ar-SA"/>
        </w:rPr>
      </w:pPr>
      <w:r w:rsidRPr="00367F50">
        <w:rPr>
          <w:sz w:val="18"/>
          <w:szCs w:val="18"/>
          <w:lang w:eastAsia="ar-SA"/>
        </w:rPr>
        <w:t xml:space="preserve">Места ожидания должны соответствовать комфортным условиям для заявителей и оптимальным условиям работы специалистов. </w:t>
      </w:r>
    </w:p>
    <w:p w:rsidR="00367F50" w:rsidRPr="00367F50" w:rsidRDefault="00367F50" w:rsidP="00367F50">
      <w:pPr>
        <w:suppressAutoHyphens/>
        <w:jc w:val="both"/>
        <w:rPr>
          <w:sz w:val="18"/>
          <w:szCs w:val="18"/>
          <w:lang w:eastAsia="ar-SA"/>
        </w:rPr>
      </w:pPr>
      <w:r w:rsidRPr="00367F50">
        <w:rPr>
          <w:sz w:val="18"/>
          <w:szCs w:val="18"/>
          <w:lang w:eastAsia="ar-SA"/>
        </w:rPr>
        <w:t xml:space="preserve">2.24. Места для заполнения документов оборудуются стульями, столами (стойками) и обеспечиваются бланками заявлений и образцами их заполнения. </w:t>
      </w:r>
    </w:p>
    <w:p w:rsidR="00367F50" w:rsidRPr="00367F50" w:rsidRDefault="00367F50" w:rsidP="00367F50">
      <w:pPr>
        <w:suppressAutoHyphens/>
        <w:jc w:val="both"/>
        <w:rPr>
          <w:sz w:val="18"/>
          <w:szCs w:val="18"/>
          <w:lang w:eastAsia="ar-SA"/>
        </w:rPr>
      </w:pPr>
      <w:r w:rsidRPr="00367F50">
        <w:rPr>
          <w:sz w:val="18"/>
          <w:szCs w:val="18"/>
          <w:lang w:eastAsia="ar-SA"/>
        </w:rPr>
        <w:t xml:space="preserve">2.25. Кабинеты приема заявителей должны иметь информационные таблички (вывески) с указанием: </w:t>
      </w:r>
    </w:p>
    <w:p w:rsidR="00367F50" w:rsidRPr="00367F50" w:rsidRDefault="00367F50" w:rsidP="00367F50">
      <w:pPr>
        <w:suppressAutoHyphens/>
        <w:jc w:val="both"/>
        <w:rPr>
          <w:sz w:val="18"/>
          <w:szCs w:val="18"/>
          <w:lang w:eastAsia="ar-SA"/>
        </w:rPr>
      </w:pPr>
      <w:r w:rsidRPr="00367F50">
        <w:rPr>
          <w:sz w:val="18"/>
          <w:szCs w:val="18"/>
          <w:lang w:eastAsia="ar-SA"/>
        </w:rPr>
        <w:t xml:space="preserve">- номера кабинета; </w:t>
      </w:r>
    </w:p>
    <w:p w:rsidR="00367F50" w:rsidRPr="00367F50" w:rsidRDefault="00367F50" w:rsidP="00367F50">
      <w:pPr>
        <w:suppressAutoHyphens/>
        <w:jc w:val="both"/>
        <w:rPr>
          <w:sz w:val="18"/>
          <w:szCs w:val="18"/>
          <w:lang w:eastAsia="ar-SA"/>
        </w:rPr>
      </w:pPr>
      <w:r w:rsidRPr="00367F50">
        <w:rPr>
          <w:sz w:val="18"/>
          <w:szCs w:val="18"/>
          <w:lang w:eastAsia="ar-SA"/>
        </w:rPr>
        <w:t xml:space="preserve">- фамилии, имени, отчества и должности специалиста. </w:t>
      </w:r>
    </w:p>
    <w:p w:rsidR="00367F50" w:rsidRPr="00367F50" w:rsidRDefault="00367F50" w:rsidP="00367F50">
      <w:pPr>
        <w:suppressAutoHyphens/>
        <w:jc w:val="both"/>
        <w:rPr>
          <w:sz w:val="18"/>
          <w:szCs w:val="18"/>
          <w:lang w:eastAsia="ar-SA"/>
        </w:rPr>
      </w:pPr>
      <w:r w:rsidRPr="00367F50">
        <w:rPr>
          <w:sz w:val="18"/>
          <w:szCs w:val="18"/>
          <w:lang w:eastAsia="ar-SA"/>
        </w:rPr>
        <w:t xml:space="preserve">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 </w:t>
      </w:r>
    </w:p>
    <w:p w:rsidR="00367F50" w:rsidRPr="00367F50" w:rsidRDefault="00367F50" w:rsidP="00367F50">
      <w:pPr>
        <w:suppressAutoHyphens/>
        <w:jc w:val="both"/>
        <w:rPr>
          <w:sz w:val="18"/>
          <w:szCs w:val="18"/>
          <w:lang w:eastAsia="ar-SA"/>
        </w:rPr>
      </w:pPr>
      <w:r w:rsidRPr="00367F50">
        <w:rPr>
          <w:sz w:val="18"/>
          <w:szCs w:val="18"/>
          <w:lang w:eastAsia="ar-SA"/>
        </w:rPr>
        <w:t xml:space="preserve">При организации рабочих мест следует предусмотреть возможность беспрепятственного входа (выхода) специалистов из помещения. </w:t>
      </w:r>
    </w:p>
    <w:p w:rsidR="00367F50" w:rsidRPr="00367F50" w:rsidRDefault="00367F50" w:rsidP="00367F50">
      <w:pPr>
        <w:suppressAutoHyphens/>
        <w:jc w:val="both"/>
        <w:rPr>
          <w:sz w:val="18"/>
          <w:szCs w:val="18"/>
          <w:lang w:eastAsia="ar-SA"/>
        </w:rPr>
      </w:pPr>
      <w:r w:rsidRPr="00367F50">
        <w:rPr>
          <w:sz w:val="18"/>
          <w:szCs w:val="18"/>
          <w:lang w:eastAsia="ar-SA"/>
        </w:rPr>
        <w:t xml:space="preserve">2.26. 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 </w:t>
      </w:r>
    </w:p>
    <w:p w:rsidR="00367F50" w:rsidRPr="00367F50" w:rsidRDefault="00367F50" w:rsidP="00367F50">
      <w:pPr>
        <w:suppressAutoHyphens/>
        <w:jc w:val="both"/>
        <w:rPr>
          <w:sz w:val="18"/>
          <w:szCs w:val="18"/>
          <w:lang w:eastAsia="ar-SA"/>
        </w:rPr>
      </w:pPr>
      <w:r w:rsidRPr="00367F50">
        <w:rPr>
          <w:sz w:val="18"/>
          <w:szCs w:val="18"/>
          <w:lang w:eastAsia="ar-SA"/>
        </w:rPr>
        <w:t xml:space="preserve">2.27.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 </w:t>
      </w:r>
    </w:p>
    <w:p w:rsidR="00367F50" w:rsidRPr="00367F50" w:rsidRDefault="00367F50" w:rsidP="00367F50">
      <w:pPr>
        <w:suppressAutoHyphens/>
        <w:jc w:val="both"/>
        <w:rPr>
          <w:sz w:val="18"/>
          <w:szCs w:val="18"/>
          <w:lang w:eastAsia="ar-SA"/>
        </w:rPr>
      </w:pPr>
      <w:r w:rsidRPr="00367F50">
        <w:rPr>
          <w:sz w:val="18"/>
          <w:szCs w:val="18"/>
          <w:lang w:eastAsia="ar-SA"/>
        </w:rPr>
        <w:t xml:space="preserve">Помещения для предоставления муниципальной услуги размещаются на нижних этажах зданий, оборудованных отдельным входом, или отдельно стоящих зданиях. На территории, прилегающей к месторасположению Администрации, МФЦ, оборудуются бесплатные места для парковки автотранспортных средств с выделением не менее 10 процентов мест (но не менее одного места) для парковки специальных автотранспортных средств инвалидов (указанные места для парковки не должны занимать иные транспортные средства). </w:t>
      </w:r>
    </w:p>
    <w:p w:rsidR="00367F50" w:rsidRPr="00367F50" w:rsidRDefault="00367F50" w:rsidP="00367F50">
      <w:pPr>
        <w:suppressAutoHyphens/>
        <w:jc w:val="both"/>
        <w:rPr>
          <w:sz w:val="18"/>
          <w:szCs w:val="18"/>
          <w:lang w:eastAsia="ar-SA"/>
        </w:rPr>
      </w:pPr>
      <w:r w:rsidRPr="00367F50">
        <w:rPr>
          <w:sz w:val="18"/>
          <w:szCs w:val="18"/>
          <w:lang w:eastAsia="ar-SA"/>
        </w:rPr>
        <w:t xml:space="preserve">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 </w:t>
      </w:r>
    </w:p>
    <w:p w:rsidR="00367F50" w:rsidRPr="00367F50" w:rsidRDefault="00367F50" w:rsidP="00367F50">
      <w:pPr>
        <w:suppressAutoHyphens/>
        <w:jc w:val="both"/>
        <w:rPr>
          <w:sz w:val="18"/>
          <w:szCs w:val="18"/>
          <w:lang w:eastAsia="ar-SA"/>
        </w:rPr>
      </w:pPr>
      <w:r w:rsidRPr="00367F50">
        <w:rPr>
          <w:sz w:val="18"/>
          <w:szCs w:val="18"/>
          <w:lang w:eastAsia="ar-SA"/>
        </w:rPr>
        <w:t xml:space="preserve">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 </w:t>
      </w:r>
    </w:p>
    <w:p w:rsidR="00367F50" w:rsidRPr="00367F50" w:rsidRDefault="00367F50" w:rsidP="00367F50">
      <w:pPr>
        <w:suppressAutoHyphens/>
        <w:jc w:val="both"/>
        <w:rPr>
          <w:sz w:val="18"/>
          <w:szCs w:val="18"/>
          <w:lang w:eastAsia="ar-SA"/>
        </w:rPr>
      </w:pPr>
      <w:r w:rsidRPr="00367F50">
        <w:rPr>
          <w:sz w:val="18"/>
          <w:szCs w:val="18"/>
          <w:lang w:eastAsia="ar-SA"/>
        </w:rPr>
        <w:t xml:space="preserve">Прием получателей муниципальной услуги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 </w:t>
      </w:r>
    </w:p>
    <w:p w:rsidR="00367F50" w:rsidRPr="00367F50" w:rsidRDefault="00367F50" w:rsidP="00367F50">
      <w:pPr>
        <w:suppressAutoHyphens/>
        <w:jc w:val="both"/>
        <w:rPr>
          <w:sz w:val="18"/>
          <w:szCs w:val="18"/>
          <w:lang w:eastAsia="ar-SA"/>
        </w:rPr>
      </w:pPr>
      <w:r w:rsidRPr="00367F50">
        <w:rPr>
          <w:sz w:val="18"/>
          <w:szCs w:val="18"/>
          <w:lang w:eastAsia="ar-SA"/>
        </w:rPr>
        <w:t xml:space="preserve">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 МФЦ. </w:t>
      </w:r>
    </w:p>
    <w:p w:rsidR="00367F50" w:rsidRPr="00367F50" w:rsidRDefault="00367F50" w:rsidP="00367F50">
      <w:pPr>
        <w:suppressAutoHyphens/>
        <w:jc w:val="both"/>
        <w:rPr>
          <w:sz w:val="18"/>
          <w:szCs w:val="18"/>
          <w:lang w:eastAsia="ar-SA"/>
        </w:rPr>
      </w:pPr>
      <w:r w:rsidRPr="00367F50">
        <w:rPr>
          <w:sz w:val="18"/>
          <w:szCs w:val="18"/>
          <w:lang w:eastAsia="ar-SA"/>
        </w:rPr>
        <w:t xml:space="preserve">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w:t>
      </w:r>
      <w:proofErr w:type="spellStart"/>
      <w:r w:rsidRPr="00367F50">
        <w:rPr>
          <w:sz w:val="18"/>
          <w:szCs w:val="18"/>
          <w:lang w:eastAsia="ar-SA"/>
        </w:rPr>
        <w:t>сурдопереводчика</w:t>
      </w:r>
      <w:proofErr w:type="spellEnd"/>
      <w:r w:rsidRPr="00367F50">
        <w:rPr>
          <w:sz w:val="18"/>
          <w:szCs w:val="18"/>
          <w:lang w:eastAsia="ar-SA"/>
        </w:rPr>
        <w:t xml:space="preserve"> и </w:t>
      </w:r>
      <w:proofErr w:type="spellStart"/>
      <w:r w:rsidRPr="00367F50">
        <w:rPr>
          <w:sz w:val="18"/>
          <w:szCs w:val="18"/>
          <w:lang w:eastAsia="ar-SA"/>
        </w:rPr>
        <w:t>тифлосурдопереводчика</w:t>
      </w:r>
      <w:proofErr w:type="spellEnd"/>
      <w:r w:rsidRPr="00367F50">
        <w:rPr>
          <w:sz w:val="18"/>
          <w:szCs w:val="18"/>
          <w:lang w:eastAsia="ar-SA"/>
        </w:rPr>
        <w:t xml:space="preserve">. </w:t>
      </w:r>
    </w:p>
    <w:p w:rsidR="00367F50" w:rsidRPr="00367F50" w:rsidRDefault="00367F50" w:rsidP="00367F50">
      <w:pPr>
        <w:suppressAutoHyphens/>
        <w:jc w:val="both"/>
        <w:rPr>
          <w:sz w:val="18"/>
          <w:szCs w:val="18"/>
          <w:lang w:eastAsia="ar-SA"/>
        </w:rPr>
      </w:pPr>
      <w:r w:rsidRPr="00367F50">
        <w:rPr>
          <w:sz w:val="18"/>
          <w:szCs w:val="18"/>
          <w:lang w:eastAsia="ar-SA"/>
        </w:rPr>
        <w:t xml:space="preserve">Специалисты Администрации, МФЦ оказывают помощь инвалидам в преодолении барьеров, мешающих получению ими услуг наравне с другими лицами. </w:t>
      </w:r>
    </w:p>
    <w:p w:rsidR="00367F50" w:rsidRPr="00367F50" w:rsidRDefault="00367F50" w:rsidP="00367F50">
      <w:pPr>
        <w:suppressAutoHyphens/>
        <w:jc w:val="both"/>
        <w:rPr>
          <w:sz w:val="18"/>
          <w:szCs w:val="18"/>
          <w:lang w:eastAsia="ar-SA"/>
        </w:rPr>
      </w:pPr>
      <w:r w:rsidRPr="00367F50">
        <w:rPr>
          <w:sz w:val="18"/>
          <w:szCs w:val="18"/>
          <w:lang w:eastAsia="ar-SA"/>
        </w:rPr>
        <w:t xml:space="preserve">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 </w:t>
      </w:r>
    </w:p>
    <w:p w:rsidR="00367F50" w:rsidRPr="00367F50" w:rsidRDefault="00367F50" w:rsidP="00367F50">
      <w:pPr>
        <w:suppressAutoHyphens/>
        <w:jc w:val="both"/>
        <w:rPr>
          <w:sz w:val="18"/>
          <w:szCs w:val="18"/>
          <w:lang w:eastAsia="ar-SA"/>
        </w:rPr>
      </w:pPr>
      <w:r w:rsidRPr="00367F50">
        <w:rPr>
          <w:sz w:val="18"/>
          <w:szCs w:val="18"/>
          <w:lang w:eastAsia="ar-SA"/>
        </w:rPr>
        <w:lastRenderedPageBreak/>
        <w:t xml:space="preserve">Рабочее место специалиста Администрации, МФЦ оснащается настенной вывеской или настольной табличкой с указанием фамилии, имени, отчества и должности. Рабочие места оборудуются средствами сигнализации (стационарными «тревожными кнопками» или переносными многофункциональными </w:t>
      </w:r>
      <w:proofErr w:type="spellStart"/>
      <w:r w:rsidRPr="00367F50">
        <w:rPr>
          <w:sz w:val="18"/>
          <w:szCs w:val="18"/>
          <w:lang w:eastAsia="ar-SA"/>
        </w:rPr>
        <w:t>брелками</w:t>
      </w:r>
      <w:proofErr w:type="spellEnd"/>
      <w:r w:rsidRPr="00367F50">
        <w:rPr>
          <w:sz w:val="18"/>
          <w:szCs w:val="18"/>
          <w:lang w:eastAsia="ar-SA"/>
        </w:rPr>
        <w:t xml:space="preserve">-коммуникаторами). </w:t>
      </w:r>
    </w:p>
    <w:p w:rsidR="00367F50" w:rsidRPr="00367F50" w:rsidRDefault="00367F50" w:rsidP="00367F50">
      <w:pPr>
        <w:suppressAutoHyphens/>
        <w:jc w:val="both"/>
        <w:rPr>
          <w:sz w:val="18"/>
          <w:szCs w:val="18"/>
          <w:lang w:eastAsia="ar-SA"/>
        </w:rPr>
      </w:pPr>
      <w:r w:rsidRPr="00367F50">
        <w:rPr>
          <w:sz w:val="18"/>
          <w:szCs w:val="18"/>
          <w:lang w:eastAsia="ar-SA"/>
        </w:rPr>
        <w:t>Специалисты Администрации, МФЦ обеспечиваются личными нагрудными карточками (</w:t>
      </w:r>
      <w:proofErr w:type="spellStart"/>
      <w:r w:rsidRPr="00367F50">
        <w:rPr>
          <w:sz w:val="18"/>
          <w:szCs w:val="18"/>
          <w:lang w:eastAsia="ar-SA"/>
        </w:rPr>
        <w:t>бейджами</w:t>
      </w:r>
      <w:proofErr w:type="spellEnd"/>
      <w:r w:rsidRPr="00367F50">
        <w:rPr>
          <w:sz w:val="18"/>
          <w:szCs w:val="18"/>
          <w:lang w:eastAsia="ar-SA"/>
        </w:rPr>
        <w:t xml:space="preserve">) с указанием фамилии, имени, отчества и должности. </w:t>
      </w:r>
    </w:p>
    <w:p w:rsidR="00367F50" w:rsidRPr="00367F50" w:rsidRDefault="00367F50" w:rsidP="00367F50">
      <w:pPr>
        <w:suppressAutoHyphens/>
        <w:jc w:val="both"/>
        <w:rPr>
          <w:sz w:val="18"/>
          <w:szCs w:val="18"/>
          <w:lang w:eastAsia="ar-SA"/>
        </w:rPr>
      </w:pPr>
      <w:r w:rsidRPr="00367F50">
        <w:rPr>
          <w:sz w:val="18"/>
          <w:szCs w:val="18"/>
          <w:lang w:eastAsia="ar-SA"/>
        </w:rPr>
        <w:t xml:space="preserve">Места предоставления муниципальной услуги оборудуются с учетом стандарта комфортности предоставления муниципальных услуг. </w:t>
      </w:r>
    </w:p>
    <w:p w:rsidR="00367F50" w:rsidRPr="00367F50" w:rsidRDefault="00367F50" w:rsidP="00367F50">
      <w:pPr>
        <w:suppressAutoHyphens/>
        <w:jc w:val="center"/>
        <w:rPr>
          <w:b/>
          <w:sz w:val="18"/>
          <w:szCs w:val="18"/>
          <w:lang w:eastAsia="ar-SA"/>
        </w:rPr>
      </w:pPr>
      <w:r w:rsidRPr="00367F50">
        <w:rPr>
          <w:b/>
          <w:sz w:val="18"/>
          <w:szCs w:val="18"/>
          <w:lang w:eastAsia="ar-SA"/>
        </w:rPr>
        <w:t>Показатели доступности и качества муниципальной услуги</w:t>
      </w:r>
    </w:p>
    <w:p w:rsidR="00367F50" w:rsidRPr="00367F50" w:rsidRDefault="00367F50" w:rsidP="00367F50">
      <w:pPr>
        <w:suppressAutoHyphens/>
        <w:jc w:val="both"/>
        <w:rPr>
          <w:sz w:val="18"/>
          <w:szCs w:val="18"/>
          <w:lang w:eastAsia="ar-SA"/>
        </w:rPr>
      </w:pPr>
      <w:r w:rsidRPr="00367F50">
        <w:rPr>
          <w:sz w:val="18"/>
          <w:szCs w:val="18"/>
          <w:lang w:eastAsia="ar-SA"/>
        </w:rPr>
        <w:t xml:space="preserve">2.28. Показателями доступности предоставления муниципальной услуги являются: </w:t>
      </w:r>
    </w:p>
    <w:p w:rsidR="00367F50" w:rsidRPr="00367F50" w:rsidRDefault="00367F50" w:rsidP="00367F50">
      <w:pPr>
        <w:suppressAutoHyphens/>
        <w:jc w:val="both"/>
        <w:rPr>
          <w:sz w:val="18"/>
          <w:szCs w:val="18"/>
          <w:lang w:eastAsia="ar-SA"/>
        </w:rPr>
      </w:pPr>
      <w:r w:rsidRPr="00367F50">
        <w:rPr>
          <w:sz w:val="18"/>
          <w:szCs w:val="18"/>
          <w:lang w:eastAsia="ar-SA"/>
        </w:rPr>
        <w:t xml:space="preserve">2.28.1 предоставление возможности получения муниципальной услуги в электронной форме или в МФЦ; </w:t>
      </w:r>
    </w:p>
    <w:p w:rsidR="00367F50" w:rsidRPr="00367F50" w:rsidRDefault="00367F50" w:rsidP="00367F50">
      <w:pPr>
        <w:suppressAutoHyphens/>
        <w:jc w:val="both"/>
        <w:rPr>
          <w:sz w:val="18"/>
          <w:szCs w:val="18"/>
          <w:lang w:eastAsia="ar-SA"/>
        </w:rPr>
      </w:pPr>
      <w:r w:rsidRPr="00367F50">
        <w:rPr>
          <w:sz w:val="18"/>
          <w:szCs w:val="18"/>
          <w:lang w:eastAsia="ar-SA"/>
        </w:rPr>
        <w:t xml:space="preserve">2.28.2 транспортная или пешая доступность к местам предоставления муниципальной услуги; </w:t>
      </w:r>
    </w:p>
    <w:p w:rsidR="00367F50" w:rsidRPr="00367F50" w:rsidRDefault="00367F50" w:rsidP="00367F50">
      <w:pPr>
        <w:suppressAutoHyphens/>
        <w:jc w:val="both"/>
        <w:rPr>
          <w:sz w:val="18"/>
          <w:szCs w:val="18"/>
          <w:lang w:eastAsia="ar-SA"/>
        </w:rPr>
      </w:pPr>
      <w:r w:rsidRPr="00367F50">
        <w:rPr>
          <w:sz w:val="18"/>
          <w:szCs w:val="18"/>
          <w:lang w:eastAsia="ar-SA"/>
        </w:rPr>
        <w:t xml:space="preserve">2.28.3 обеспечение беспрепятственного доступа лицам с ограниченными возможностями передвижения к помещениям, в которых предоставляется муниципальная услуга; </w:t>
      </w:r>
    </w:p>
    <w:p w:rsidR="00367F50" w:rsidRPr="00367F50" w:rsidRDefault="00367F50" w:rsidP="00367F50">
      <w:pPr>
        <w:suppressAutoHyphens/>
        <w:jc w:val="both"/>
        <w:rPr>
          <w:sz w:val="18"/>
          <w:szCs w:val="18"/>
          <w:lang w:eastAsia="ar-SA"/>
        </w:rPr>
      </w:pPr>
      <w:r w:rsidRPr="00367F50">
        <w:rPr>
          <w:sz w:val="18"/>
          <w:szCs w:val="18"/>
          <w:lang w:eastAsia="ar-SA"/>
        </w:rPr>
        <w:t xml:space="preserve">2.28.4 соблюдение требований административного регламента о порядке информирования об оказании муниципальной услуги. </w:t>
      </w:r>
    </w:p>
    <w:p w:rsidR="00367F50" w:rsidRPr="00367F50" w:rsidRDefault="00367F50" w:rsidP="00367F50">
      <w:pPr>
        <w:suppressAutoHyphens/>
        <w:jc w:val="both"/>
        <w:rPr>
          <w:sz w:val="18"/>
          <w:szCs w:val="18"/>
          <w:lang w:eastAsia="ar-SA"/>
        </w:rPr>
      </w:pPr>
      <w:r w:rsidRPr="00367F50">
        <w:rPr>
          <w:sz w:val="18"/>
          <w:szCs w:val="18"/>
          <w:lang w:eastAsia="ar-SA"/>
        </w:rPr>
        <w:t xml:space="preserve">2.29. Показателями качества предоставления муниципальной услуги являются: </w:t>
      </w:r>
    </w:p>
    <w:p w:rsidR="00367F50" w:rsidRPr="00367F50" w:rsidRDefault="00367F50" w:rsidP="00367F50">
      <w:pPr>
        <w:suppressAutoHyphens/>
        <w:jc w:val="both"/>
        <w:rPr>
          <w:sz w:val="18"/>
          <w:szCs w:val="18"/>
          <w:lang w:eastAsia="ar-SA"/>
        </w:rPr>
      </w:pPr>
      <w:r w:rsidRPr="00367F50">
        <w:rPr>
          <w:sz w:val="18"/>
          <w:szCs w:val="18"/>
          <w:lang w:eastAsia="ar-SA"/>
        </w:rPr>
        <w:t xml:space="preserve">2.29.1 соблюдение сроков предоставления муниципальной услуги; </w:t>
      </w:r>
    </w:p>
    <w:p w:rsidR="00367F50" w:rsidRPr="00367F50" w:rsidRDefault="00367F50" w:rsidP="00367F50">
      <w:pPr>
        <w:suppressAutoHyphens/>
        <w:jc w:val="both"/>
        <w:rPr>
          <w:sz w:val="18"/>
          <w:szCs w:val="18"/>
          <w:lang w:eastAsia="ar-SA"/>
        </w:rPr>
      </w:pPr>
      <w:r w:rsidRPr="00367F50">
        <w:rPr>
          <w:sz w:val="18"/>
          <w:szCs w:val="18"/>
          <w:lang w:eastAsia="ar-SA"/>
        </w:rPr>
        <w:t xml:space="preserve">2.29.2 соблюдение установленного времени ожидания в очереди при подаче заявления и при получении результата предоставления муниципальной услуги; </w:t>
      </w:r>
    </w:p>
    <w:p w:rsidR="00367F50" w:rsidRPr="00367F50" w:rsidRDefault="00367F50" w:rsidP="00367F50">
      <w:pPr>
        <w:suppressAutoHyphens/>
        <w:jc w:val="both"/>
        <w:rPr>
          <w:sz w:val="18"/>
          <w:szCs w:val="18"/>
          <w:lang w:eastAsia="ar-SA"/>
        </w:rPr>
      </w:pPr>
      <w:r w:rsidRPr="00367F50">
        <w:rPr>
          <w:sz w:val="18"/>
          <w:szCs w:val="18"/>
          <w:lang w:eastAsia="ar-SA"/>
        </w:rPr>
        <w:t xml:space="preserve">2.29.3 соотношение количества рассмотренных в срок заявлений на предоставление муниципальной услуги к общему количеству заявлений, поступивших в связи с предоставлением муниципальной услуги; </w:t>
      </w:r>
    </w:p>
    <w:p w:rsidR="00367F50" w:rsidRPr="00367F50" w:rsidRDefault="00367F50" w:rsidP="00367F50">
      <w:pPr>
        <w:suppressAutoHyphens/>
        <w:jc w:val="both"/>
        <w:rPr>
          <w:sz w:val="18"/>
          <w:szCs w:val="18"/>
          <w:lang w:eastAsia="ar-SA"/>
        </w:rPr>
      </w:pPr>
      <w:r w:rsidRPr="00367F50">
        <w:rPr>
          <w:sz w:val="18"/>
          <w:szCs w:val="18"/>
          <w:lang w:eastAsia="ar-SA"/>
        </w:rPr>
        <w:t xml:space="preserve">2.29.4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 </w:t>
      </w:r>
    </w:p>
    <w:p w:rsidR="00367F50" w:rsidRPr="00367F50" w:rsidRDefault="00367F50" w:rsidP="00367F50">
      <w:pPr>
        <w:suppressAutoHyphens/>
        <w:jc w:val="both"/>
        <w:rPr>
          <w:sz w:val="18"/>
          <w:szCs w:val="18"/>
          <w:lang w:eastAsia="ar-SA"/>
        </w:rPr>
      </w:pPr>
      <w:r w:rsidRPr="00367F50">
        <w:rPr>
          <w:sz w:val="18"/>
          <w:szCs w:val="18"/>
          <w:lang w:eastAsia="ar-SA"/>
        </w:rPr>
        <w:t xml:space="preserve">2.30. В процессе предоставления муниципальной услуги заявитель взаимодействует с муниципальными служащими Администрации, специалистами МФЦ: </w:t>
      </w:r>
    </w:p>
    <w:p w:rsidR="00367F50" w:rsidRPr="00367F50" w:rsidRDefault="00367F50" w:rsidP="00367F50">
      <w:pPr>
        <w:suppressAutoHyphens/>
        <w:jc w:val="both"/>
        <w:rPr>
          <w:sz w:val="18"/>
          <w:szCs w:val="18"/>
          <w:lang w:eastAsia="ar-SA"/>
        </w:rPr>
      </w:pPr>
      <w:r w:rsidRPr="00367F50">
        <w:rPr>
          <w:sz w:val="18"/>
          <w:szCs w:val="18"/>
          <w:lang w:eastAsia="ar-SA"/>
        </w:rPr>
        <w:t xml:space="preserve">2.30.1 при подаче документов для получения муниципальной услуги; </w:t>
      </w:r>
    </w:p>
    <w:p w:rsidR="00367F50" w:rsidRPr="00367F50" w:rsidRDefault="00367F50" w:rsidP="00367F50">
      <w:pPr>
        <w:suppressAutoHyphens/>
        <w:jc w:val="both"/>
        <w:rPr>
          <w:sz w:val="18"/>
          <w:szCs w:val="18"/>
          <w:lang w:eastAsia="ar-SA"/>
        </w:rPr>
      </w:pPr>
      <w:r w:rsidRPr="00367F50">
        <w:rPr>
          <w:sz w:val="18"/>
          <w:szCs w:val="18"/>
          <w:lang w:eastAsia="ar-SA"/>
        </w:rPr>
        <w:t xml:space="preserve">2.30.2 при получении результата оказания муниципальной услуги. </w:t>
      </w:r>
    </w:p>
    <w:p w:rsidR="00367F50" w:rsidRPr="00367F50" w:rsidRDefault="00367F50" w:rsidP="00367F50">
      <w:pPr>
        <w:suppressAutoHyphens/>
        <w:jc w:val="center"/>
        <w:rPr>
          <w:b/>
          <w:sz w:val="18"/>
          <w:szCs w:val="18"/>
          <w:lang w:eastAsia="ar-SA"/>
        </w:rPr>
      </w:pPr>
      <w:r w:rsidRPr="00367F50">
        <w:rPr>
          <w:b/>
          <w:sz w:val="18"/>
          <w:szCs w:val="18"/>
          <w:lang w:eastAsia="ar-SA"/>
        </w:rPr>
        <w:t>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367F50" w:rsidRPr="00367F50" w:rsidRDefault="00367F50" w:rsidP="00367F50">
      <w:pPr>
        <w:suppressAutoHyphens/>
        <w:jc w:val="both"/>
        <w:rPr>
          <w:sz w:val="18"/>
          <w:szCs w:val="18"/>
          <w:lang w:eastAsia="ar-SA"/>
        </w:rPr>
      </w:pPr>
      <w:r w:rsidRPr="00367F50">
        <w:rPr>
          <w:sz w:val="18"/>
          <w:szCs w:val="18"/>
          <w:lang w:eastAsia="ar-SA"/>
        </w:rPr>
        <w:t xml:space="preserve">2.31. Для получения муниципальной услуги заявителю предоставляется возможность представить заявление в МФЦ в соответствии с соглашением о взаимодействии, заключенным между МФЦ и Администрацией, с момента вступления в силу соглашения о взаимодействии. </w:t>
      </w:r>
    </w:p>
    <w:p w:rsidR="00367F50" w:rsidRPr="00367F50" w:rsidRDefault="00367F50" w:rsidP="00367F50">
      <w:pPr>
        <w:suppressAutoHyphens/>
        <w:jc w:val="both"/>
        <w:rPr>
          <w:sz w:val="18"/>
          <w:szCs w:val="18"/>
          <w:lang w:eastAsia="ar-SA"/>
        </w:rPr>
      </w:pPr>
      <w:r w:rsidRPr="00367F50">
        <w:rPr>
          <w:sz w:val="18"/>
          <w:szCs w:val="18"/>
          <w:lang w:eastAsia="ar-SA"/>
        </w:rPr>
        <w:t xml:space="preserve">2.32. Заявление и иные документы, указанные в пунктах 2.6 и 2.7 Административного регламента, могут быть поданы заявителем в электронной форме. </w:t>
      </w:r>
    </w:p>
    <w:p w:rsidR="00367F50" w:rsidRPr="00367F50" w:rsidRDefault="00367F50" w:rsidP="00367F50">
      <w:pPr>
        <w:suppressAutoHyphens/>
        <w:jc w:val="both"/>
        <w:rPr>
          <w:sz w:val="18"/>
          <w:szCs w:val="18"/>
          <w:lang w:eastAsia="ar-SA"/>
        </w:rPr>
      </w:pPr>
      <w:r w:rsidRPr="00367F50">
        <w:rPr>
          <w:sz w:val="18"/>
          <w:szCs w:val="18"/>
          <w:lang w:eastAsia="ar-SA"/>
        </w:rPr>
        <w:t xml:space="preserve">2.33. Заявление и документы в форме электронных документов предоставляются в Администрацию посредством отправки через личный кабинет Единого портала и (или) Регионального портала. </w:t>
      </w:r>
    </w:p>
    <w:p w:rsidR="00367F50" w:rsidRPr="00367F50" w:rsidRDefault="00367F50" w:rsidP="00367F50">
      <w:pPr>
        <w:suppressAutoHyphens/>
        <w:jc w:val="both"/>
        <w:rPr>
          <w:sz w:val="18"/>
          <w:szCs w:val="18"/>
          <w:lang w:eastAsia="ar-SA"/>
        </w:rPr>
      </w:pPr>
      <w:r w:rsidRPr="00367F50">
        <w:rPr>
          <w:sz w:val="18"/>
          <w:szCs w:val="18"/>
          <w:lang w:eastAsia="ar-SA"/>
        </w:rPr>
        <w:t xml:space="preserve">2.34. Заявление и документы в электронной форме подписываются в соответствии с Федеральным законом № 63-ФЗ простой электронной подписью, либо усиленной неквалифицированной электронной подписью, либо усиленной квалификационной электронной подписью, соответствующей одному из следующих классов средств электронной подписи: КС1, КС2, КС3. </w:t>
      </w:r>
    </w:p>
    <w:p w:rsidR="00367F50" w:rsidRPr="00367F50" w:rsidRDefault="00367F50" w:rsidP="00367F50">
      <w:pPr>
        <w:suppressAutoHyphens/>
        <w:jc w:val="both"/>
        <w:rPr>
          <w:sz w:val="18"/>
          <w:szCs w:val="18"/>
          <w:lang w:eastAsia="ar-SA"/>
        </w:rPr>
      </w:pPr>
      <w:r w:rsidRPr="00367F50">
        <w:rPr>
          <w:sz w:val="18"/>
          <w:szCs w:val="18"/>
          <w:lang w:eastAsia="ar-SA"/>
        </w:rPr>
        <w:t xml:space="preserve">2.35. Представление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не требуется в случае представления заявления посредством отправки через личный кабинет Единого портала и (или) Регионального портала, а также, если заявление подписано усиленной квалифицированной электронной подписью. </w:t>
      </w:r>
    </w:p>
    <w:p w:rsidR="00367F50" w:rsidRPr="00367F50" w:rsidRDefault="00367F50" w:rsidP="00367F50">
      <w:pPr>
        <w:suppressAutoHyphens/>
        <w:jc w:val="both"/>
        <w:rPr>
          <w:sz w:val="18"/>
          <w:szCs w:val="18"/>
          <w:lang w:eastAsia="ar-SA"/>
        </w:rPr>
      </w:pPr>
      <w:r w:rsidRPr="00367F50">
        <w:rPr>
          <w:sz w:val="18"/>
          <w:szCs w:val="18"/>
          <w:lang w:eastAsia="ar-SA"/>
        </w:rPr>
        <w:t xml:space="preserve">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 </w:t>
      </w:r>
    </w:p>
    <w:p w:rsidR="00367F50" w:rsidRPr="00367F50" w:rsidRDefault="00367F50" w:rsidP="00367F50">
      <w:pPr>
        <w:suppressAutoHyphens/>
        <w:jc w:val="both"/>
        <w:rPr>
          <w:sz w:val="18"/>
          <w:szCs w:val="18"/>
          <w:lang w:eastAsia="ar-SA"/>
        </w:rPr>
      </w:pPr>
      <w:r w:rsidRPr="00367F50">
        <w:rPr>
          <w:sz w:val="18"/>
          <w:szCs w:val="18"/>
          <w:lang w:eastAsia="ar-SA"/>
        </w:rPr>
        <w:t xml:space="preserve">2.36. Заявления и прилагаемые к ним документы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 </w:t>
      </w:r>
    </w:p>
    <w:p w:rsidR="00367F50" w:rsidRPr="00367F50" w:rsidRDefault="00367F50" w:rsidP="00367F50">
      <w:pPr>
        <w:suppressAutoHyphens/>
        <w:jc w:val="both"/>
        <w:rPr>
          <w:sz w:val="18"/>
          <w:szCs w:val="18"/>
          <w:lang w:eastAsia="ar-SA"/>
        </w:rPr>
      </w:pPr>
      <w:r w:rsidRPr="00367F50">
        <w:rPr>
          <w:sz w:val="18"/>
          <w:szCs w:val="18"/>
          <w:lang w:eastAsia="ar-SA"/>
        </w:rPr>
        <w:t xml:space="preserve">Заявления представляются в виде файлов в формате </w:t>
      </w:r>
      <w:proofErr w:type="spellStart"/>
      <w:r w:rsidRPr="00367F50">
        <w:rPr>
          <w:sz w:val="18"/>
          <w:szCs w:val="18"/>
          <w:lang w:eastAsia="ar-SA"/>
        </w:rPr>
        <w:t>doc</w:t>
      </w:r>
      <w:proofErr w:type="spellEnd"/>
      <w:r w:rsidRPr="00367F50">
        <w:rPr>
          <w:sz w:val="18"/>
          <w:szCs w:val="18"/>
          <w:lang w:eastAsia="ar-SA"/>
        </w:rPr>
        <w:t xml:space="preserve">, </w:t>
      </w:r>
      <w:proofErr w:type="spellStart"/>
      <w:r w:rsidRPr="00367F50">
        <w:rPr>
          <w:sz w:val="18"/>
          <w:szCs w:val="18"/>
          <w:lang w:eastAsia="ar-SA"/>
        </w:rPr>
        <w:t>docx</w:t>
      </w:r>
      <w:proofErr w:type="spellEnd"/>
      <w:r w:rsidRPr="00367F50">
        <w:rPr>
          <w:sz w:val="18"/>
          <w:szCs w:val="18"/>
          <w:lang w:eastAsia="ar-SA"/>
        </w:rPr>
        <w:t xml:space="preserve">, </w:t>
      </w:r>
      <w:proofErr w:type="spellStart"/>
      <w:r w:rsidRPr="00367F50">
        <w:rPr>
          <w:sz w:val="18"/>
          <w:szCs w:val="18"/>
          <w:lang w:eastAsia="ar-SA"/>
        </w:rPr>
        <w:t>txt</w:t>
      </w:r>
      <w:proofErr w:type="spellEnd"/>
      <w:r w:rsidRPr="00367F50">
        <w:rPr>
          <w:sz w:val="18"/>
          <w:szCs w:val="18"/>
          <w:lang w:eastAsia="ar-SA"/>
        </w:rPr>
        <w:t xml:space="preserve">, </w:t>
      </w:r>
      <w:proofErr w:type="spellStart"/>
      <w:r w:rsidRPr="00367F50">
        <w:rPr>
          <w:sz w:val="18"/>
          <w:szCs w:val="18"/>
          <w:lang w:eastAsia="ar-SA"/>
        </w:rPr>
        <w:t>xls</w:t>
      </w:r>
      <w:proofErr w:type="spellEnd"/>
      <w:r w:rsidRPr="00367F50">
        <w:rPr>
          <w:sz w:val="18"/>
          <w:szCs w:val="18"/>
          <w:lang w:eastAsia="ar-SA"/>
        </w:rPr>
        <w:t xml:space="preserve">, </w:t>
      </w:r>
      <w:proofErr w:type="spellStart"/>
      <w:r w:rsidRPr="00367F50">
        <w:rPr>
          <w:sz w:val="18"/>
          <w:szCs w:val="18"/>
          <w:lang w:eastAsia="ar-SA"/>
        </w:rPr>
        <w:t>xlsx</w:t>
      </w:r>
      <w:proofErr w:type="spellEnd"/>
      <w:r w:rsidRPr="00367F50">
        <w:rPr>
          <w:sz w:val="18"/>
          <w:szCs w:val="18"/>
          <w:lang w:eastAsia="ar-SA"/>
        </w:rPr>
        <w:t xml:space="preserve">, </w:t>
      </w:r>
      <w:proofErr w:type="spellStart"/>
      <w:r w:rsidRPr="00367F50">
        <w:rPr>
          <w:sz w:val="18"/>
          <w:szCs w:val="18"/>
          <w:lang w:eastAsia="ar-SA"/>
        </w:rPr>
        <w:t>rtf</w:t>
      </w:r>
      <w:proofErr w:type="spellEnd"/>
      <w:r w:rsidRPr="00367F50">
        <w:rPr>
          <w:sz w:val="18"/>
          <w:szCs w:val="18"/>
          <w:lang w:eastAsia="ar-SA"/>
        </w:rPr>
        <w:t xml:space="preserve">, если указанные заявления предоставляются в форме электронного документа посредством электронной почты. </w:t>
      </w:r>
    </w:p>
    <w:p w:rsidR="00367F50" w:rsidRPr="00367F50" w:rsidRDefault="00367F50" w:rsidP="00367F50">
      <w:pPr>
        <w:suppressAutoHyphens/>
        <w:jc w:val="both"/>
        <w:rPr>
          <w:sz w:val="18"/>
          <w:szCs w:val="18"/>
          <w:lang w:eastAsia="ar-SA"/>
        </w:rPr>
      </w:pPr>
      <w:r w:rsidRPr="00367F50">
        <w:rPr>
          <w:sz w:val="18"/>
          <w:szCs w:val="18"/>
          <w:lang w:eastAsia="ar-SA"/>
        </w:rPr>
        <w:t xml:space="preserve">Электронные документы (электронные образы документов), прилагаемые к заявлению, в том числе доверенности, направляются в виде файлов в форматах PDF, TIF. </w:t>
      </w:r>
    </w:p>
    <w:p w:rsidR="00367F50" w:rsidRPr="00367F50" w:rsidRDefault="00367F50" w:rsidP="00367F50">
      <w:pPr>
        <w:suppressAutoHyphens/>
        <w:jc w:val="both"/>
        <w:rPr>
          <w:sz w:val="18"/>
          <w:szCs w:val="18"/>
          <w:lang w:eastAsia="ar-SA"/>
        </w:rPr>
      </w:pPr>
      <w:r w:rsidRPr="00367F50">
        <w:rPr>
          <w:sz w:val="18"/>
          <w:szCs w:val="18"/>
          <w:lang w:eastAsia="ar-SA"/>
        </w:rPr>
        <w:t xml:space="preserve">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 </w:t>
      </w:r>
    </w:p>
    <w:p w:rsidR="00367F50" w:rsidRPr="00367F50" w:rsidRDefault="00367F50" w:rsidP="00367F50">
      <w:pPr>
        <w:suppressAutoHyphens/>
        <w:jc w:val="both"/>
        <w:rPr>
          <w:sz w:val="18"/>
          <w:szCs w:val="18"/>
          <w:lang w:eastAsia="ar-SA"/>
        </w:rPr>
      </w:pPr>
      <w:r w:rsidRPr="00367F50">
        <w:rPr>
          <w:sz w:val="18"/>
          <w:szCs w:val="18"/>
          <w:lang w:eastAsia="ar-SA"/>
        </w:rPr>
        <w:t xml:space="preserve">2.37. По выбору заявителя результат предоставления муниципальной услуги направляется в виде: </w:t>
      </w:r>
    </w:p>
    <w:p w:rsidR="00367F50" w:rsidRPr="00367F50" w:rsidRDefault="00367F50" w:rsidP="00367F50">
      <w:pPr>
        <w:suppressAutoHyphens/>
        <w:jc w:val="both"/>
        <w:rPr>
          <w:sz w:val="18"/>
          <w:szCs w:val="18"/>
          <w:lang w:eastAsia="ar-SA"/>
        </w:rPr>
      </w:pPr>
      <w:r w:rsidRPr="00367F50">
        <w:rPr>
          <w:sz w:val="18"/>
          <w:szCs w:val="18"/>
          <w:lang w:eastAsia="ar-SA"/>
        </w:rPr>
        <w:t xml:space="preserve">2.37.1 электронного документа, подписанного уполномоченным должностным лицом с использованием усиленной квалифицированной электронной подписи, через личный кабинет Единого портала и (или) Регионального портала; </w:t>
      </w:r>
    </w:p>
    <w:p w:rsidR="00367F50" w:rsidRPr="00367F50" w:rsidRDefault="00367F50" w:rsidP="00367F50">
      <w:pPr>
        <w:suppressAutoHyphens/>
        <w:jc w:val="both"/>
        <w:rPr>
          <w:sz w:val="18"/>
          <w:szCs w:val="18"/>
          <w:lang w:eastAsia="ar-SA"/>
        </w:rPr>
      </w:pPr>
      <w:r w:rsidRPr="00367F50">
        <w:rPr>
          <w:sz w:val="18"/>
          <w:szCs w:val="18"/>
          <w:lang w:eastAsia="ar-SA"/>
        </w:rPr>
        <w:t xml:space="preserve">2.37.2 документа на бумажном носителе, который заявитель (представитель заявителя) получает непосредственно при личном обращении в Администрацию либо МФЦ; </w:t>
      </w:r>
    </w:p>
    <w:p w:rsidR="00367F50" w:rsidRPr="00367F50" w:rsidRDefault="00367F50" w:rsidP="00367F50">
      <w:pPr>
        <w:suppressAutoHyphens/>
        <w:jc w:val="both"/>
        <w:rPr>
          <w:sz w:val="18"/>
          <w:szCs w:val="18"/>
          <w:lang w:eastAsia="ar-SA"/>
        </w:rPr>
      </w:pPr>
      <w:r w:rsidRPr="00367F50">
        <w:rPr>
          <w:sz w:val="18"/>
          <w:szCs w:val="18"/>
          <w:lang w:eastAsia="ar-SA"/>
        </w:rPr>
        <w:t xml:space="preserve">2.37.3 документа на бумажном носителе, который направляется заявителю посредством почтового отправления. </w:t>
      </w:r>
    </w:p>
    <w:p w:rsidR="00367F50" w:rsidRPr="00367F50" w:rsidRDefault="00367F50" w:rsidP="00367F50">
      <w:pPr>
        <w:suppressAutoHyphens/>
        <w:jc w:val="center"/>
        <w:rPr>
          <w:b/>
          <w:sz w:val="18"/>
          <w:szCs w:val="18"/>
          <w:lang w:eastAsia="ar-SA"/>
        </w:rPr>
      </w:pPr>
      <w:r w:rsidRPr="00367F50">
        <w:rPr>
          <w:b/>
          <w:sz w:val="18"/>
          <w:szCs w:val="18"/>
          <w:lang w:eastAsia="ar-SA"/>
        </w:rPr>
        <w:t>III. Состав, последовательность и сроки выполнения административных процедур (действий), требования к порядку их выполнения, включая особенности выполнения административных процедур (действий) в электронной форме, в том числе с использованием системы межведомственного электронного взаимодействия, а также особенности выполнения административных процедур в многофункциональном центре</w:t>
      </w:r>
    </w:p>
    <w:p w:rsidR="00367F50" w:rsidRPr="00367F50" w:rsidRDefault="00367F50" w:rsidP="00367F50">
      <w:pPr>
        <w:suppressAutoHyphens/>
        <w:jc w:val="both"/>
        <w:rPr>
          <w:sz w:val="18"/>
          <w:szCs w:val="18"/>
          <w:lang w:eastAsia="ar-SA"/>
        </w:rPr>
      </w:pPr>
      <w:r w:rsidRPr="00367F50">
        <w:rPr>
          <w:sz w:val="18"/>
          <w:szCs w:val="18"/>
          <w:lang w:eastAsia="ar-SA"/>
        </w:rPr>
        <w:t xml:space="preserve">3.1. Предоставление муниципальной услуги включает в себя следующие административные процедуры (Блок-схема предоставления муниципальной услуги представлена в приложении № 2 к Административному регламенту): </w:t>
      </w:r>
    </w:p>
    <w:p w:rsidR="00367F50" w:rsidRPr="00367F50" w:rsidRDefault="00367F50" w:rsidP="00367F50">
      <w:pPr>
        <w:suppressAutoHyphens/>
        <w:jc w:val="both"/>
        <w:rPr>
          <w:sz w:val="18"/>
          <w:szCs w:val="18"/>
          <w:lang w:eastAsia="ar-SA"/>
        </w:rPr>
      </w:pPr>
      <w:r w:rsidRPr="00367F50">
        <w:rPr>
          <w:sz w:val="18"/>
          <w:szCs w:val="18"/>
          <w:lang w:eastAsia="ar-SA"/>
        </w:rPr>
        <w:t xml:space="preserve">3.1.1 прием и регистрация заявления для получения муниципальной услуги; </w:t>
      </w:r>
    </w:p>
    <w:p w:rsidR="00367F50" w:rsidRPr="00367F50" w:rsidRDefault="00367F50" w:rsidP="00367F50">
      <w:pPr>
        <w:suppressAutoHyphens/>
        <w:jc w:val="both"/>
        <w:rPr>
          <w:sz w:val="18"/>
          <w:szCs w:val="18"/>
          <w:lang w:eastAsia="ar-SA"/>
        </w:rPr>
      </w:pPr>
      <w:r w:rsidRPr="00367F50">
        <w:rPr>
          <w:sz w:val="18"/>
          <w:szCs w:val="18"/>
          <w:lang w:eastAsia="ar-SA"/>
        </w:rPr>
        <w:t xml:space="preserve">3.1.2 формирование и направление запросов; </w:t>
      </w:r>
    </w:p>
    <w:p w:rsidR="00367F50" w:rsidRPr="00367F50" w:rsidRDefault="00367F50" w:rsidP="00367F50">
      <w:pPr>
        <w:suppressAutoHyphens/>
        <w:jc w:val="both"/>
        <w:rPr>
          <w:sz w:val="18"/>
          <w:szCs w:val="18"/>
          <w:lang w:eastAsia="ar-SA"/>
        </w:rPr>
      </w:pPr>
      <w:r w:rsidRPr="00367F50">
        <w:rPr>
          <w:sz w:val="18"/>
          <w:szCs w:val="18"/>
          <w:lang w:eastAsia="ar-SA"/>
        </w:rPr>
        <w:t xml:space="preserve">3.1.3 рассмотрение заявления и принятие решения; </w:t>
      </w:r>
    </w:p>
    <w:p w:rsidR="00367F50" w:rsidRPr="00367F50" w:rsidRDefault="00367F50" w:rsidP="00367F50">
      <w:pPr>
        <w:suppressAutoHyphens/>
        <w:jc w:val="both"/>
        <w:rPr>
          <w:sz w:val="18"/>
          <w:szCs w:val="18"/>
          <w:lang w:eastAsia="ar-SA"/>
        </w:rPr>
      </w:pPr>
      <w:r w:rsidRPr="00367F50">
        <w:rPr>
          <w:sz w:val="18"/>
          <w:szCs w:val="18"/>
          <w:lang w:eastAsia="ar-SA"/>
        </w:rPr>
        <w:t xml:space="preserve">3.1.4 выдача заявителю результата предоставления муниципальной услуги. </w:t>
      </w:r>
    </w:p>
    <w:p w:rsidR="00367F50" w:rsidRPr="00367F50" w:rsidRDefault="00367F50" w:rsidP="00367F50">
      <w:pPr>
        <w:suppressAutoHyphens/>
        <w:jc w:val="center"/>
        <w:rPr>
          <w:b/>
          <w:sz w:val="18"/>
          <w:szCs w:val="18"/>
          <w:lang w:eastAsia="ar-SA"/>
        </w:rPr>
      </w:pPr>
      <w:r w:rsidRPr="00367F50">
        <w:rPr>
          <w:b/>
          <w:sz w:val="18"/>
          <w:szCs w:val="18"/>
          <w:lang w:eastAsia="ar-SA"/>
        </w:rPr>
        <w:t>Прием и регистрация заявления для получения муниципальной услуги</w:t>
      </w:r>
    </w:p>
    <w:p w:rsidR="00367F50" w:rsidRPr="00367F50" w:rsidRDefault="00367F50" w:rsidP="00367F50">
      <w:pPr>
        <w:suppressAutoHyphens/>
        <w:jc w:val="center"/>
        <w:rPr>
          <w:b/>
          <w:sz w:val="18"/>
          <w:szCs w:val="18"/>
          <w:lang w:eastAsia="ar-SA"/>
        </w:rPr>
      </w:pPr>
    </w:p>
    <w:p w:rsidR="00367F50" w:rsidRPr="00367F50" w:rsidRDefault="00367F50" w:rsidP="00367F50">
      <w:pPr>
        <w:suppressAutoHyphens/>
        <w:jc w:val="both"/>
        <w:rPr>
          <w:sz w:val="18"/>
          <w:szCs w:val="18"/>
          <w:lang w:eastAsia="ar-SA"/>
        </w:rPr>
      </w:pPr>
      <w:r w:rsidRPr="00367F50">
        <w:rPr>
          <w:sz w:val="18"/>
          <w:szCs w:val="18"/>
          <w:lang w:eastAsia="ar-SA"/>
        </w:rPr>
        <w:lastRenderedPageBreak/>
        <w:t xml:space="preserve">3.2. Основанием для начала административной процедуры является обращение заявителя с заявлением для предоставления муниципальной услуги. </w:t>
      </w:r>
    </w:p>
    <w:p w:rsidR="00367F50" w:rsidRPr="00367F50" w:rsidRDefault="00367F50" w:rsidP="00367F50">
      <w:pPr>
        <w:suppressAutoHyphens/>
        <w:jc w:val="both"/>
        <w:rPr>
          <w:sz w:val="18"/>
          <w:szCs w:val="18"/>
          <w:lang w:eastAsia="ar-SA"/>
        </w:rPr>
      </w:pPr>
      <w:r w:rsidRPr="00367F50">
        <w:rPr>
          <w:sz w:val="18"/>
          <w:szCs w:val="18"/>
          <w:lang w:eastAsia="ar-SA"/>
        </w:rPr>
        <w:t xml:space="preserve">3.3. Заявление представляется заявителем (представителем заявителя) в Администрацию или МФЦ. </w:t>
      </w:r>
    </w:p>
    <w:p w:rsidR="00367F50" w:rsidRPr="00367F50" w:rsidRDefault="00367F50" w:rsidP="00367F50">
      <w:pPr>
        <w:suppressAutoHyphens/>
        <w:jc w:val="both"/>
        <w:rPr>
          <w:sz w:val="18"/>
          <w:szCs w:val="18"/>
          <w:lang w:eastAsia="ar-SA"/>
        </w:rPr>
      </w:pPr>
      <w:r w:rsidRPr="00367F50">
        <w:rPr>
          <w:sz w:val="18"/>
          <w:szCs w:val="18"/>
          <w:lang w:eastAsia="ar-SA"/>
        </w:rPr>
        <w:t xml:space="preserve">Заявление направляется заявителем (представителем заявителя) в Администрацию на бумажном носителе посредством почтового отправления или представляется лично или в форме электронного документа. </w:t>
      </w:r>
    </w:p>
    <w:p w:rsidR="00367F50" w:rsidRPr="00367F50" w:rsidRDefault="00367F50" w:rsidP="00367F50">
      <w:pPr>
        <w:suppressAutoHyphens/>
        <w:jc w:val="both"/>
        <w:rPr>
          <w:sz w:val="18"/>
          <w:szCs w:val="18"/>
          <w:lang w:eastAsia="ar-SA"/>
        </w:rPr>
      </w:pPr>
      <w:r w:rsidRPr="00367F50">
        <w:rPr>
          <w:sz w:val="18"/>
          <w:szCs w:val="18"/>
          <w:lang w:eastAsia="ar-SA"/>
        </w:rPr>
        <w:t xml:space="preserve">Заявление подписывается заявителем либо представителем заявителя. </w:t>
      </w:r>
    </w:p>
    <w:p w:rsidR="00367F50" w:rsidRPr="00367F50" w:rsidRDefault="00367F50" w:rsidP="00367F50">
      <w:pPr>
        <w:suppressAutoHyphens/>
        <w:jc w:val="both"/>
        <w:rPr>
          <w:sz w:val="18"/>
          <w:szCs w:val="18"/>
          <w:lang w:eastAsia="ar-SA"/>
        </w:rPr>
      </w:pPr>
      <w:r w:rsidRPr="00367F50">
        <w:rPr>
          <w:sz w:val="18"/>
          <w:szCs w:val="18"/>
          <w:lang w:eastAsia="ar-SA"/>
        </w:rPr>
        <w:t xml:space="preserve">3.4. 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 </w:t>
      </w:r>
    </w:p>
    <w:p w:rsidR="00367F50" w:rsidRPr="00367F50" w:rsidRDefault="00367F50" w:rsidP="00367F50">
      <w:pPr>
        <w:suppressAutoHyphens/>
        <w:jc w:val="both"/>
        <w:rPr>
          <w:sz w:val="18"/>
          <w:szCs w:val="18"/>
          <w:lang w:eastAsia="ar-SA"/>
        </w:rPr>
      </w:pPr>
      <w:r w:rsidRPr="00367F50">
        <w:rPr>
          <w:sz w:val="18"/>
          <w:szCs w:val="18"/>
          <w:lang w:eastAsia="ar-SA"/>
        </w:rPr>
        <w:t xml:space="preserve">При представлении заявителем документов устанавливается личность заявителя, проверяются полномочия заявителя, осуществляется проверка соответствия сведений, указанных в заявлении, представленным документам, полнота и правильность оформления заявления. </w:t>
      </w:r>
    </w:p>
    <w:p w:rsidR="00367F50" w:rsidRPr="00367F50" w:rsidRDefault="00367F50" w:rsidP="00367F50">
      <w:pPr>
        <w:suppressAutoHyphens/>
        <w:jc w:val="both"/>
        <w:rPr>
          <w:sz w:val="18"/>
          <w:szCs w:val="18"/>
          <w:lang w:eastAsia="ar-SA"/>
        </w:rPr>
      </w:pPr>
      <w:r w:rsidRPr="00367F50">
        <w:rPr>
          <w:sz w:val="18"/>
          <w:szCs w:val="18"/>
          <w:lang w:eastAsia="ar-SA"/>
        </w:rPr>
        <w:t xml:space="preserve">3.5. При приеме заявления сотрудник Администрации, специалист МФЦ, ответственный за прием и регистрацию документов по предоставлению муниципальной услуги проверяет: </w:t>
      </w:r>
    </w:p>
    <w:p w:rsidR="00367F50" w:rsidRPr="00367F50" w:rsidRDefault="00367F50" w:rsidP="00367F50">
      <w:pPr>
        <w:suppressAutoHyphens/>
        <w:jc w:val="both"/>
        <w:rPr>
          <w:sz w:val="18"/>
          <w:szCs w:val="18"/>
          <w:lang w:eastAsia="ar-SA"/>
        </w:rPr>
      </w:pPr>
      <w:r w:rsidRPr="00367F50">
        <w:rPr>
          <w:sz w:val="18"/>
          <w:szCs w:val="18"/>
          <w:lang w:eastAsia="ar-SA"/>
        </w:rPr>
        <w:t xml:space="preserve">- правильность заполнения заявления; </w:t>
      </w:r>
    </w:p>
    <w:p w:rsidR="00367F50" w:rsidRPr="00367F50" w:rsidRDefault="00367F50" w:rsidP="00367F50">
      <w:pPr>
        <w:suppressAutoHyphens/>
        <w:jc w:val="both"/>
        <w:rPr>
          <w:sz w:val="18"/>
          <w:szCs w:val="18"/>
          <w:lang w:eastAsia="ar-SA"/>
        </w:rPr>
      </w:pPr>
      <w:r w:rsidRPr="00367F50">
        <w:rPr>
          <w:sz w:val="18"/>
          <w:szCs w:val="18"/>
          <w:lang w:eastAsia="ar-SA"/>
        </w:rPr>
        <w:t xml:space="preserve">- действительность основного документа, удостоверяющего личность заявителя, и (или) доверенности от уполномоченного лица; </w:t>
      </w:r>
    </w:p>
    <w:p w:rsidR="00367F50" w:rsidRPr="00367F50" w:rsidRDefault="00367F50" w:rsidP="00367F50">
      <w:pPr>
        <w:suppressAutoHyphens/>
        <w:jc w:val="both"/>
        <w:rPr>
          <w:sz w:val="18"/>
          <w:szCs w:val="18"/>
          <w:lang w:eastAsia="ar-SA"/>
        </w:rPr>
      </w:pPr>
      <w:r w:rsidRPr="00367F50">
        <w:rPr>
          <w:sz w:val="18"/>
          <w:szCs w:val="18"/>
          <w:lang w:eastAsia="ar-SA"/>
        </w:rPr>
        <w:t xml:space="preserve">- осуществляет сверку сведений, указанных заявителем в заявлении, со сведениями, содержащимися в паспорте и других представленных документах; </w:t>
      </w:r>
    </w:p>
    <w:p w:rsidR="00367F50" w:rsidRPr="00367F50" w:rsidRDefault="00367F50" w:rsidP="00367F50">
      <w:pPr>
        <w:suppressAutoHyphens/>
        <w:jc w:val="both"/>
        <w:rPr>
          <w:sz w:val="18"/>
          <w:szCs w:val="18"/>
          <w:lang w:eastAsia="ar-SA"/>
        </w:rPr>
      </w:pPr>
      <w:r w:rsidRPr="00367F50">
        <w:rPr>
          <w:sz w:val="18"/>
          <w:szCs w:val="18"/>
          <w:lang w:eastAsia="ar-SA"/>
        </w:rPr>
        <w:t xml:space="preserve">- комплектность документов, прилагаемых к заявлению. </w:t>
      </w:r>
    </w:p>
    <w:p w:rsidR="00367F50" w:rsidRPr="00367F50" w:rsidRDefault="00367F50" w:rsidP="00367F50">
      <w:pPr>
        <w:suppressAutoHyphens/>
        <w:jc w:val="both"/>
        <w:rPr>
          <w:sz w:val="18"/>
          <w:szCs w:val="18"/>
          <w:lang w:eastAsia="ar-SA"/>
        </w:rPr>
      </w:pPr>
      <w:r w:rsidRPr="00367F50">
        <w:rPr>
          <w:sz w:val="18"/>
          <w:szCs w:val="18"/>
          <w:lang w:eastAsia="ar-SA"/>
        </w:rPr>
        <w:t xml:space="preserve">3.6. Поступившие заявление и документы, в том числе из МФЦ, регистрируются с присвоением входящего номера и указанием даты получения. </w:t>
      </w:r>
    </w:p>
    <w:p w:rsidR="00367F50" w:rsidRPr="00367F50" w:rsidRDefault="00367F50" w:rsidP="00367F50">
      <w:pPr>
        <w:suppressAutoHyphens/>
        <w:jc w:val="both"/>
        <w:rPr>
          <w:sz w:val="18"/>
          <w:szCs w:val="18"/>
          <w:lang w:eastAsia="ar-SA"/>
        </w:rPr>
      </w:pPr>
      <w:r w:rsidRPr="00367F50">
        <w:rPr>
          <w:sz w:val="18"/>
          <w:szCs w:val="18"/>
          <w:lang w:eastAsia="ar-SA"/>
        </w:rPr>
        <w:t xml:space="preserve">3.7. Если заявление и документы представляются заявителем (представителем заявителя) в МФЦ лично, то заявителю (представителю заявителя) выдается расписка в получении документов, форма которой предусмотрена специализированной программой специалистов МФЦ. </w:t>
      </w:r>
    </w:p>
    <w:p w:rsidR="00367F50" w:rsidRPr="00367F50" w:rsidRDefault="00367F50" w:rsidP="00367F50">
      <w:pPr>
        <w:suppressAutoHyphens/>
        <w:jc w:val="both"/>
        <w:rPr>
          <w:sz w:val="18"/>
          <w:szCs w:val="18"/>
          <w:lang w:eastAsia="ar-SA"/>
        </w:rPr>
      </w:pPr>
      <w:r w:rsidRPr="00367F50">
        <w:rPr>
          <w:sz w:val="18"/>
          <w:szCs w:val="18"/>
          <w:lang w:eastAsia="ar-SA"/>
        </w:rPr>
        <w:t xml:space="preserve">Расписка выдается заявителю (представителю заявителя) в день получения МФЦ таких документов. </w:t>
      </w:r>
    </w:p>
    <w:p w:rsidR="00367F50" w:rsidRPr="00367F50" w:rsidRDefault="00367F50" w:rsidP="00367F50">
      <w:pPr>
        <w:suppressAutoHyphens/>
        <w:jc w:val="both"/>
        <w:rPr>
          <w:sz w:val="18"/>
          <w:szCs w:val="18"/>
          <w:lang w:eastAsia="ar-SA"/>
        </w:rPr>
      </w:pPr>
      <w:r w:rsidRPr="00367F50">
        <w:rPr>
          <w:sz w:val="18"/>
          <w:szCs w:val="18"/>
          <w:lang w:eastAsia="ar-SA"/>
        </w:rPr>
        <w:t xml:space="preserve">3.8. В случае если заявление и документы представлены в Администрацию посредством почтового отправления, расписка в получении таких заявлений и документов направляется Администрацией заявителю указанным в заявлении способом. </w:t>
      </w:r>
    </w:p>
    <w:p w:rsidR="00367F50" w:rsidRPr="00367F50" w:rsidRDefault="00367F50" w:rsidP="00367F50">
      <w:pPr>
        <w:suppressAutoHyphens/>
        <w:jc w:val="both"/>
        <w:rPr>
          <w:sz w:val="18"/>
          <w:szCs w:val="18"/>
          <w:lang w:eastAsia="ar-SA"/>
        </w:rPr>
      </w:pPr>
      <w:r w:rsidRPr="00367F50">
        <w:rPr>
          <w:sz w:val="18"/>
          <w:szCs w:val="18"/>
          <w:lang w:eastAsia="ar-SA"/>
        </w:rPr>
        <w:t xml:space="preserve">3.9. Получение заявления и документов, представляемых в форме электронных документов, подтверждается Администрацией путем направления заявителю (представителю заявителя) уведомления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 Уведомление о получении заявления направляется указанным заявителем в заявлении способом в день поступления заявления в Администрацию. </w:t>
      </w:r>
    </w:p>
    <w:p w:rsidR="00367F50" w:rsidRPr="00367F50" w:rsidRDefault="00367F50" w:rsidP="00367F50">
      <w:pPr>
        <w:suppressAutoHyphens/>
        <w:jc w:val="both"/>
        <w:rPr>
          <w:sz w:val="18"/>
          <w:szCs w:val="18"/>
          <w:lang w:eastAsia="ar-SA"/>
        </w:rPr>
      </w:pPr>
      <w:r w:rsidRPr="00367F50">
        <w:rPr>
          <w:sz w:val="18"/>
          <w:szCs w:val="18"/>
          <w:lang w:eastAsia="ar-SA"/>
        </w:rPr>
        <w:t xml:space="preserve">3.10. Заявление и документы (при их наличии), представленные заявителем (представителем заявителя) через МФЦ, передаются МФЦ в Администрацию в электронном виде в день обращения заявителя (представителя заявителя), на бумажном носителе в срок, установленный соглашением, заключенным Администрацией с МФЦ. </w:t>
      </w:r>
    </w:p>
    <w:p w:rsidR="00367F50" w:rsidRPr="00367F50" w:rsidRDefault="00367F50" w:rsidP="00367F50">
      <w:pPr>
        <w:suppressAutoHyphens/>
        <w:jc w:val="both"/>
        <w:rPr>
          <w:sz w:val="18"/>
          <w:szCs w:val="18"/>
          <w:lang w:eastAsia="ar-SA"/>
        </w:rPr>
      </w:pPr>
      <w:r w:rsidRPr="00367F50">
        <w:rPr>
          <w:sz w:val="18"/>
          <w:szCs w:val="18"/>
          <w:lang w:eastAsia="ar-SA"/>
        </w:rPr>
        <w:t xml:space="preserve">3.11. При поступлении обращения за получением услуг в электронной форме, подписанного усиленной квалифицированной электронной подписью, сотрудник администрации, ответственный за прием и регистрацию документов по предоставлению муниципальной услуги, обязан провести проверку действительности такой подписи, с использованием которой подписан электронный документ (пакет электронных документов) о предоставлении муниципальной услуги, в части соблюдения условий, указанных в статье 11 Федерального закона № 63-ФЗ. </w:t>
      </w:r>
    </w:p>
    <w:p w:rsidR="00367F50" w:rsidRPr="00367F50" w:rsidRDefault="00367F50" w:rsidP="00367F50">
      <w:pPr>
        <w:suppressAutoHyphens/>
        <w:jc w:val="both"/>
        <w:rPr>
          <w:sz w:val="18"/>
          <w:szCs w:val="18"/>
          <w:lang w:eastAsia="ar-SA"/>
        </w:rPr>
      </w:pPr>
      <w:r w:rsidRPr="00367F50">
        <w:rPr>
          <w:sz w:val="18"/>
          <w:szCs w:val="18"/>
          <w:lang w:eastAsia="ar-SA"/>
        </w:rPr>
        <w:t xml:space="preserve">3.12.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 заявителю направляется отказ в приеме к рассмотрению документов с указанием пунктов статьи 11 Федерального закона № 63-ФЗ, которые послужили основанием для принятия указанного решения, указанным заявителем в заявлении способом. </w:t>
      </w:r>
    </w:p>
    <w:p w:rsidR="00367F50" w:rsidRPr="00367F50" w:rsidRDefault="00367F50" w:rsidP="00367F50">
      <w:pPr>
        <w:suppressAutoHyphens/>
        <w:jc w:val="both"/>
        <w:rPr>
          <w:sz w:val="18"/>
          <w:szCs w:val="18"/>
          <w:lang w:eastAsia="ar-SA"/>
        </w:rPr>
      </w:pPr>
      <w:r w:rsidRPr="00367F50">
        <w:rPr>
          <w:sz w:val="18"/>
          <w:szCs w:val="18"/>
          <w:lang w:eastAsia="ar-SA"/>
        </w:rPr>
        <w:t xml:space="preserve">3.13. Критерием принятия решения о приеме заявления является соблюдение требований, предусмотренных пунктом 2.6 Административного регламента. </w:t>
      </w:r>
    </w:p>
    <w:p w:rsidR="00367F50" w:rsidRPr="00367F50" w:rsidRDefault="00367F50" w:rsidP="00367F50">
      <w:pPr>
        <w:suppressAutoHyphens/>
        <w:jc w:val="both"/>
        <w:rPr>
          <w:sz w:val="18"/>
          <w:szCs w:val="18"/>
          <w:lang w:eastAsia="ar-SA"/>
        </w:rPr>
      </w:pPr>
      <w:r w:rsidRPr="00367F50">
        <w:rPr>
          <w:sz w:val="18"/>
          <w:szCs w:val="18"/>
          <w:lang w:eastAsia="ar-SA"/>
        </w:rPr>
        <w:t xml:space="preserve">3.14. Зарегистрированное заявление и документы при отсутствии оснований, предусмотренных пунктом 2.13 Административного регламента, передаются на рассмотрение главе Администрации, который определяет исполнителя, ответственного за работу с поступившим заявлением (далее - ответственный исполнитель). </w:t>
      </w:r>
    </w:p>
    <w:p w:rsidR="00367F50" w:rsidRPr="00367F50" w:rsidRDefault="00367F50" w:rsidP="00367F50">
      <w:pPr>
        <w:suppressAutoHyphens/>
        <w:jc w:val="both"/>
        <w:rPr>
          <w:sz w:val="18"/>
          <w:szCs w:val="18"/>
          <w:lang w:eastAsia="ar-SA"/>
        </w:rPr>
      </w:pPr>
      <w:r w:rsidRPr="00367F50">
        <w:rPr>
          <w:sz w:val="18"/>
          <w:szCs w:val="18"/>
          <w:lang w:eastAsia="ar-SA"/>
        </w:rPr>
        <w:t xml:space="preserve">3.15. Продолжительность административной процедуры (максимальный срок ее выполнения) составляет 1 рабочий день. </w:t>
      </w:r>
    </w:p>
    <w:p w:rsidR="00367F50" w:rsidRPr="00367F50" w:rsidRDefault="00367F50" w:rsidP="00367F50">
      <w:pPr>
        <w:suppressAutoHyphens/>
        <w:jc w:val="both"/>
        <w:rPr>
          <w:sz w:val="18"/>
          <w:szCs w:val="18"/>
          <w:lang w:eastAsia="ar-SA"/>
        </w:rPr>
      </w:pPr>
      <w:r w:rsidRPr="00367F50">
        <w:rPr>
          <w:sz w:val="18"/>
          <w:szCs w:val="18"/>
          <w:lang w:eastAsia="ar-SA"/>
        </w:rPr>
        <w:t xml:space="preserve">3.16. Результатом административной процедуры является прием и регистрация поступившего заявления, определение ответственного исполнителя либо направление заявителю отказа в приеме к рассмотрению документов. </w:t>
      </w:r>
    </w:p>
    <w:p w:rsidR="00367F50" w:rsidRPr="00367F50" w:rsidRDefault="00367F50" w:rsidP="00367F50">
      <w:pPr>
        <w:suppressAutoHyphens/>
        <w:jc w:val="center"/>
        <w:rPr>
          <w:b/>
          <w:sz w:val="18"/>
          <w:szCs w:val="18"/>
          <w:lang w:eastAsia="ar-SA"/>
        </w:rPr>
      </w:pPr>
      <w:r w:rsidRPr="00367F50">
        <w:rPr>
          <w:b/>
          <w:sz w:val="18"/>
          <w:szCs w:val="18"/>
          <w:lang w:eastAsia="ar-SA"/>
        </w:rPr>
        <w:t>Формирование и направление запросов</w:t>
      </w:r>
    </w:p>
    <w:p w:rsidR="00367F50" w:rsidRPr="00367F50" w:rsidRDefault="00367F50" w:rsidP="00367F50">
      <w:pPr>
        <w:suppressAutoHyphens/>
        <w:jc w:val="both"/>
        <w:rPr>
          <w:sz w:val="18"/>
          <w:szCs w:val="18"/>
          <w:lang w:eastAsia="ar-SA"/>
        </w:rPr>
      </w:pPr>
      <w:r w:rsidRPr="00367F50">
        <w:rPr>
          <w:sz w:val="18"/>
          <w:szCs w:val="18"/>
          <w:lang w:eastAsia="ar-SA"/>
        </w:rPr>
        <w:t xml:space="preserve">3.17. Основанием для начала административной процедуры является прием заявления без приложения документов, указанных в пункте 2.7 Административного регламента. </w:t>
      </w:r>
    </w:p>
    <w:p w:rsidR="00367F50" w:rsidRPr="00367F50" w:rsidRDefault="00367F50" w:rsidP="00367F50">
      <w:pPr>
        <w:suppressAutoHyphens/>
        <w:jc w:val="both"/>
        <w:rPr>
          <w:sz w:val="18"/>
          <w:szCs w:val="18"/>
          <w:lang w:eastAsia="ar-SA"/>
        </w:rPr>
      </w:pPr>
      <w:r w:rsidRPr="00367F50">
        <w:rPr>
          <w:sz w:val="18"/>
          <w:szCs w:val="18"/>
          <w:lang w:eastAsia="ar-SA"/>
        </w:rPr>
        <w:t xml:space="preserve">3.18. В этом случае в зависимости от представленных документов, ответственный исполнитель в течение 3 рабочих дней со дня поступления заявления в Администрацию осуществляет подготовку и направление запросов в порядке межведомственного информационного взаимодействия. </w:t>
      </w:r>
    </w:p>
    <w:p w:rsidR="00367F50" w:rsidRPr="00367F50" w:rsidRDefault="00367F50" w:rsidP="00367F50">
      <w:pPr>
        <w:suppressAutoHyphens/>
        <w:jc w:val="both"/>
        <w:rPr>
          <w:sz w:val="18"/>
          <w:szCs w:val="18"/>
          <w:lang w:eastAsia="ar-SA"/>
        </w:rPr>
      </w:pPr>
      <w:r w:rsidRPr="00367F50">
        <w:rPr>
          <w:sz w:val="18"/>
          <w:szCs w:val="18"/>
          <w:lang w:eastAsia="ar-SA"/>
        </w:rPr>
        <w:t xml:space="preserve">3.19. Направление запросов в рамках межведомственного информационного взаимодействия осуществляется в соответствии с требованиями Федерального закона № 210-ФЗ. </w:t>
      </w:r>
    </w:p>
    <w:p w:rsidR="00367F50" w:rsidRPr="00367F50" w:rsidRDefault="00367F50" w:rsidP="00367F50">
      <w:pPr>
        <w:suppressAutoHyphens/>
        <w:jc w:val="both"/>
        <w:rPr>
          <w:sz w:val="18"/>
          <w:szCs w:val="18"/>
          <w:lang w:eastAsia="ar-SA"/>
        </w:rPr>
      </w:pPr>
      <w:r w:rsidRPr="00367F50">
        <w:rPr>
          <w:sz w:val="18"/>
          <w:szCs w:val="18"/>
          <w:lang w:eastAsia="ar-SA"/>
        </w:rPr>
        <w:t xml:space="preserve">3.20. 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w:t>
      </w:r>
    </w:p>
    <w:p w:rsidR="00367F50" w:rsidRPr="00367F50" w:rsidRDefault="00367F50" w:rsidP="00367F50">
      <w:pPr>
        <w:suppressAutoHyphens/>
        <w:jc w:val="both"/>
        <w:rPr>
          <w:sz w:val="18"/>
          <w:szCs w:val="18"/>
          <w:lang w:eastAsia="ar-SA"/>
        </w:rPr>
      </w:pPr>
      <w:r w:rsidRPr="00367F50">
        <w:rPr>
          <w:sz w:val="18"/>
          <w:szCs w:val="18"/>
          <w:lang w:eastAsia="ar-SA"/>
        </w:rPr>
        <w:t xml:space="preserve">Межведомственные запросы в форме электронного документа подписываются электронной подписью. </w:t>
      </w:r>
    </w:p>
    <w:p w:rsidR="00367F50" w:rsidRPr="00367F50" w:rsidRDefault="00367F50" w:rsidP="00367F50">
      <w:pPr>
        <w:suppressAutoHyphens/>
        <w:jc w:val="both"/>
        <w:rPr>
          <w:sz w:val="18"/>
          <w:szCs w:val="18"/>
          <w:lang w:eastAsia="ar-SA"/>
        </w:rPr>
      </w:pPr>
      <w:r w:rsidRPr="00367F50">
        <w:rPr>
          <w:sz w:val="18"/>
          <w:szCs w:val="18"/>
          <w:lang w:eastAsia="ar-SA"/>
        </w:rPr>
        <w:t xml:space="preserve">3.21. Продолжительность административной процедуры (максимальный срок ее выполнения) не может превышать 5 рабочих дней. </w:t>
      </w:r>
    </w:p>
    <w:p w:rsidR="00367F50" w:rsidRPr="00367F50" w:rsidRDefault="00367F50" w:rsidP="00367F50">
      <w:pPr>
        <w:suppressAutoHyphens/>
        <w:jc w:val="both"/>
        <w:rPr>
          <w:sz w:val="18"/>
          <w:szCs w:val="18"/>
          <w:lang w:eastAsia="ar-SA"/>
        </w:rPr>
      </w:pPr>
      <w:r w:rsidRPr="00367F50">
        <w:rPr>
          <w:sz w:val="18"/>
          <w:szCs w:val="18"/>
          <w:lang w:eastAsia="ar-SA"/>
        </w:rPr>
        <w:t xml:space="preserve">3.22. Результатом административной процедуры является получение ответов на запросы о предоставлении информации и документов для предоставления муниципальной услуги, которые приобщаются к заявлению. </w:t>
      </w:r>
    </w:p>
    <w:p w:rsidR="00367F50" w:rsidRPr="00367F50" w:rsidRDefault="00367F50" w:rsidP="00367F50">
      <w:pPr>
        <w:suppressAutoHyphens/>
        <w:jc w:val="center"/>
        <w:rPr>
          <w:b/>
          <w:sz w:val="18"/>
          <w:szCs w:val="18"/>
          <w:lang w:eastAsia="ar-SA"/>
        </w:rPr>
      </w:pPr>
      <w:r w:rsidRPr="00367F50">
        <w:rPr>
          <w:b/>
          <w:sz w:val="18"/>
          <w:szCs w:val="18"/>
          <w:lang w:eastAsia="ar-SA"/>
        </w:rPr>
        <w:t>Рассмотрение заявления и принятие решения</w:t>
      </w:r>
    </w:p>
    <w:p w:rsidR="00367F50" w:rsidRPr="00367F50" w:rsidRDefault="00367F50" w:rsidP="00367F50">
      <w:pPr>
        <w:suppressAutoHyphens/>
        <w:jc w:val="both"/>
        <w:rPr>
          <w:sz w:val="18"/>
          <w:szCs w:val="18"/>
          <w:lang w:eastAsia="ar-SA"/>
        </w:rPr>
      </w:pPr>
      <w:r w:rsidRPr="00367F50">
        <w:rPr>
          <w:sz w:val="18"/>
          <w:szCs w:val="18"/>
          <w:lang w:eastAsia="ar-SA"/>
        </w:rPr>
        <w:t xml:space="preserve">3.23. Основанием для начала административной процедуры является поступление зарегистрированного заявления и приложенного к нему комплекта документов на рассмотрение ответственному исполнителю. </w:t>
      </w:r>
    </w:p>
    <w:p w:rsidR="00367F50" w:rsidRPr="00367F50" w:rsidRDefault="00367F50" w:rsidP="00367F50">
      <w:pPr>
        <w:suppressAutoHyphens/>
        <w:jc w:val="both"/>
        <w:rPr>
          <w:sz w:val="18"/>
          <w:szCs w:val="18"/>
          <w:lang w:eastAsia="ar-SA"/>
        </w:rPr>
      </w:pPr>
      <w:r w:rsidRPr="00367F50">
        <w:rPr>
          <w:sz w:val="18"/>
          <w:szCs w:val="18"/>
          <w:lang w:eastAsia="ar-SA"/>
        </w:rPr>
        <w:lastRenderedPageBreak/>
        <w:t xml:space="preserve">Фамилия, имя и отчество (при наличии) ответственного исполнителя, телефон сообщаются заявителю по его обращению. </w:t>
      </w:r>
    </w:p>
    <w:p w:rsidR="00367F50" w:rsidRPr="00367F50" w:rsidRDefault="00367F50" w:rsidP="00367F50">
      <w:pPr>
        <w:suppressAutoHyphens/>
        <w:jc w:val="both"/>
        <w:rPr>
          <w:sz w:val="18"/>
          <w:szCs w:val="18"/>
          <w:lang w:eastAsia="ar-SA"/>
        </w:rPr>
      </w:pPr>
      <w:r w:rsidRPr="00367F50">
        <w:rPr>
          <w:sz w:val="18"/>
          <w:szCs w:val="18"/>
          <w:lang w:eastAsia="ar-SA"/>
        </w:rPr>
        <w:t xml:space="preserve">3.24. Ответственный исполнитель осуществляет проверку сведений, содержащихся в заявлении и документах, представленных заявителем с целью определения: </w:t>
      </w:r>
    </w:p>
    <w:p w:rsidR="00367F50" w:rsidRPr="00367F50" w:rsidRDefault="00367F50" w:rsidP="00367F50">
      <w:pPr>
        <w:suppressAutoHyphens/>
        <w:jc w:val="both"/>
        <w:rPr>
          <w:sz w:val="18"/>
          <w:szCs w:val="18"/>
          <w:lang w:eastAsia="ar-SA"/>
        </w:rPr>
      </w:pPr>
      <w:r w:rsidRPr="00367F50">
        <w:rPr>
          <w:sz w:val="18"/>
          <w:szCs w:val="18"/>
          <w:lang w:eastAsia="ar-SA"/>
        </w:rPr>
        <w:t xml:space="preserve">- полноты и достоверности сведений, содержащихся в представленных документах; </w:t>
      </w:r>
    </w:p>
    <w:p w:rsidR="00367F50" w:rsidRPr="00367F50" w:rsidRDefault="00367F50" w:rsidP="00367F50">
      <w:pPr>
        <w:suppressAutoHyphens/>
        <w:jc w:val="both"/>
        <w:rPr>
          <w:sz w:val="18"/>
          <w:szCs w:val="18"/>
          <w:lang w:eastAsia="ar-SA"/>
        </w:rPr>
      </w:pPr>
      <w:r w:rsidRPr="00367F50">
        <w:rPr>
          <w:sz w:val="18"/>
          <w:szCs w:val="18"/>
          <w:lang w:eastAsia="ar-SA"/>
        </w:rPr>
        <w:t xml:space="preserve">- согласованности представленной информации между отдельными документами комплекта; </w:t>
      </w:r>
    </w:p>
    <w:p w:rsidR="00367F50" w:rsidRPr="00367F50" w:rsidRDefault="00367F50" w:rsidP="00367F50">
      <w:pPr>
        <w:suppressAutoHyphens/>
        <w:jc w:val="both"/>
        <w:rPr>
          <w:sz w:val="18"/>
          <w:szCs w:val="18"/>
          <w:lang w:eastAsia="ar-SA"/>
        </w:rPr>
      </w:pPr>
      <w:r w:rsidRPr="00367F50">
        <w:rPr>
          <w:sz w:val="18"/>
          <w:szCs w:val="18"/>
          <w:lang w:eastAsia="ar-SA"/>
        </w:rPr>
        <w:t xml:space="preserve">- наличия оснований для отказа в предоставлении муниципальной услуги, предусмотренных пунктом 2.15 Административного регламента. </w:t>
      </w:r>
    </w:p>
    <w:p w:rsidR="00367F50" w:rsidRPr="00367F50" w:rsidRDefault="00367F50" w:rsidP="00367F50">
      <w:pPr>
        <w:suppressAutoHyphens/>
        <w:jc w:val="both"/>
        <w:rPr>
          <w:sz w:val="18"/>
          <w:szCs w:val="18"/>
          <w:lang w:eastAsia="ar-SA"/>
        </w:rPr>
      </w:pPr>
      <w:r w:rsidRPr="00367F50">
        <w:rPr>
          <w:sz w:val="18"/>
          <w:szCs w:val="18"/>
          <w:lang w:eastAsia="ar-SA"/>
        </w:rPr>
        <w:t xml:space="preserve">3.25. При наличии оснований для предоставления муниципальной услуги ответственный исполнитель осуществляет подготовку проекта постановления Администрации в срок, не превышающий 30 рабочих дней со дня поступления к нему заявления и документов. </w:t>
      </w:r>
    </w:p>
    <w:p w:rsidR="00367F50" w:rsidRPr="00367F50" w:rsidRDefault="00367F50" w:rsidP="00367F50">
      <w:pPr>
        <w:suppressAutoHyphens/>
        <w:jc w:val="both"/>
        <w:rPr>
          <w:sz w:val="18"/>
          <w:szCs w:val="18"/>
          <w:lang w:eastAsia="ar-SA"/>
        </w:rPr>
      </w:pPr>
      <w:r w:rsidRPr="00367F50">
        <w:rPr>
          <w:sz w:val="18"/>
          <w:szCs w:val="18"/>
          <w:lang w:eastAsia="ar-SA"/>
        </w:rPr>
        <w:t xml:space="preserve">3.26. При наличии оснований для отказа в предоставлении муниципальной услуги ответственный исполнитель готовит проект постановления об отказе в предоставлении муниципальной услуги с указанием причин отказа. </w:t>
      </w:r>
    </w:p>
    <w:p w:rsidR="00367F50" w:rsidRPr="00367F50" w:rsidRDefault="00367F50" w:rsidP="00367F50">
      <w:pPr>
        <w:suppressAutoHyphens/>
        <w:jc w:val="both"/>
        <w:rPr>
          <w:sz w:val="18"/>
          <w:szCs w:val="18"/>
          <w:lang w:eastAsia="ar-SA"/>
        </w:rPr>
      </w:pPr>
      <w:r w:rsidRPr="00367F50">
        <w:rPr>
          <w:sz w:val="18"/>
          <w:szCs w:val="18"/>
          <w:lang w:eastAsia="ar-SA"/>
        </w:rPr>
        <w:t xml:space="preserve">3.27. Подготовленные проекты постановлений Администрации о предоставлении муниципальной услуги или об отказе в предоставлении муниципальной услуги направляются на согласование главе Администрации. </w:t>
      </w:r>
    </w:p>
    <w:p w:rsidR="00367F50" w:rsidRPr="00367F50" w:rsidRDefault="00367F50" w:rsidP="00367F50">
      <w:pPr>
        <w:suppressAutoHyphens/>
        <w:jc w:val="both"/>
        <w:rPr>
          <w:sz w:val="18"/>
          <w:szCs w:val="18"/>
          <w:lang w:eastAsia="ar-SA"/>
        </w:rPr>
      </w:pPr>
      <w:r w:rsidRPr="00367F50">
        <w:rPr>
          <w:sz w:val="18"/>
          <w:szCs w:val="18"/>
          <w:lang w:eastAsia="ar-SA"/>
        </w:rPr>
        <w:t xml:space="preserve">В случае несогласия с подготовленными документами, обнаружения ошибок и недочетов в нем, замечания исправляются ответственным исполнителем незамедлительно в течение срока административной процедуры. </w:t>
      </w:r>
    </w:p>
    <w:p w:rsidR="00367F50" w:rsidRPr="00367F50" w:rsidRDefault="00367F50" w:rsidP="00367F50">
      <w:pPr>
        <w:suppressAutoHyphens/>
        <w:jc w:val="both"/>
        <w:rPr>
          <w:sz w:val="18"/>
          <w:szCs w:val="18"/>
          <w:lang w:eastAsia="ar-SA"/>
        </w:rPr>
      </w:pPr>
      <w:r w:rsidRPr="00367F50">
        <w:rPr>
          <w:sz w:val="18"/>
          <w:szCs w:val="18"/>
          <w:lang w:eastAsia="ar-SA"/>
        </w:rPr>
        <w:t xml:space="preserve">После согласования проекты постановлений Администрации направляются на подпись главе Администрации. </w:t>
      </w:r>
    </w:p>
    <w:p w:rsidR="00367F50" w:rsidRPr="00367F50" w:rsidRDefault="00367F50" w:rsidP="00367F50">
      <w:pPr>
        <w:suppressAutoHyphens/>
        <w:jc w:val="both"/>
        <w:rPr>
          <w:sz w:val="18"/>
          <w:szCs w:val="18"/>
          <w:lang w:eastAsia="ar-SA"/>
        </w:rPr>
      </w:pPr>
      <w:r w:rsidRPr="00367F50">
        <w:rPr>
          <w:sz w:val="18"/>
          <w:szCs w:val="18"/>
          <w:lang w:eastAsia="ar-SA"/>
        </w:rPr>
        <w:t xml:space="preserve">3.28. Подписанные главой Администрации постановления регистрируются в установленном порядке. </w:t>
      </w:r>
    </w:p>
    <w:p w:rsidR="00367F50" w:rsidRPr="00367F50" w:rsidRDefault="00367F50" w:rsidP="00367F50">
      <w:pPr>
        <w:suppressAutoHyphens/>
        <w:jc w:val="both"/>
        <w:rPr>
          <w:sz w:val="18"/>
          <w:szCs w:val="18"/>
          <w:lang w:eastAsia="ar-SA"/>
        </w:rPr>
      </w:pPr>
      <w:r w:rsidRPr="00367F50">
        <w:rPr>
          <w:sz w:val="18"/>
          <w:szCs w:val="18"/>
          <w:lang w:eastAsia="ar-SA"/>
        </w:rPr>
        <w:t xml:space="preserve">3.29. Продолжительность административной процедуры (максимальный срок ее выполнения) составляет 30 рабочих дней. </w:t>
      </w:r>
    </w:p>
    <w:p w:rsidR="00367F50" w:rsidRPr="00367F50" w:rsidRDefault="00367F50" w:rsidP="00367F50">
      <w:pPr>
        <w:suppressAutoHyphens/>
        <w:jc w:val="both"/>
        <w:rPr>
          <w:sz w:val="18"/>
          <w:szCs w:val="18"/>
          <w:lang w:eastAsia="ar-SA"/>
        </w:rPr>
      </w:pPr>
      <w:r w:rsidRPr="00367F50">
        <w:rPr>
          <w:sz w:val="18"/>
          <w:szCs w:val="18"/>
          <w:lang w:eastAsia="ar-SA"/>
        </w:rPr>
        <w:t>3.30. Результатом административной процедуры являются оформленные и зарегистрированные в установленном порядке постановления Администрации с результатами предоставления муниципальной услуги.</w:t>
      </w:r>
    </w:p>
    <w:p w:rsidR="00367F50" w:rsidRPr="00367F50" w:rsidRDefault="00367F50" w:rsidP="00367F50">
      <w:pPr>
        <w:suppressAutoHyphens/>
        <w:jc w:val="center"/>
        <w:rPr>
          <w:b/>
          <w:sz w:val="18"/>
          <w:szCs w:val="18"/>
          <w:lang w:eastAsia="ar-SA"/>
        </w:rPr>
      </w:pPr>
      <w:r w:rsidRPr="00367F50">
        <w:rPr>
          <w:b/>
          <w:sz w:val="18"/>
          <w:szCs w:val="18"/>
          <w:lang w:eastAsia="ar-SA"/>
        </w:rPr>
        <w:t>Выдача заявителю результата предоставления муниципальной услуги</w:t>
      </w:r>
    </w:p>
    <w:p w:rsidR="00367F50" w:rsidRPr="00367F50" w:rsidRDefault="00367F50" w:rsidP="00367F50">
      <w:pPr>
        <w:suppressAutoHyphens/>
        <w:jc w:val="both"/>
        <w:rPr>
          <w:sz w:val="18"/>
          <w:szCs w:val="18"/>
          <w:lang w:eastAsia="ar-SA"/>
        </w:rPr>
      </w:pPr>
      <w:r w:rsidRPr="00367F50">
        <w:rPr>
          <w:sz w:val="18"/>
          <w:szCs w:val="18"/>
          <w:lang w:eastAsia="ar-SA"/>
        </w:rPr>
        <w:t xml:space="preserve">3.31. Основанием для начала административной процедуры являются оформленные и зарегистрированные в установленном порядке следующие документы: </w:t>
      </w:r>
    </w:p>
    <w:p w:rsidR="00367F50" w:rsidRPr="00367F50" w:rsidRDefault="00367F50" w:rsidP="00367F50">
      <w:pPr>
        <w:suppressAutoHyphens/>
        <w:jc w:val="both"/>
        <w:rPr>
          <w:sz w:val="18"/>
          <w:szCs w:val="18"/>
          <w:lang w:eastAsia="ar-SA"/>
        </w:rPr>
      </w:pPr>
      <w:r w:rsidRPr="00367F50">
        <w:rPr>
          <w:sz w:val="18"/>
          <w:szCs w:val="18"/>
          <w:lang w:eastAsia="ar-SA"/>
        </w:rPr>
        <w:t xml:space="preserve">1) постановление Администрации о принятии заявителя на учет в качестве нуждающегося в жилом помещении, предоставляемом по договору социального найма, с приложением пакета представленных заявителем документов; </w:t>
      </w:r>
    </w:p>
    <w:p w:rsidR="00367F50" w:rsidRPr="00367F50" w:rsidRDefault="00367F50" w:rsidP="00367F50">
      <w:pPr>
        <w:suppressAutoHyphens/>
        <w:jc w:val="both"/>
        <w:rPr>
          <w:sz w:val="18"/>
          <w:szCs w:val="18"/>
          <w:lang w:eastAsia="ar-SA"/>
        </w:rPr>
      </w:pPr>
      <w:r w:rsidRPr="00367F50">
        <w:rPr>
          <w:sz w:val="18"/>
          <w:szCs w:val="18"/>
          <w:lang w:eastAsia="ar-SA"/>
        </w:rPr>
        <w:t xml:space="preserve">2) постановление Администрации об отказе заявителю в принятии на учет в качестве нуждающегося в жилом помещении, предоставляемом по договору социального найма, с приложением пакета представленных заявителем документов. </w:t>
      </w:r>
    </w:p>
    <w:p w:rsidR="00367F50" w:rsidRPr="00367F50" w:rsidRDefault="00367F50" w:rsidP="00367F50">
      <w:pPr>
        <w:suppressAutoHyphens/>
        <w:jc w:val="both"/>
        <w:rPr>
          <w:sz w:val="18"/>
          <w:szCs w:val="18"/>
          <w:lang w:eastAsia="ar-SA"/>
        </w:rPr>
      </w:pPr>
      <w:r w:rsidRPr="00367F50">
        <w:rPr>
          <w:sz w:val="18"/>
          <w:szCs w:val="18"/>
          <w:lang w:eastAsia="ar-SA"/>
        </w:rPr>
        <w:t xml:space="preserve">3.32. Критерием принятия решения о выдаче результата оказания муниципальной услуги заявителю являются подготовленные Администрацией документы, предусмотренные пунктом 3.31 Административного регламента. </w:t>
      </w:r>
    </w:p>
    <w:p w:rsidR="00367F50" w:rsidRPr="00367F50" w:rsidRDefault="00367F50" w:rsidP="00367F50">
      <w:pPr>
        <w:suppressAutoHyphens/>
        <w:jc w:val="both"/>
        <w:rPr>
          <w:sz w:val="18"/>
          <w:szCs w:val="18"/>
          <w:lang w:eastAsia="ar-SA"/>
        </w:rPr>
      </w:pPr>
      <w:r w:rsidRPr="00367F50">
        <w:rPr>
          <w:sz w:val="18"/>
          <w:szCs w:val="18"/>
          <w:lang w:eastAsia="ar-SA"/>
        </w:rPr>
        <w:t xml:space="preserve">3.33. Копия постановления Администрации направляется заявителю письмом в течение 3 рабочих дней со дня принятия решения. Способы выдачи результата могут быть и лично при обращении в Администрацию, в МФЦ и посредством почтового отправления. </w:t>
      </w:r>
    </w:p>
    <w:p w:rsidR="00367F50" w:rsidRPr="00367F50" w:rsidRDefault="00367F50" w:rsidP="00367F50">
      <w:pPr>
        <w:suppressAutoHyphens/>
        <w:jc w:val="both"/>
        <w:rPr>
          <w:sz w:val="18"/>
          <w:szCs w:val="18"/>
          <w:lang w:eastAsia="ar-SA"/>
        </w:rPr>
      </w:pPr>
      <w:r w:rsidRPr="00367F50">
        <w:rPr>
          <w:sz w:val="18"/>
          <w:szCs w:val="18"/>
          <w:lang w:eastAsia="ar-SA"/>
        </w:rPr>
        <w:t xml:space="preserve">3.34. При наличии в заявлении указания о выдаче результата предоставления муниципальной услуги через МФЦ по месту представления заявления Администрация обеспечивает его передачу в МФЦ для выдачи заявителю результата предоставления муниципальной услуги. </w:t>
      </w:r>
    </w:p>
    <w:p w:rsidR="00367F50" w:rsidRPr="00367F50" w:rsidRDefault="00367F50" w:rsidP="00367F50">
      <w:pPr>
        <w:suppressAutoHyphens/>
        <w:jc w:val="both"/>
        <w:rPr>
          <w:sz w:val="18"/>
          <w:szCs w:val="18"/>
          <w:lang w:eastAsia="ar-SA"/>
        </w:rPr>
      </w:pPr>
      <w:r w:rsidRPr="00367F50">
        <w:rPr>
          <w:sz w:val="18"/>
          <w:szCs w:val="18"/>
          <w:lang w:eastAsia="ar-SA"/>
        </w:rPr>
        <w:t xml:space="preserve">3.35. Продолжительность административной процедуры (максимальный срок ее выполнения) составляет 3 рабочих дня. </w:t>
      </w:r>
    </w:p>
    <w:p w:rsidR="00367F50" w:rsidRPr="00367F50" w:rsidRDefault="00367F50" w:rsidP="00367F50">
      <w:pPr>
        <w:suppressAutoHyphens/>
        <w:jc w:val="both"/>
        <w:rPr>
          <w:sz w:val="18"/>
          <w:szCs w:val="18"/>
          <w:lang w:eastAsia="ar-SA"/>
        </w:rPr>
      </w:pPr>
      <w:r w:rsidRPr="00367F50">
        <w:rPr>
          <w:sz w:val="18"/>
          <w:szCs w:val="18"/>
          <w:lang w:eastAsia="ar-SA"/>
        </w:rPr>
        <w:t xml:space="preserve">3.36. Результатом административной процедуры является выдача заявителю результата предоставления муниципальной услуги. </w:t>
      </w:r>
    </w:p>
    <w:p w:rsidR="00367F50" w:rsidRPr="00367F50" w:rsidRDefault="00367F50" w:rsidP="00367F50">
      <w:pPr>
        <w:suppressAutoHyphens/>
        <w:jc w:val="center"/>
        <w:rPr>
          <w:b/>
          <w:sz w:val="18"/>
          <w:szCs w:val="18"/>
          <w:lang w:eastAsia="ar-SA"/>
        </w:rPr>
      </w:pPr>
      <w:r w:rsidRPr="00367F50">
        <w:rPr>
          <w:b/>
          <w:sz w:val="18"/>
          <w:szCs w:val="18"/>
          <w:lang w:eastAsia="ar-SA"/>
        </w:rPr>
        <w:t>IV. Формы контроля за исполнением административного регламента</w:t>
      </w:r>
    </w:p>
    <w:p w:rsidR="00367F50" w:rsidRPr="00367F50" w:rsidRDefault="00367F50" w:rsidP="00367F50">
      <w:pPr>
        <w:suppressAutoHyphens/>
        <w:jc w:val="both"/>
        <w:rPr>
          <w:sz w:val="18"/>
          <w:szCs w:val="18"/>
          <w:lang w:eastAsia="ar-SA"/>
        </w:rPr>
      </w:pPr>
      <w:r w:rsidRPr="00367F50">
        <w:rPr>
          <w:sz w:val="18"/>
          <w:szCs w:val="18"/>
          <w:lang w:eastAsia="ar-SA"/>
        </w:rPr>
        <w:t xml:space="preserve">4.1. 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постоянно главой Администрации, а также муниципальными служащими, ответственными за выполнение административных действий, входящих в состав административных процедур, в рамках своей компетенции. </w:t>
      </w:r>
    </w:p>
    <w:p w:rsidR="00367F50" w:rsidRPr="00367F50" w:rsidRDefault="00367F50" w:rsidP="00367F50">
      <w:pPr>
        <w:suppressAutoHyphens/>
        <w:jc w:val="both"/>
        <w:rPr>
          <w:sz w:val="18"/>
          <w:szCs w:val="18"/>
          <w:lang w:eastAsia="ar-SA"/>
        </w:rPr>
      </w:pPr>
      <w:r w:rsidRPr="00367F50">
        <w:rPr>
          <w:sz w:val="18"/>
          <w:szCs w:val="18"/>
          <w:lang w:eastAsia="ar-SA"/>
        </w:rPr>
        <w:t xml:space="preserve">Текущий контроль осуществляется путем проведения проверок исполнения положений административного регламента, иных нормативных правовых актов Российской Федерации, регулирующих вопросы, связанные с предоставлением муниципальной услуги. </w:t>
      </w:r>
    </w:p>
    <w:p w:rsidR="00367F50" w:rsidRPr="00367F50" w:rsidRDefault="00367F50" w:rsidP="00367F50">
      <w:pPr>
        <w:suppressAutoHyphens/>
        <w:jc w:val="both"/>
        <w:rPr>
          <w:sz w:val="18"/>
          <w:szCs w:val="18"/>
          <w:lang w:eastAsia="ar-SA"/>
        </w:rPr>
      </w:pPr>
      <w:r w:rsidRPr="00367F50">
        <w:rPr>
          <w:sz w:val="18"/>
          <w:szCs w:val="18"/>
          <w:lang w:eastAsia="ar-SA"/>
        </w:rPr>
        <w:t xml:space="preserve">4.2. В Администрации проводятся плановые и внеплановые проверки полноты и качества исполнения муниципальной услуги. </w:t>
      </w:r>
    </w:p>
    <w:p w:rsidR="00367F50" w:rsidRPr="00367F50" w:rsidRDefault="00367F50" w:rsidP="00367F50">
      <w:pPr>
        <w:suppressAutoHyphens/>
        <w:jc w:val="both"/>
        <w:rPr>
          <w:sz w:val="18"/>
          <w:szCs w:val="18"/>
          <w:lang w:eastAsia="ar-SA"/>
        </w:rPr>
      </w:pPr>
      <w:r w:rsidRPr="00367F50">
        <w:rPr>
          <w:sz w:val="18"/>
          <w:szCs w:val="18"/>
          <w:lang w:eastAsia="ar-SA"/>
        </w:rPr>
        <w:t xml:space="preserve">При проведении плановой проверки рассматриваются все вопросы, связанные с исполнением муниципальной услуги (комплексные проверки), или вопросы, связанные с исполнением той или иной административной процедуры (тематические проверки). </w:t>
      </w:r>
    </w:p>
    <w:p w:rsidR="00367F50" w:rsidRPr="00367F50" w:rsidRDefault="00367F50" w:rsidP="00367F50">
      <w:pPr>
        <w:suppressAutoHyphens/>
        <w:jc w:val="both"/>
        <w:rPr>
          <w:sz w:val="18"/>
          <w:szCs w:val="18"/>
          <w:lang w:eastAsia="ar-SA"/>
        </w:rPr>
      </w:pPr>
      <w:r w:rsidRPr="00367F50">
        <w:rPr>
          <w:sz w:val="18"/>
          <w:szCs w:val="18"/>
          <w:lang w:eastAsia="ar-SA"/>
        </w:rPr>
        <w:t xml:space="preserve">Периодичность осуществления проверок определяется главой Администрации. </w:t>
      </w:r>
    </w:p>
    <w:p w:rsidR="00367F50" w:rsidRPr="00367F50" w:rsidRDefault="00367F50" w:rsidP="00367F50">
      <w:pPr>
        <w:suppressAutoHyphens/>
        <w:jc w:val="both"/>
        <w:rPr>
          <w:sz w:val="18"/>
          <w:szCs w:val="18"/>
          <w:lang w:eastAsia="ar-SA"/>
        </w:rPr>
      </w:pPr>
      <w:r w:rsidRPr="00367F50">
        <w:rPr>
          <w:sz w:val="18"/>
          <w:szCs w:val="18"/>
          <w:lang w:eastAsia="ar-SA"/>
        </w:rPr>
        <w:t xml:space="preserve">Внеплановые проверки проводятся в случае необходимости проверки устранения ранее выявленных нарушений, а также при поступлении в Администрацию обращений (жалоб) граждан и юридических лиц, связанных с нарушениями при предоставлении муниципальной услуги. </w:t>
      </w:r>
    </w:p>
    <w:p w:rsidR="00367F50" w:rsidRPr="00367F50" w:rsidRDefault="00367F50" w:rsidP="00367F50">
      <w:pPr>
        <w:suppressAutoHyphens/>
        <w:jc w:val="both"/>
        <w:rPr>
          <w:sz w:val="18"/>
          <w:szCs w:val="18"/>
          <w:lang w:eastAsia="ar-SA"/>
        </w:rPr>
      </w:pPr>
      <w:r w:rsidRPr="00367F50">
        <w:rPr>
          <w:sz w:val="18"/>
          <w:szCs w:val="18"/>
          <w:lang w:eastAsia="ar-SA"/>
        </w:rPr>
        <w:t xml:space="preserve">Плановые и внеплановые проверки проводятся на основании распоряжений главы Администрации. </w:t>
      </w:r>
    </w:p>
    <w:p w:rsidR="00367F50" w:rsidRPr="00367F50" w:rsidRDefault="00367F50" w:rsidP="00367F50">
      <w:pPr>
        <w:suppressAutoHyphens/>
        <w:jc w:val="both"/>
        <w:rPr>
          <w:sz w:val="18"/>
          <w:szCs w:val="18"/>
          <w:lang w:eastAsia="ar-SA"/>
        </w:rPr>
      </w:pPr>
      <w:r w:rsidRPr="00367F50">
        <w:rPr>
          <w:sz w:val="18"/>
          <w:szCs w:val="18"/>
          <w:lang w:eastAsia="ar-SA"/>
        </w:rPr>
        <w:t xml:space="preserve">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 </w:t>
      </w:r>
    </w:p>
    <w:p w:rsidR="00367F50" w:rsidRPr="00367F50" w:rsidRDefault="00367F50" w:rsidP="00367F50">
      <w:pPr>
        <w:suppressAutoHyphens/>
        <w:jc w:val="both"/>
        <w:rPr>
          <w:sz w:val="18"/>
          <w:szCs w:val="18"/>
          <w:lang w:eastAsia="ar-SA"/>
        </w:rPr>
      </w:pPr>
      <w:r w:rsidRPr="00367F50">
        <w:rPr>
          <w:sz w:val="18"/>
          <w:szCs w:val="18"/>
          <w:lang w:eastAsia="ar-SA"/>
        </w:rPr>
        <w:t xml:space="preserve">4.4.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 </w:t>
      </w:r>
    </w:p>
    <w:p w:rsidR="00367F50" w:rsidRPr="00367F50" w:rsidRDefault="00367F50" w:rsidP="00367F50">
      <w:pPr>
        <w:suppressAutoHyphens/>
        <w:jc w:val="both"/>
        <w:rPr>
          <w:sz w:val="18"/>
          <w:szCs w:val="18"/>
          <w:lang w:eastAsia="ar-SA"/>
        </w:rPr>
      </w:pPr>
      <w:r w:rsidRPr="00367F50">
        <w:rPr>
          <w:sz w:val="18"/>
          <w:szCs w:val="18"/>
          <w:lang w:eastAsia="ar-SA"/>
        </w:rPr>
        <w:t xml:space="preserve">4.5. Ответственные исполнители несут персональную ответственность за: </w:t>
      </w:r>
    </w:p>
    <w:p w:rsidR="00367F50" w:rsidRPr="00367F50" w:rsidRDefault="00367F50" w:rsidP="00367F50">
      <w:pPr>
        <w:suppressAutoHyphens/>
        <w:jc w:val="both"/>
        <w:rPr>
          <w:sz w:val="18"/>
          <w:szCs w:val="18"/>
          <w:lang w:eastAsia="ar-SA"/>
        </w:rPr>
      </w:pPr>
      <w:r w:rsidRPr="00367F50">
        <w:rPr>
          <w:sz w:val="18"/>
          <w:szCs w:val="18"/>
          <w:lang w:eastAsia="ar-SA"/>
        </w:rPr>
        <w:t xml:space="preserve">4.5.1 соответствие результатов рассмотрения документов требованиям законодательства Российской Федерации; </w:t>
      </w:r>
    </w:p>
    <w:p w:rsidR="00367F50" w:rsidRPr="00367F50" w:rsidRDefault="00367F50" w:rsidP="00367F50">
      <w:pPr>
        <w:suppressAutoHyphens/>
        <w:jc w:val="both"/>
        <w:rPr>
          <w:sz w:val="18"/>
          <w:szCs w:val="18"/>
          <w:lang w:eastAsia="ar-SA"/>
        </w:rPr>
      </w:pPr>
      <w:r w:rsidRPr="00367F50">
        <w:rPr>
          <w:sz w:val="18"/>
          <w:szCs w:val="18"/>
          <w:lang w:eastAsia="ar-SA"/>
        </w:rPr>
        <w:t xml:space="preserve">4.5.2 соблюдение сроков выполнения административных процедур при предоставлении муниципальной услуги. </w:t>
      </w:r>
    </w:p>
    <w:p w:rsidR="00367F50" w:rsidRPr="00367F50" w:rsidRDefault="00367F50" w:rsidP="00367F50">
      <w:pPr>
        <w:suppressAutoHyphens/>
        <w:jc w:val="both"/>
        <w:rPr>
          <w:sz w:val="18"/>
          <w:szCs w:val="18"/>
          <w:lang w:eastAsia="ar-SA"/>
        </w:rPr>
      </w:pPr>
      <w:r w:rsidRPr="00367F50">
        <w:rPr>
          <w:sz w:val="18"/>
          <w:szCs w:val="18"/>
          <w:lang w:eastAsia="ar-SA"/>
        </w:rPr>
        <w:t xml:space="preserve">4.6. Граждане, их объединения и организации могут контролировать предоставление муниципальной услуги путем получения информации по телефону, по письменным обращениям, по электронной почте и через Единый портал. </w:t>
      </w:r>
    </w:p>
    <w:p w:rsidR="00367F50" w:rsidRPr="00367F50" w:rsidRDefault="00367F50" w:rsidP="00367F50">
      <w:pPr>
        <w:suppressAutoHyphens/>
        <w:jc w:val="center"/>
        <w:rPr>
          <w:b/>
          <w:sz w:val="18"/>
          <w:szCs w:val="18"/>
          <w:lang w:eastAsia="ar-SA"/>
        </w:rPr>
      </w:pPr>
      <w:r w:rsidRPr="00367F50">
        <w:rPr>
          <w:b/>
          <w:sz w:val="18"/>
          <w:szCs w:val="18"/>
          <w:lang w:eastAsia="ar-SA"/>
        </w:rPr>
        <w:t>V. Досудебное (внесудебное) обжалование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государственных или муниципальных услуг, или их работников</w:t>
      </w:r>
    </w:p>
    <w:p w:rsidR="00367F50" w:rsidRPr="00367F50" w:rsidRDefault="00367F50" w:rsidP="00367F50">
      <w:pPr>
        <w:suppressAutoHyphens/>
        <w:jc w:val="both"/>
        <w:rPr>
          <w:sz w:val="18"/>
          <w:szCs w:val="18"/>
          <w:lang w:eastAsia="ar-SA"/>
        </w:rPr>
      </w:pPr>
      <w:r w:rsidRPr="00367F50">
        <w:rPr>
          <w:sz w:val="18"/>
          <w:szCs w:val="18"/>
          <w:lang w:eastAsia="ar-SA"/>
        </w:rPr>
        <w:t xml:space="preserve">5.1. Информация для заявителя о его праве на досудебное (внесудебное) обжалование действий (бездействия) и решений, принятых (осуществляемых) в ходе предоставления муниципальной услуги, а также порядке подачи и рассмотрения жалобы размещена на информационном стенде в фойе на первом этаже Администрации на доступном для заявителей месте. </w:t>
      </w:r>
    </w:p>
    <w:p w:rsidR="00367F50" w:rsidRPr="00367F50" w:rsidRDefault="00367F50" w:rsidP="00367F50">
      <w:pPr>
        <w:suppressAutoHyphens/>
        <w:jc w:val="both"/>
        <w:rPr>
          <w:sz w:val="18"/>
          <w:szCs w:val="18"/>
          <w:lang w:eastAsia="ar-SA"/>
        </w:rPr>
      </w:pPr>
      <w:r w:rsidRPr="00367F50">
        <w:rPr>
          <w:sz w:val="18"/>
          <w:szCs w:val="18"/>
          <w:lang w:eastAsia="ar-SA"/>
        </w:rPr>
        <w:lastRenderedPageBreak/>
        <w:t xml:space="preserve">5.2. Предметом досудебного (внесудебного) обжалования заявителем являются решения и действия (бездействие) Администрации, должностного лица Администрации, предоставляющего муниципальную услугу, либо муниципального служащего, МФЦ, работника МФЦ, а также организаций, предусмотренных частью 1.1 статьи 16 Федерального закона № 210-ФЗ, или их работников, участвующих в предоставлении муниципальной услуги. </w:t>
      </w:r>
    </w:p>
    <w:p w:rsidR="00367F50" w:rsidRPr="00367F50" w:rsidRDefault="00367F50" w:rsidP="00367F50">
      <w:pPr>
        <w:suppressAutoHyphens/>
        <w:jc w:val="both"/>
        <w:rPr>
          <w:sz w:val="18"/>
          <w:szCs w:val="18"/>
          <w:lang w:eastAsia="ar-SA"/>
        </w:rPr>
      </w:pPr>
      <w:r w:rsidRPr="00367F50">
        <w:rPr>
          <w:sz w:val="18"/>
          <w:szCs w:val="18"/>
          <w:lang w:eastAsia="ar-SA"/>
        </w:rPr>
        <w:t xml:space="preserve">5.3. Основанием для начала процедуры досудебного (внесудебного) обжалования является обращение заявителя, содержащее информацию о несогласии с действием или решением (бездействием) Администрации, должностного лица Администрации, предоставляющего муниципальную услугу, либо муниципального служащего, МФЦ, работника МФЦ, а также организаций, предусмотренных частью 1.1 статьи 16 Федерального закона № 210-ФЗ, или их работников, участвующих в предоставлении муниципальной услуги. </w:t>
      </w:r>
    </w:p>
    <w:p w:rsidR="00367F50" w:rsidRPr="00367F50" w:rsidRDefault="00367F50" w:rsidP="00367F50">
      <w:pPr>
        <w:suppressAutoHyphens/>
        <w:jc w:val="both"/>
        <w:rPr>
          <w:sz w:val="18"/>
          <w:szCs w:val="18"/>
          <w:lang w:eastAsia="ar-SA"/>
        </w:rPr>
      </w:pPr>
      <w:r w:rsidRPr="00367F50">
        <w:rPr>
          <w:sz w:val="18"/>
          <w:szCs w:val="18"/>
          <w:lang w:eastAsia="ar-SA"/>
        </w:rPr>
        <w:t xml:space="preserve">5.4. Заявитель имеет право на обжалование решений и действий (бездействия) Администрации, должностного лица Администрации, предоставляющего муниципальную услугу, либо муниципального служащего, МФЦ, работника МФЦ, а также организаций, предусмотренных частью 1.1 статьи 16 Федерального закона № 210-ФЗ, или их работников, участвующих в предоставлении муниципальной услуги в досудебном (внесудебном) порядке. </w:t>
      </w:r>
    </w:p>
    <w:p w:rsidR="00367F50" w:rsidRPr="00367F50" w:rsidRDefault="00367F50" w:rsidP="00367F50">
      <w:pPr>
        <w:suppressAutoHyphens/>
        <w:jc w:val="both"/>
        <w:rPr>
          <w:sz w:val="18"/>
          <w:szCs w:val="18"/>
          <w:lang w:eastAsia="ar-SA"/>
        </w:rPr>
      </w:pPr>
      <w:r w:rsidRPr="00367F50">
        <w:rPr>
          <w:sz w:val="18"/>
          <w:szCs w:val="18"/>
          <w:lang w:eastAsia="ar-SA"/>
        </w:rPr>
        <w:t xml:space="preserve">5.5. Заявитель может обратиться с жалобой, в том числе в следующих случаях: </w:t>
      </w:r>
    </w:p>
    <w:p w:rsidR="00367F50" w:rsidRPr="00367F50" w:rsidRDefault="00367F50" w:rsidP="00367F50">
      <w:pPr>
        <w:suppressAutoHyphens/>
        <w:jc w:val="both"/>
        <w:rPr>
          <w:sz w:val="18"/>
          <w:szCs w:val="18"/>
          <w:lang w:eastAsia="ar-SA"/>
        </w:rPr>
      </w:pPr>
      <w:r w:rsidRPr="00367F50">
        <w:rPr>
          <w:sz w:val="18"/>
          <w:szCs w:val="18"/>
          <w:lang w:eastAsia="ar-SA"/>
        </w:rPr>
        <w:t xml:space="preserve">5.5.1 нарушения срока регистрации запроса о предоставлении муниципальной услуги, запроса, указанного в статье 15.1 Федерального закона № 210-ФЗ; </w:t>
      </w:r>
    </w:p>
    <w:p w:rsidR="00367F50" w:rsidRPr="00367F50" w:rsidRDefault="00367F50" w:rsidP="00367F50">
      <w:pPr>
        <w:suppressAutoHyphens/>
        <w:jc w:val="both"/>
        <w:rPr>
          <w:sz w:val="18"/>
          <w:szCs w:val="18"/>
          <w:lang w:eastAsia="ar-SA"/>
        </w:rPr>
      </w:pPr>
      <w:r w:rsidRPr="00367F50">
        <w:rPr>
          <w:sz w:val="18"/>
          <w:szCs w:val="18"/>
          <w:lang w:eastAsia="ar-SA"/>
        </w:rPr>
        <w:t xml:space="preserve">5.5.2 нарушения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 </w:t>
      </w:r>
    </w:p>
    <w:p w:rsidR="00367F50" w:rsidRPr="00367F50" w:rsidRDefault="00367F50" w:rsidP="00367F50">
      <w:pPr>
        <w:suppressAutoHyphens/>
        <w:jc w:val="both"/>
        <w:rPr>
          <w:sz w:val="18"/>
          <w:szCs w:val="18"/>
          <w:lang w:eastAsia="ar-SA"/>
        </w:rPr>
      </w:pPr>
      <w:r w:rsidRPr="00367F50">
        <w:rPr>
          <w:sz w:val="18"/>
          <w:szCs w:val="18"/>
          <w:lang w:eastAsia="ar-SA"/>
        </w:rPr>
        <w:t xml:space="preserve">5.5.3 требования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Пензенской области, муниципальными нормативными правовыми актами Мошковского сельсовета Бековского района Пензенской области для предоставления муниципальной услуги; </w:t>
      </w:r>
    </w:p>
    <w:p w:rsidR="00367F50" w:rsidRPr="00367F50" w:rsidRDefault="00367F50" w:rsidP="00367F50">
      <w:pPr>
        <w:suppressAutoHyphens/>
        <w:jc w:val="both"/>
        <w:rPr>
          <w:sz w:val="18"/>
          <w:szCs w:val="18"/>
          <w:lang w:eastAsia="ar-SA"/>
        </w:rPr>
      </w:pPr>
      <w:r w:rsidRPr="00367F50">
        <w:rPr>
          <w:sz w:val="18"/>
          <w:szCs w:val="18"/>
          <w:lang w:eastAsia="ar-SA"/>
        </w:rPr>
        <w:t xml:space="preserve">5.5.4 отказа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нормативными правовыми актами </w:t>
      </w:r>
      <w:r w:rsidRPr="00367F50">
        <w:rPr>
          <w:sz w:val="18"/>
          <w:szCs w:val="18"/>
        </w:rPr>
        <w:t xml:space="preserve">Мошковского сельсовета </w:t>
      </w:r>
      <w:r w:rsidRPr="00367F50">
        <w:rPr>
          <w:sz w:val="18"/>
          <w:szCs w:val="18"/>
          <w:lang w:eastAsia="ar-SA"/>
        </w:rPr>
        <w:t xml:space="preserve">Бековского района Пензенской области для предоставления муниципальной услуги, у заявителя; </w:t>
      </w:r>
    </w:p>
    <w:p w:rsidR="00367F50" w:rsidRPr="00367F50" w:rsidRDefault="00367F50" w:rsidP="00367F50">
      <w:pPr>
        <w:suppressAutoHyphens/>
        <w:jc w:val="both"/>
        <w:rPr>
          <w:sz w:val="18"/>
          <w:szCs w:val="18"/>
          <w:lang w:eastAsia="ar-SA"/>
        </w:rPr>
      </w:pPr>
      <w:r w:rsidRPr="00367F50">
        <w:rPr>
          <w:sz w:val="18"/>
          <w:szCs w:val="18"/>
          <w:lang w:eastAsia="ar-SA"/>
        </w:rPr>
        <w:t xml:space="preserve">5.5.5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 </w:t>
      </w:r>
      <w:r w:rsidRPr="00367F50">
        <w:rPr>
          <w:sz w:val="18"/>
          <w:szCs w:val="18"/>
        </w:rPr>
        <w:t xml:space="preserve">Мошковского сельсовета </w:t>
      </w:r>
      <w:r w:rsidRPr="00367F50">
        <w:rPr>
          <w:sz w:val="18"/>
          <w:szCs w:val="18"/>
          <w:lang w:eastAsia="ar-SA"/>
        </w:rPr>
        <w:t xml:space="preserve">Бековского района Пензенской области.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 </w:t>
      </w:r>
    </w:p>
    <w:p w:rsidR="00367F50" w:rsidRPr="00367F50" w:rsidRDefault="00367F50" w:rsidP="00367F50">
      <w:pPr>
        <w:suppressAutoHyphens/>
        <w:jc w:val="both"/>
        <w:rPr>
          <w:sz w:val="18"/>
          <w:szCs w:val="18"/>
          <w:lang w:eastAsia="ar-SA"/>
        </w:rPr>
      </w:pPr>
      <w:r w:rsidRPr="00367F50">
        <w:rPr>
          <w:sz w:val="18"/>
          <w:szCs w:val="18"/>
          <w:lang w:eastAsia="ar-SA"/>
        </w:rPr>
        <w:t xml:space="preserve">5.5.6 затребования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нормативными правовыми актами </w:t>
      </w:r>
      <w:r w:rsidRPr="00367F50">
        <w:rPr>
          <w:sz w:val="18"/>
          <w:szCs w:val="18"/>
        </w:rPr>
        <w:t xml:space="preserve">Мошковского сельсовета </w:t>
      </w:r>
      <w:r w:rsidRPr="00367F50">
        <w:rPr>
          <w:sz w:val="18"/>
          <w:szCs w:val="18"/>
          <w:lang w:eastAsia="ar-SA"/>
        </w:rPr>
        <w:t xml:space="preserve">Бековского района Пензенской области; </w:t>
      </w:r>
    </w:p>
    <w:p w:rsidR="00367F50" w:rsidRPr="00367F50" w:rsidRDefault="00367F50" w:rsidP="00367F50">
      <w:pPr>
        <w:suppressAutoHyphens/>
        <w:jc w:val="both"/>
        <w:rPr>
          <w:sz w:val="18"/>
          <w:szCs w:val="18"/>
          <w:lang w:eastAsia="ar-SA"/>
        </w:rPr>
      </w:pPr>
      <w:r w:rsidRPr="00367F50">
        <w:rPr>
          <w:sz w:val="18"/>
          <w:szCs w:val="18"/>
          <w:lang w:eastAsia="ar-SA"/>
        </w:rPr>
        <w:t xml:space="preserve">5.5.7 отказ Администрации, должностного лица Администрации, предоставляющего муниципальную услугу, либо муниципального служащего, МФЦ, работника МФЦ, а также организаций, предусмотренных частью 1.1 статьи 16 Федерального закона № 210-ФЗ, или их работников, участвующих в предоставлении муниципальной услуги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 </w:t>
      </w:r>
    </w:p>
    <w:p w:rsidR="00367F50" w:rsidRPr="00367F50" w:rsidRDefault="00367F50" w:rsidP="00367F50">
      <w:pPr>
        <w:suppressAutoHyphens/>
        <w:jc w:val="both"/>
        <w:rPr>
          <w:sz w:val="18"/>
          <w:szCs w:val="18"/>
          <w:lang w:eastAsia="ar-SA"/>
        </w:rPr>
      </w:pPr>
      <w:r w:rsidRPr="00367F50">
        <w:rPr>
          <w:sz w:val="18"/>
          <w:szCs w:val="18"/>
          <w:lang w:eastAsia="ar-SA"/>
        </w:rPr>
        <w:t xml:space="preserve">5.5.8 нарушение срока или порядка выдачи документов по результатам предоставления муниципальной услуги; </w:t>
      </w:r>
    </w:p>
    <w:p w:rsidR="00367F50" w:rsidRPr="00367F50" w:rsidRDefault="00367F50" w:rsidP="00367F50">
      <w:pPr>
        <w:suppressAutoHyphens/>
        <w:jc w:val="both"/>
        <w:rPr>
          <w:sz w:val="18"/>
          <w:szCs w:val="18"/>
          <w:lang w:eastAsia="ar-SA"/>
        </w:rPr>
      </w:pPr>
      <w:r w:rsidRPr="00367F50">
        <w:rPr>
          <w:sz w:val="18"/>
          <w:szCs w:val="18"/>
          <w:lang w:eastAsia="ar-SA"/>
        </w:rPr>
        <w:t xml:space="preserve">5.5.9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нормативными правовыми актами </w:t>
      </w:r>
      <w:r w:rsidRPr="00367F50">
        <w:rPr>
          <w:sz w:val="18"/>
          <w:szCs w:val="18"/>
        </w:rPr>
        <w:t>Мошковского сельсовета</w:t>
      </w:r>
      <w:r w:rsidRPr="00367F50">
        <w:rPr>
          <w:sz w:val="18"/>
          <w:szCs w:val="18"/>
          <w:lang w:eastAsia="ar-SA"/>
        </w:rPr>
        <w:t xml:space="preserve"> Бековского района Пензенской области.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 </w:t>
      </w:r>
    </w:p>
    <w:p w:rsidR="00367F50" w:rsidRPr="00367F50" w:rsidRDefault="00367F50" w:rsidP="00367F50">
      <w:pPr>
        <w:suppressAutoHyphens/>
        <w:jc w:val="both"/>
        <w:rPr>
          <w:sz w:val="18"/>
          <w:szCs w:val="18"/>
          <w:lang w:eastAsia="ar-SA"/>
        </w:rPr>
      </w:pPr>
      <w:r w:rsidRPr="00367F50">
        <w:rPr>
          <w:sz w:val="18"/>
          <w:szCs w:val="18"/>
          <w:lang w:eastAsia="ar-SA"/>
        </w:rPr>
        <w:t xml:space="preserve">5.5.10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N 210-ФЗ. </w:t>
      </w:r>
    </w:p>
    <w:p w:rsidR="00367F50" w:rsidRPr="00367F50" w:rsidRDefault="00367F50" w:rsidP="00367F50">
      <w:pPr>
        <w:suppressAutoHyphens/>
        <w:jc w:val="both"/>
        <w:rPr>
          <w:sz w:val="18"/>
          <w:szCs w:val="18"/>
          <w:lang w:eastAsia="ar-SA"/>
        </w:rPr>
      </w:pPr>
      <w:r w:rsidRPr="00367F50">
        <w:rPr>
          <w:sz w:val="18"/>
          <w:szCs w:val="18"/>
          <w:lang w:eastAsia="ar-SA"/>
        </w:rPr>
        <w:t xml:space="preserve">5.6. Жалоба подается в письменной форме на бумажном носителе, в электронной форме в Администрацию, МФЦ, а также организации, предусмотренных частью 1.1 статьи 16 Федерального закона № 210-ФЗ. Жалобы на решения и действия (бездействие) главы Администрации, подаются в Комитет местного самоуправления </w:t>
      </w:r>
      <w:r w:rsidRPr="00367F50">
        <w:rPr>
          <w:sz w:val="18"/>
          <w:szCs w:val="18"/>
        </w:rPr>
        <w:t xml:space="preserve">Мошковского сельсовета </w:t>
      </w:r>
      <w:r w:rsidRPr="00367F50">
        <w:rPr>
          <w:sz w:val="18"/>
          <w:szCs w:val="18"/>
          <w:lang w:eastAsia="ar-SA"/>
        </w:rPr>
        <w:t xml:space="preserve">Бековского района Пензенской области.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(Администрация Бековского района Пензенской области). 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 </w:t>
      </w:r>
    </w:p>
    <w:p w:rsidR="00367F50" w:rsidRPr="00367F50" w:rsidRDefault="00367F50" w:rsidP="00367F50">
      <w:pPr>
        <w:suppressAutoHyphens/>
        <w:jc w:val="both"/>
        <w:rPr>
          <w:sz w:val="18"/>
          <w:szCs w:val="18"/>
          <w:lang w:eastAsia="ar-SA"/>
        </w:rPr>
      </w:pPr>
      <w:r w:rsidRPr="00367F50">
        <w:rPr>
          <w:sz w:val="18"/>
          <w:szCs w:val="18"/>
          <w:lang w:eastAsia="ar-SA"/>
        </w:rPr>
        <w:t xml:space="preserve">5.7. Жалоба на решения и действия (бездействия) Администрации, должностного лица Администрации (руководителя), предоставляющего муниципальную услугу, либо муниципального служащего, МФЦ, работника МФЦ, а также организаций, </w:t>
      </w:r>
      <w:r w:rsidRPr="00367F50">
        <w:rPr>
          <w:sz w:val="18"/>
          <w:szCs w:val="18"/>
          <w:lang w:eastAsia="ar-SA"/>
        </w:rPr>
        <w:lastRenderedPageBreak/>
        <w:t xml:space="preserve">предусмотренных частью 1.1 статьи 16 Федерального закона № 210-ФЗ, или их работников, участвующих в предоставлении муниципальной услуги, может быть направлена: </w:t>
      </w:r>
    </w:p>
    <w:p w:rsidR="00367F50" w:rsidRPr="00367F50" w:rsidRDefault="00367F50" w:rsidP="00367F50">
      <w:pPr>
        <w:suppressAutoHyphens/>
        <w:jc w:val="both"/>
        <w:rPr>
          <w:sz w:val="18"/>
          <w:szCs w:val="18"/>
          <w:lang w:eastAsia="ar-SA"/>
        </w:rPr>
      </w:pPr>
      <w:r w:rsidRPr="00367F50">
        <w:rPr>
          <w:sz w:val="18"/>
          <w:szCs w:val="18"/>
          <w:lang w:eastAsia="ar-SA"/>
        </w:rPr>
        <w:t xml:space="preserve">а) по почте; </w:t>
      </w:r>
    </w:p>
    <w:p w:rsidR="00367F50" w:rsidRPr="00367F50" w:rsidRDefault="00367F50" w:rsidP="00367F50">
      <w:pPr>
        <w:suppressAutoHyphens/>
        <w:jc w:val="both"/>
        <w:rPr>
          <w:sz w:val="18"/>
          <w:szCs w:val="18"/>
          <w:lang w:eastAsia="ar-SA"/>
        </w:rPr>
      </w:pPr>
      <w:r w:rsidRPr="00367F50">
        <w:rPr>
          <w:sz w:val="18"/>
          <w:szCs w:val="18"/>
          <w:lang w:eastAsia="ar-SA"/>
        </w:rPr>
        <w:t xml:space="preserve">б) через МФЦ; </w:t>
      </w:r>
    </w:p>
    <w:p w:rsidR="00367F50" w:rsidRPr="00367F50" w:rsidRDefault="00367F50" w:rsidP="00367F50">
      <w:pPr>
        <w:suppressAutoHyphens/>
        <w:jc w:val="both"/>
        <w:rPr>
          <w:sz w:val="18"/>
          <w:szCs w:val="18"/>
          <w:lang w:eastAsia="ar-SA"/>
        </w:rPr>
      </w:pPr>
      <w:r w:rsidRPr="00367F50">
        <w:rPr>
          <w:sz w:val="18"/>
          <w:szCs w:val="18"/>
          <w:lang w:eastAsia="ar-SA"/>
        </w:rPr>
        <w:t xml:space="preserve">в) с использованием информационно-телекоммуникационной сети «Интернет»; </w:t>
      </w:r>
    </w:p>
    <w:p w:rsidR="00367F50" w:rsidRPr="00367F50" w:rsidRDefault="00367F50" w:rsidP="00367F50">
      <w:pPr>
        <w:suppressAutoHyphens/>
        <w:jc w:val="both"/>
        <w:rPr>
          <w:sz w:val="18"/>
          <w:szCs w:val="18"/>
          <w:lang w:eastAsia="ar-SA"/>
        </w:rPr>
      </w:pPr>
      <w:r w:rsidRPr="00367F50">
        <w:rPr>
          <w:sz w:val="18"/>
          <w:szCs w:val="18"/>
          <w:lang w:eastAsia="ar-SA"/>
        </w:rPr>
        <w:t>г) официального сайта Администрации, МФЦ, организаций, предусмотренных частью 1.1 статьи 16 Федерального закона № 210-</w:t>
      </w:r>
      <w:proofErr w:type="gramStart"/>
      <w:r w:rsidRPr="00367F50">
        <w:rPr>
          <w:sz w:val="18"/>
          <w:szCs w:val="18"/>
          <w:lang w:eastAsia="ar-SA"/>
        </w:rPr>
        <w:t>ФЗ</w:t>
      </w:r>
      <w:proofErr w:type="gramEnd"/>
      <w:r w:rsidRPr="00367F50">
        <w:rPr>
          <w:sz w:val="18"/>
          <w:szCs w:val="18"/>
          <w:lang w:eastAsia="ar-SA"/>
        </w:rPr>
        <w:t xml:space="preserve"> участвующих в предоставлении муниципальной услуги; </w:t>
      </w:r>
    </w:p>
    <w:p w:rsidR="00367F50" w:rsidRPr="00367F50" w:rsidRDefault="00367F50" w:rsidP="00367F50">
      <w:pPr>
        <w:suppressAutoHyphens/>
        <w:jc w:val="both"/>
        <w:rPr>
          <w:sz w:val="18"/>
          <w:szCs w:val="18"/>
          <w:lang w:eastAsia="ar-SA"/>
        </w:rPr>
      </w:pPr>
      <w:r w:rsidRPr="00367F50">
        <w:rPr>
          <w:sz w:val="18"/>
          <w:szCs w:val="18"/>
          <w:lang w:eastAsia="ar-SA"/>
        </w:rPr>
        <w:t xml:space="preserve">д) федеральной государственной информационной системы «Единый портал государственных и муниципальных услуг (функций)»; </w:t>
      </w:r>
    </w:p>
    <w:p w:rsidR="00367F50" w:rsidRPr="00367F50" w:rsidRDefault="00367F50" w:rsidP="00367F50">
      <w:pPr>
        <w:suppressAutoHyphens/>
        <w:jc w:val="both"/>
        <w:rPr>
          <w:sz w:val="18"/>
          <w:szCs w:val="18"/>
          <w:lang w:eastAsia="ar-SA"/>
        </w:rPr>
      </w:pPr>
      <w:r w:rsidRPr="00367F50">
        <w:rPr>
          <w:sz w:val="18"/>
          <w:szCs w:val="18"/>
          <w:lang w:eastAsia="ar-SA"/>
        </w:rPr>
        <w:t xml:space="preserve">е) региональной государственной информационной системы «Портал государственных и муниципальных услуг (функций) Пензенской области»; </w:t>
      </w:r>
    </w:p>
    <w:p w:rsidR="00367F50" w:rsidRPr="00367F50" w:rsidRDefault="00367F50" w:rsidP="00367F50">
      <w:pPr>
        <w:suppressAutoHyphens/>
        <w:jc w:val="both"/>
        <w:rPr>
          <w:sz w:val="18"/>
          <w:szCs w:val="18"/>
          <w:lang w:eastAsia="ar-SA"/>
        </w:rPr>
      </w:pPr>
      <w:r w:rsidRPr="00367F50">
        <w:rPr>
          <w:sz w:val="18"/>
          <w:szCs w:val="18"/>
          <w:lang w:eastAsia="ar-SA"/>
        </w:rPr>
        <w:t xml:space="preserve">ж)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(далее - система досудебного обжалования) с использованием информационно-телекоммуникационной сети «Интернет». </w:t>
      </w:r>
    </w:p>
    <w:p w:rsidR="00367F50" w:rsidRPr="00367F50" w:rsidRDefault="00367F50" w:rsidP="00367F50">
      <w:pPr>
        <w:suppressAutoHyphens/>
        <w:jc w:val="both"/>
        <w:rPr>
          <w:sz w:val="18"/>
          <w:szCs w:val="18"/>
          <w:lang w:eastAsia="ar-SA"/>
        </w:rPr>
      </w:pPr>
      <w:r w:rsidRPr="00367F50">
        <w:rPr>
          <w:sz w:val="18"/>
          <w:szCs w:val="18"/>
          <w:lang w:eastAsia="ar-SA"/>
        </w:rPr>
        <w:t xml:space="preserve">з) принята при личном приеме заявителя. </w:t>
      </w:r>
    </w:p>
    <w:p w:rsidR="00367F50" w:rsidRPr="00367F50" w:rsidRDefault="00367F50" w:rsidP="00367F50">
      <w:pPr>
        <w:suppressAutoHyphens/>
        <w:jc w:val="both"/>
        <w:rPr>
          <w:sz w:val="18"/>
          <w:szCs w:val="18"/>
          <w:lang w:eastAsia="ar-SA"/>
        </w:rPr>
      </w:pPr>
      <w:r w:rsidRPr="00367F50">
        <w:rPr>
          <w:sz w:val="18"/>
          <w:szCs w:val="18"/>
          <w:lang w:eastAsia="ar-SA"/>
        </w:rPr>
        <w:t xml:space="preserve">5.8. Жалоба должна содержать: </w:t>
      </w:r>
    </w:p>
    <w:p w:rsidR="00367F50" w:rsidRPr="00367F50" w:rsidRDefault="00367F50" w:rsidP="00367F50">
      <w:pPr>
        <w:suppressAutoHyphens/>
        <w:jc w:val="both"/>
        <w:rPr>
          <w:sz w:val="18"/>
          <w:szCs w:val="18"/>
          <w:lang w:eastAsia="ar-SA"/>
        </w:rPr>
      </w:pPr>
      <w:r w:rsidRPr="00367F50">
        <w:rPr>
          <w:sz w:val="18"/>
          <w:szCs w:val="18"/>
          <w:lang w:eastAsia="ar-SA"/>
        </w:rPr>
        <w:t xml:space="preserve">5.8.1 наименование органа - Администрации, должностного лица Администрации, предоставляющего муниципальную услугу, либо муниципального служащего, МФЦ, его руководителя и (или) работника МФЦ, а также организаций, предусмотренных частью 1.1 статьи 16 Федерального закона № 210-ФЗ, или руководителя и (или) работников, участвующих в предоставлении муниципальной услуги решения и действия (бездействие) которых обжалуются; </w:t>
      </w:r>
    </w:p>
    <w:p w:rsidR="00367F50" w:rsidRPr="00367F50" w:rsidRDefault="00367F50" w:rsidP="00367F50">
      <w:pPr>
        <w:suppressAutoHyphens/>
        <w:jc w:val="both"/>
        <w:rPr>
          <w:sz w:val="18"/>
          <w:szCs w:val="18"/>
          <w:lang w:eastAsia="ar-SA"/>
        </w:rPr>
      </w:pPr>
      <w:r w:rsidRPr="00367F50">
        <w:rPr>
          <w:sz w:val="18"/>
          <w:szCs w:val="18"/>
          <w:lang w:eastAsia="ar-SA"/>
        </w:rPr>
        <w:t xml:space="preserve">5.8.2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367F50" w:rsidRPr="00367F50" w:rsidRDefault="00367F50" w:rsidP="00367F50">
      <w:pPr>
        <w:suppressAutoHyphens/>
        <w:jc w:val="both"/>
        <w:rPr>
          <w:sz w:val="18"/>
          <w:szCs w:val="18"/>
          <w:lang w:eastAsia="ar-SA"/>
        </w:rPr>
      </w:pPr>
      <w:r w:rsidRPr="00367F50">
        <w:rPr>
          <w:sz w:val="18"/>
          <w:szCs w:val="18"/>
          <w:lang w:eastAsia="ar-SA"/>
        </w:rPr>
        <w:t xml:space="preserve">5.8.3 сведения об обжалуемых решениях и действиях (бездействии) Администрации, должностного лица Администрации, муниципального служащего, МФЦ, работника МФЦ, организаций, предусмотренных частью 1.1 статьи 16 Федерального закона № 210-ФЗ, их работников; </w:t>
      </w:r>
    </w:p>
    <w:p w:rsidR="00367F50" w:rsidRPr="00367F50" w:rsidRDefault="00367F50" w:rsidP="00367F50">
      <w:pPr>
        <w:suppressAutoHyphens/>
        <w:jc w:val="both"/>
        <w:rPr>
          <w:sz w:val="18"/>
          <w:szCs w:val="18"/>
          <w:lang w:eastAsia="ar-SA"/>
        </w:rPr>
      </w:pPr>
      <w:r w:rsidRPr="00367F50">
        <w:rPr>
          <w:sz w:val="18"/>
          <w:szCs w:val="18"/>
          <w:lang w:eastAsia="ar-SA"/>
        </w:rPr>
        <w:t xml:space="preserve">5.8.4 доводы, на основании которых заявитель не согласен с решением и действием (бездействием) Администрации, должностного лица Администрации, муниципального служащего, МФЦ, работника МФЦ,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 </w:t>
      </w:r>
    </w:p>
    <w:p w:rsidR="00367F50" w:rsidRPr="00367F50" w:rsidRDefault="00367F50" w:rsidP="00367F50">
      <w:pPr>
        <w:suppressAutoHyphens/>
        <w:jc w:val="both"/>
        <w:rPr>
          <w:sz w:val="18"/>
          <w:szCs w:val="18"/>
          <w:lang w:eastAsia="ar-SA"/>
        </w:rPr>
      </w:pPr>
      <w:r w:rsidRPr="00367F50">
        <w:rPr>
          <w:sz w:val="18"/>
          <w:szCs w:val="18"/>
          <w:lang w:eastAsia="ar-SA"/>
        </w:rPr>
        <w:t xml:space="preserve">5.9. Заявитель имеет право на получение информации и документов, необходимых для обоснования и рассмотрения жалобы. </w:t>
      </w:r>
    </w:p>
    <w:p w:rsidR="00367F50" w:rsidRPr="00367F50" w:rsidRDefault="00367F50" w:rsidP="00367F50">
      <w:pPr>
        <w:suppressAutoHyphens/>
        <w:jc w:val="both"/>
        <w:rPr>
          <w:sz w:val="18"/>
          <w:szCs w:val="18"/>
          <w:lang w:eastAsia="ar-SA"/>
        </w:rPr>
      </w:pPr>
      <w:r w:rsidRPr="00367F50">
        <w:rPr>
          <w:sz w:val="18"/>
          <w:szCs w:val="18"/>
          <w:lang w:eastAsia="ar-SA"/>
        </w:rPr>
        <w:t xml:space="preserve">5.10. Жалоба, поступившая в Администрацию, должностному лицу Администрации, предоставляющего муниципальную услугу, либо муниципальному служащему, МФЦ, работнику МФЦ, а также организацию, предусмотренную частью 1.1 статьи 16 Федерального закона № 210-ФЗ, или их работнику, участвующих в предоставлении муниципальной услуги,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предоставляющего муниципальную услугу, либо муниципального служащего, МФЦ, работника МФЦ, а также организаций, предусмотренных частью 1.1 статьи 16 Федерального закона № 210-ФЗ, или их работников, участвующих в предоставлении муниципальной услуги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367F50" w:rsidRPr="00367F50" w:rsidRDefault="00367F50" w:rsidP="00367F50">
      <w:pPr>
        <w:suppressAutoHyphens/>
        <w:jc w:val="both"/>
        <w:rPr>
          <w:sz w:val="18"/>
          <w:szCs w:val="18"/>
          <w:lang w:eastAsia="ar-SA"/>
        </w:rPr>
      </w:pPr>
      <w:r w:rsidRPr="00367F50">
        <w:rPr>
          <w:sz w:val="18"/>
          <w:szCs w:val="18"/>
          <w:lang w:eastAsia="ar-SA"/>
        </w:rPr>
        <w:t xml:space="preserve">5.11. По результатам рассмотрения жалобы принимается одно из следующих решений: </w:t>
      </w:r>
    </w:p>
    <w:p w:rsidR="00367F50" w:rsidRPr="00367F50" w:rsidRDefault="00367F50" w:rsidP="00367F50">
      <w:pPr>
        <w:suppressAutoHyphens/>
        <w:jc w:val="both"/>
        <w:rPr>
          <w:sz w:val="18"/>
          <w:szCs w:val="18"/>
          <w:lang w:eastAsia="ar-SA"/>
        </w:rPr>
      </w:pPr>
      <w:r w:rsidRPr="00367F50">
        <w:rPr>
          <w:sz w:val="18"/>
          <w:szCs w:val="18"/>
          <w:lang w:eastAsia="ar-SA"/>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нормативными правовыми актами Мошковского сельсовета Бековского района Пензенской области; </w:t>
      </w:r>
    </w:p>
    <w:p w:rsidR="00367F50" w:rsidRPr="00367F50" w:rsidRDefault="00367F50" w:rsidP="00367F50">
      <w:pPr>
        <w:suppressAutoHyphens/>
        <w:jc w:val="both"/>
        <w:rPr>
          <w:sz w:val="18"/>
          <w:szCs w:val="18"/>
          <w:lang w:eastAsia="ar-SA"/>
        </w:rPr>
      </w:pPr>
      <w:r w:rsidRPr="00367F50">
        <w:rPr>
          <w:sz w:val="18"/>
          <w:szCs w:val="18"/>
          <w:lang w:eastAsia="ar-SA"/>
        </w:rPr>
        <w:t xml:space="preserve">2) в удовлетворении жалобы отказывается. </w:t>
      </w:r>
    </w:p>
    <w:p w:rsidR="00367F50" w:rsidRPr="00367F50" w:rsidRDefault="00367F50" w:rsidP="00367F50">
      <w:pPr>
        <w:suppressAutoHyphens/>
        <w:jc w:val="both"/>
        <w:rPr>
          <w:sz w:val="18"/>
          <w:szCs w:val="18"/>
          <w:lang w:eastAsia="ar-SA"/>
        </w:rPr>
      </w:pPr>
      <w:r w:rsidRPr="00367F50">
        <w:rPr>
          <w:sz w:val="18"/>
          <w:szCs w:val="18"/>
          <w:lang w:eastAsia="ar-SA"/>
        </w:rPr>
        <w:t xml:space="preserve">5.12. Результатом рассмотрения жалобы, является мотивированный ответ Администрации, должностного лица Администрации, предоставляющего муниципальную услугу, либо муниципального служащего, МФЦ, работника МФЦ, а также организаций, предусмотренных частью 1.1 статьи 16 Федерального закона № 210-ФЗ, или их работников, участвующих в предоставлении муниципальной услуги, по существу поставленных вопросов, направляемый заявителю в письменной форме и по желанию заявителя в электронной форме, не позднее дня, следующего за днем принятия решения. </w:t>
      </w:r>
    </w:p>
    <w:p w:rsidR="00367F50" w:rsidRPr="00367F50" w:rsidRDefault="00367F50" w:rsidP="00367F50">
      <w:pPr>
        <w:suppressAutoHyphens/>
        <w:jc w:val="both"/>
        <w:rPr>
          <w:sz w:val="18"/>
          <w:szCs w:val="18"/>
          <w:lang w:eastAsia="ar-SA"/>
        </w:rPr>
      </w:pPr>
      <w:r w:rsidRPr="00367F50">
        <w:rPr>
          <w:sz w:val="18"/>
          <w:szCs w:val="18"/>
          <w:lang w:eastAsia="ar-SA"/>
        </w:rPr>
        <w:t xml:space="preserve">5.13. В случае признания жалобы подлежащей удовлетворению в ответе заявителю, указанном в части 5.11 раздела 5 Регламента, дается информация о действиях, осуществляемых Администрацией, предоставляющей муниципальную услугу, МФЦ, а также организаций, предусмотренных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367F50" w:rsidRPr="00367F50" w:rsidRDefault="00367F50" w:rsidP="00367F50">
      <w:pPr>
        <w:suppressAutoHyphens/>
        <w:jc w:val="both"/>
        <w:rPr>
          <w:sz w:val="18"/>
          <w:szCs w:val="18"/>
          <w:lang w:eastAsia="ar-SA"/>
        </w:rPr>
      </w:pPr>
      <w:r w:rsidRPr="00367F50">
        <w:rPr>
          <w:sz w:val="18"/>
          <w:szCs w:val="18"/>
          <w:lang w:eastAsia="ar-SA"/>
        </w:rPr>
        <w:t xml:space="preserve">5.14. В случае признания жалобы не подлежащей удовлетворению в ответе заявителю, указанном в части 5.11 раздела 5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 </w:t>
      </w:r>
    </w:p>
    <w:p w:rsidR="00367F50" w:rsidRPr="00367F50" w:rsidRDefault="00367F50" w:rsidP="00367F50">
      <w:pPr>
        <w:suppressAutoHyphens/>
        <w:jc w:val="both"/>
        <w:rPr>
          <w:sz w:val="18"/>
          <w:szCs w:val="18"/>
          <w:lang w:eastAsia="ar-SA"/>
        </w:rPr>
      </w:pPr>
      <w:r w:rsidRPr="00367F50">
        <w:rPr>
          <w:sz w:val="18"/>
          <w:szCs w:val="18"/>
          <w:lang w:eastAsia="ar-SA"/>
        </w:rPr>
        <w:t xml:space="preserve">5.15.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прокуратуру Бековского района. </w:t>
      </w:r>
    </w:p>
    <w:p w:rsidR="00367F50" w:rsidRPr="00367F50" w:rsidRDefault="00367F50" w:rsidP="00367F50">
      <w:pPr>
        <w:suppressAutoHyphens/>
        <w:jc w:val="both"/>
        <w:rPr>
          <w:sz w:val="18"/>
          <w:szCs w:val="18"/>
          <w:lang w:eastAsia="ar-SA"/>
        </w:rPr>
      </w:pPr>
      <w:r w:rsidRPr="00367F50">
        <w:rPr>
          <w:sz w:val="18"/>
          <w:szCs w:val="18"/>
          <w:lang w:eastAsia="ar-SA"/>
        </w:rPr>
        <w:t xml:space="preserve">5.16. Решения, действия (бездействие) должностных лиц и муниципальных служащих Администрации, либо муниципальных служащих, МФЦ, работника МФЦ, а также организаций, предусмотренных частью 1.1 статьи 16 Федерального закона № 210-ФЗ, или их работников, участвующих в предоставлении муниципальной услуги принятые в рамках предоставления муниципальной услуги, также могут быть обжалованы заявителем в суд в порядке и сроки, установленные законодательством Российской Федерации. </w:t>
      </w:r>
    </w:p>
    <w:p w:rsidR="00367F50" w:rsidRPr="00367F50" w:rsidRDefault="00367F50" w:rsidP="00367F50">
      <w:pPr>
        <w:suppressAutoHyphens/>
        <w:jc w:val="both"/>
        <w:rPr>
          <w:sz w:val="18"/>
          <w:szCs w:val="18"/>
          <w:lang w:eastAsia="ar-SA"/>
        </w:rPr>
      </w:pPr>
      <w:r w:rsidRPr="00367F50">
        <w:rPr>
          <w:sz w:val="18"/>
          <w:szCs w:val="18"/>
          <w:lang w:eastAsia="ar-SA"/>
        </w:rPr>
        <w:t xml:space="preserve">5.17. Заявитель вправе обжаловать решения и (или) действия (бездействия) органа местного самоуправления в антимонопольный орган, в соответствии с правилами статьи 18.1 Федерального закона от 26.07.2006 № 135-ФЗ «О защите конкуренции». </w:t>
      </w:r>
    </w:p>
    <w:p w:rsidR="00367F50" w:rsidRPr="00367F50" w:rsidRDefault="00367F50" w:rsidP="00367F50">
      <w:pPr>
        <w:suppressAutoHyphens/>
        <w:jc w:val="both"/>
        <w:rPr>
          <w:sz w:val="18"/>
          <w:szCs w:val="18"/>
          <w:lang w:eastAsia="ar-SA"/>
        </w:rPr>
      </w:pPr>
      <w:r w:rsidRPr="00367F50">
        <w:rPr>
          <w:sz w:val="18"/>
          <w:szCs w:val="18"/>
          <w:lang w:eastAsia="ar-SA"/>
        </w:rPr>
        <w:lastRenderedPageBreak/>
        <w:t xml:space="preserve">5.18. Положение Административного регламента предоставления муниципальной услуги, устанавливающие порядок рассмотрения жалоб на нарушение прав граждан и организаций при предоставлении муниципальной услуги, не распространяются на отношения, регулируемые Федеральным законом от 02.05.2006 № 59-ФЗ «О порядке рассмотрения обращения граждан Российской Федерации». </w:t>
      </w:r>
    </w:p>
    <w:p w:rsidR="00367F50" w:rsidRPr="00367F50" w:rsidRDefault="00367F50" w:rsidP="00367F50">
      <w:pPr>
        <w:suppressAutoHyphens/>
        <w:jc w:val="both"/>
        <w:rPr>
          <w:sz w:val="18"/>
          <w:szCs w:val="18"/>
          <w:lang w:eastAsia="ar-SA"/>
        </w:rPr>
      </w:pPr>
    </w:p>
    <w:p w:rsidR="00367F50" w:rsidRPr="00367F50" w:rsidRDefault="00367F50" w:rsidP="00367F50">
      <w:pPr>
        <w:suppressAutoHyphens/>
        <w:jc w:val="right"/>
        <w:rPr>
          <w:sz w:val="18"/>
          <w:szCs w:val="18"/>
          <w:lang w:eastAsia="ar-SA"/>
        </w:rPr>
      </w:pPr>
      <w:r w:rsidRPr="00367F50">
        <w:rPr>
          <w:sz w:val="18"/>
          <w:szCs w:val="18"/>
          <w:lang w:eastAsia="ar-SA"/>
        </w:rPr>
        <w:t>Приложение № 1</w:t>
      </w:r>
    </w:p>
    <w:p w:rsidR="00367F50" w:rsidRPr="00367F50" w:rsidRDefault="00367F50" w:rsidP="00367F50">
      <w:pPr>
        <w:suppressAutoHyphens/>
        <w:jc w:val="right"/>
        <w:rPr>
          <w:sz w:val="18"/>
          <w:szCs w:val="18"/>
          <w:lang w:eastAsia="ar-SA"/>
        </w:rPr>
      </w:pPr>
      <w:r w:rsidRPr="00367F50">
        <w:rPr>
          <w:sz w:val="18"/>
          <w:szCs w:val="18"/>
          <w:lang w:eastAsia="ar-SA"/>
        </w:rPr>
        <w:t>к Административному регламенту</w:t>
      </w:r>
    </w:p>
    <w:p w:rsidR="00367F50" w:rsidRPr="00367F50" w:rsidRDefault="00367F50" w:rsidP="00367F50">
      <w:pPr>
        <w:autoSpaceDE w:val="0"/>
        <w:autoSpaceDN w:val="0"/>
        <w:adjustRightInd w:val="0"/>
        <w:rPr>
          <w:rFonts w:ascii="Courier New" w:hAnsi="Courier New" w:cs="Courier New"/>
          <w:sz w:val="18"/>
          <w:szCs w:val="18"/>
        </w:rPr>
      </w:pPr>
    </w:p>
    <w:p w:rsidR="00367F50" w:rsidRPr="00367F50" w:rsidRDefault="00367F50" w:rsidP="00367F50">
      <w:pPr>
        <w:suppressAutoHyphens/>
        <w:jc w:val="right"/>
        <w:rPr>
          <w:sz w:val="18"/>
          <w:szCs w:val="18"/>
          <w:lang w:eastAsia="ar-SA"/>
        </w:rPr>
      </w:pPr>
      <w:r w:rsidRPr="00367F50">
        <w:rPr>
          <w:sz w:val="18"/>
          <w:szCs w:val="18"/>
          <w:lang w:eastAsia="ar-SA"/>
        </w:rPr>
        <w:t xml:space="preserve">                                               В администрацию </w:t>
      </w:r>
      <w:r w:rsidRPr="00367F50">
        <w:rPr>
          <w:sz w:val="18"/>
          <w:szCs w:val="18"/>
        </w:rPr>
        <w:t>Мошковского сельсовета</w:t>
      </w:r>
    </w:p>
    <w:p w:rsidR="00367F50" w:rsidRPr="00367F50" w:rsidRDefault="00367F50" w:rsidP="00367F50">
      <w:pPr>
        <w:suppressAutoHyphens/>
        <w:jc w:val="right"/>
        <w:rPr>
          <w:sz w:val="18"/>
          <w:szCs w:val="18"/>
          <w:lang w:eastAsia="ar-SA"/>
        </w:rPr>
      </w:pPr>
      <w:r w:rsidRPr="00367F50">
        <w:rPr>
          <w:sz w:val="18"/>
          <w:szCs w:val="18"/>
          <w:lang w:eastAsia="ar-SA"/>
        </w:rPr>
        <w:t xml:space="preserve">Бековского района Пензенской области </w:t>
      </w:r>
    </w:p>
    <w:p w:rsidR="00367F50" w:rsidRPr="00367F50" w:rsidRDefault="00367F50" w:rsidP="00367F50">
      <w:pPr>
        <w:suppressAutoHyphens/>
        <w:jc w:val="right"/>
        <w:rPr>
          <w:sz w:val="18"/>
          <w:szCs w:val="18"/>
          <w:lang w:eastAsia="ar-SA"/>
        </w:rPr>
      </w:pPr>
      <w:r w:rsidRPr="00367F50">
        <w:rPr>
          <w:sz w:val="18"/>
          <w:szCs w:val="18"/>
          <w:lang w:eastAsia="ar-SA"/>
        </w:rPr>
        <w:t>                                                              </w:t>
      </w:r>
      <w:proofErr w:type="gramStart"/>
      <w:r w:rsidRPr="00367F50">
        <w:rPr>
          <w:sz w:val="18"/>
          <w:szCs w:val="18"/>
          <w:lang w:eastAsia="ar-SA"/>
        </w:rPr>
        <w:t>от  _</w:t>
      </w:r>
      <w:proofErr w:type="gramEnd"/>
      <w:r w:rsidRPr="00367F50">
        <w:rPr>
          <w:sz w:val="18"/>
          <w:szCs w:val="18"/>
          <w:lang w:eastAsia="ar-SA"/>
        </w:rPr>
        <w:t>_________________________________</w:t>
      </w:r>
    </w:p>
    <w:p w:rsidR="00367F50" w:rsidRPr="00367F50" w:rsidRDefault="00367F50" w:rsidP="00367F50">
      <w:pPr>
        <w:suppressAutoHyphens/>
        <w:jc w:val="center"/>
        <w:rPr>
          <w:sz w:val="18"/>
          <w:szCs w:val="18"/>
          <w:lang w:eastAsia="ar-SA"/>
        </w:rPr>
      </w:pPr>
      <w:r w:rsidRPr="00367F50">
        <w:rPr>
          <w:sz w:val="18"/>
          <w:szCs w:val="18"/>
          <w:lang w:eastAsia="ar-SA"/>
        </w:rPr>
        <w:t xml:space="preserve">                                                                            (фамилия, имя, отчество гражданина) </w:t>
      </w:r>
    </w:p>
    <w:p w:rsidR="00367F50" w:rsidRPr="00367F50" w:rsidRDefault="00367F50" w:rsidP="00367F50">
      <w:pPr>
        <w:suppressAutoHyphens/>
        <w:jc w:val="right"/>
        <w:rPr>
          <w:sz w:val="18"/>
          <w:szCs w:val="18"/>
          <w:lang w:eastAsia="ar-SA"/>
        </w:rPr>
      </w:pPr>
      <w:r w:rsidRPr="00367F50">
        <w:rPr>
          <w:sz w:val="18"/>
          <w:szCs w:val="18"/>
          <w:lang w:eastAsia="ar-SA"/>
        </w:rPr>
        <w:t xml:space="preserve">                               проживающего по адресу: ____________________ </w:t>
      </w:r>
    </w:p>
    <w:p w:rsidR="00367F50" w:rsidRPr="00367F50" w:rsidRDefault="00367F50" w:rsidP="00367F50">
      <w:pPr>
        <w:suppressAutoHyphens/>
        <w:jc w:val="right"/>
        <w:rPr>
          <w:sz w:val="18"/>
          <w:szCs w:val="18"/>
          <w:lang w:eastAsia="ar-SA"/>
        </w:rPr>
      </w:pPr>
      <w:r w:rsidRPr="00367F50">
        <w:rPr>
          <w:sz w:val="18"/>
          <w:szCs w:val="18"/>
          <w:lang w:eastAsia="ar-SA"/>
        </w:rPr>
        <w:t xml:space="preserve">                               __________________________________________ </w:t>
      </w:r>
    </w:p>
    <w:p w:rsidR="00367F50" w:rsidRPr="00367F50" w:rsidRDefault="00367F50" w:rsidP="00367F50">
      <w:pPr>
        <w:suppressAutoHyphens/>
        <w:jc w:val="right"/>
        <w:rPr>
          <w:sz w:val="18"/>
          <w:szCs w:val="18"/>
          <w:lang w:eastAsia="ar-SA"/>
        </w:rPr>
      </w:pPr>
      <w:r w:rsidRPr="00367F50">
        <w:rPr>
          <w:sz w:val="18"/>
          <w:szCs w:val="18"/>
          <w:lang w:eastAsia="ar-SA"/>
        </w:rPr>
        <w:t xml:space="preserve">                               тел. _______________________________________ </w:t>
      </w:r>
    </w:p>
    <w:p w:rsidR="00367F50" w:rsidRPr="00367F50" w:rsidRDefault="00367F50" w:rsidP="00367F50">
      <w:pPr>
        <w:suppressAutoHyphens/>
        <w:jc w:val="right"/>
        <w:rPr>
          <w:sz w:val="18"/>
          <w:szCs w:val="18"/>
          <w:lang w:eastAsia="ar-SA"/>
        </w:rPr>
      </w:pPr>
    </w:p>
    <w:p w:rsidR="00367F50" w:rsidRPr="00367F50" w:rsidRDefault="00367F50" w:rsidP="00367F50">
      <w:pPr>
        <w:suppressAutoHyphens/>
        <w:jc w:val="center"/>
        <w:rPr>
          <w:sz w:val="18"/>
          <w:szCs w:val="18"/>
          <w:lang w:eastAsia="ar-SA"/>
        </w:rPr>
      </w:pPr>
      <w:r w:rsidRPr="00367F50">
        <w:rPr>
          <w:sz w:val="18"/>
          <w:szCs w:val="18"/>
          <w:lang w:eastAsia="ar-SA"/>
        </w:rPr>
        <w:t>Заявление</w:t>
      </w:r>
    </w:p>
    <w:p w:rsidR="00367F50" w:rsidRPr="00367F50" w:rsidRDefault="00367F50" w:rsidP="00367F50">
      <w:pPr>
        <w:suppressAutoHyphens/>
        <w:jc w:val="center"/>
        <w:rPr>
          <w:sz w:val="18"/>
          <w:szCs w:val="18"/>
          <w:lang w:eastAsia="ar-SA"/>
        </w:rPr>
      </w:pPr>
      <w:r w:rsidRPr="00367F50">
        <w:rPr>
          <w:sz w:val="18"/>
          <w:szCs w:val="18"/>
          <w:lang w:eastAsia="ar-SA"/>
        </w:rPr>
        <w:t>о постановке на учет в качестве нуждающегося в жилом</w:t>
      </w:r>
    </w:p>
    <w:p w:rsidR="00367F50" w:rsidRPr="00367F50" w:rsidRDefault="00367F50" w:rsidP="00367F50">
      <w:pPr>
        <w:suppressAutoHyphens/>
        <w:jc w:val="center"/>
        <w:rPr>
          <w:sz w:val="18"/>
          <w:szCs w:val="18"/>
          <w:lang w:eastAsia="ar-SA"/>
        </w:rPr>
      </w:pPr>
      <w:r w:rsidRPr="00367F50">
        <w:rPr>
          <w:sz w:val="18"/>
          <w:szCs w:val="18"/>
          <w:lang w:eastAsia="ar-SA"/>
        </w:rPr>
        <w:t>помещении, предоставляемом по договору социального найма</w:t>
      </w:r>
    </w:p>
    <w:p w:rsidR="00367F50" w:rsidRPr="00367F50" w:rsidRDefault="00367F50" w:rsidP="00367F50">
      <w:pPr>
        <w:autoSpaceDE w:val="0"/>
        <w:autoSpaceDN w:val="0"/>
        <w:adjustRightInd w:val="0"/>
        <w:rPr>
          <w:rFonts w:ascii="Courier New" w:hAnsi="Courier New" w:cs="Courier New"/>
          <w:sz w:val="18"/>
          <w:szCs w:val="18"/>
        </w:rPr>
      </w:pPr>
    </w:p>
    <w:p w:rsidR="00367F50" w:rsidRPr="00367F50" w:rsidRDefault="00367F50" w:rsidP="00367F50">
      <w:pPr>
        <w:suppressAutoHyphens/>
        <w:jc w:val="both"/>
        <w:rPr>
          <w:sz w:val="18"/>
          <w:szCs w:val="18"/>
          <w:lang w:eastAsia="ar-SA"/>
        </w:rPr>
      </w:pPr>
      <w:r w:rsidRPr="00367F50">
        <w:rPr>
          <w:sz w:val="18"/>
          <w:szCs w:val="18"/>
          <w:lang w:eastAsia="ar-SA"/>
        </w:rPr>
        <w:t>Прошу поставить меня на учет в качестве нуждающегося в жилом помещении, предоставляемом   по   договору   социального   </w:t>
      </w:r>
      <w:proofErr w:type="gramStart"/>
      <w:r w:rsidRPr="00367F50">
        <w:rPr>
          <w:sz w:val="18"/>
          <w:szCs w:val="18"/>
          <w:lang w:eastAsia="ar-SA"/>
        </w:rPr>
        <w:t>найма,  по</w:t>
      </w:r>
      <w:proofErr w:type="gramEnd"/>
      <w:r w:rsidRPr="00367F50">
        <w:rPr>
          <w:sz w:val="18"/>
          <w:szCs w:val="18"/>
          <w:lang w:eastAsia="ar-SA"/>
        </w:rPr>
        <w:t xml:space="preserve">  следующему(им) основанию(ям): </w:t>
      </w:r>
    </w:p>
    <w:p w:rsidR="00367F50" w:rsidRPr="00367F50" w:rsidRDefault="00367F50" w:rsidP="00367F50">
      <w:pPr>
        <w:suppressAutoHyphens/>
        <w:jc w:val="both"/>
        <w:rPr>
          <w:sz w:val="18"/>
          <w:szCs w:val="18"/>
          <w:lang w:eastAsia="ar-SA"/>
        </w:rPr>
      </w:pPr>
      <w:r w:rsidRPr="00367F50">
        <w:rPr>
          <w:sz w:val="18"/>
          <w:szCs w:val="18"/>
          <w:lang w:eastAsia="ar-SA"/>
        </w:rPr>
        <w:t xml:space="preserve">1) отсутствие жилого помещения; </w:t>
      </w:r>
    </w:p>
    <w:p w:rsidR="00367F50" w:rsidRPr="00367F50" w:rsidRDefault="00367F50" w:rsidP="00367F50">
      <w:pPr>
        <w:suppressAutoHyphens/>
        <w:jc w:val="both"/>
        <w:rPr>
          <w:sz w:val="18"/>
          <w:szCs w:val="18"/>
          <w:lang w:eastAsia="ar-SA"/>
        </w:rPr>
      </w:pPr>
      <w:r w:rsidRPr="00367F50">
        <w:rPr>
          <w:sz w:val="18"/>
          <w:szCs w:val="18"/>
          <w:lang w:eastAsia="ar-SA"/>
        </w:rPr>
        <w:t xml:space="preserve">2) обеспеченность общей площадью жилого помещения на одного члена семьи менее учетной нормы; </w:t>
      </w:r>
    </w:p>
    <w:p w:rsidR="00367F50" w:rsidRPr="00367F50" w:rsidRDefault="00367F50" w:rsidP="00367F50">
      <w:pPr>
        <w:suppressAutoHyphens/>
        <w:jc w:val="both"/>
        <w:rPr>
          <w:sz w:val="18"/>
          <w:szCs w:val="18"/>
          <w:lang w:eastAsia="ar-SA"/>
        </w:rPr>
      </w:pPr>
      <w:r w:rsidRPr="00367F50">
        <w:rPr>
          <w:sz w:val="18"/>
          <w:szCs w:val="18"/>
          <w:lang w:eastAsia="ar-SA"/>
        </w:rPr>
        <w:t xml:space="preserve">3)  проживание </w:t>
      </w:r>
      <w:proofErr w:type="gramStart"/>
      <w:r w:rsidRPr="00367F50">
        <w:rPr>
          <w:sz w:val="18"/>
          <w:szCs w:val="18"/>
          <w:lang w:eastAsia="ar-SA"/>
        </w:rPr>
        <w:t>в  помещении</w:t>
      </w:r>
      <w:proofErr w:type="gramEnd"/>
      <w:r w:rsidRPr="00367F50">
        <w:rPr>
          <w:sz w:val="18"/>
          <w:szCs w:val="18"/>
          <w:lang w:eastAsia="ar-SA"/>
        </w:rPr>
        <w:t xml:space="preserve">,  не  отвечающем  установленным  для жилых помещений требованиям; </w:t>
      </w:r>
    </w:p>
    <w:p w:rsidR="00367F50" w:rsidRPr="00367F50" w:rsidRDefault="00367F50" w:rsidP="00367F50">
      <w:pPr>
        <w:suppressAutoHyphens/>
        <w:jc w:val="both"/>
        <w:rPr>
          <w:sz w:val="18"/>
          <w:szCs w:val="18"/>
          <w:lang w:eastAsia="ar-SA"/>
        </w:rPr>
      </w:pPr>
      <w:r w:rsidRPr="00367F50">
        <w:rPr>
          <w:sz w:val="18"/>
          <w:szCs w:val="18"/>
          <w:lang w:eastAsia="ar-SA"/>
        </w:rPr>
        <w:t>4)  </w:t>
      </w:r>
      <w:proofErr w:type="gramStart"/>
      <w:r w:rsidRPr="00367F50">
        <w:rPr>
          <w:sz w:val="18"/>
          <w:szCs w:val="18"/>
          <w:lang w:eastAsia="ar-SA"/>
        </w:rPr>
        <w:t>проживание  в</w:t>
      </w:r>
      <w:proofErr w:type="gramEnd"/>
      <w:r w:rsidRPr="00367F50">
        <w:rPr>
          <w:sz w:val="18"/>
          <w:szCs w:val="18"/>
          <w:lang w:eastAsia="ar-SA"/>
        </w:rPr>
        <w:t xml:space="preserve"> жилом помещении, занятом несколькими семьями, в одной из  которых  имеется  гражданин,  страдающий  тяжелой  формой хронического заболевания,  при  которой  совместное  проживание  с  ним в одной квартире невозможно; </w:t>
      </w:r>
    </w:p>
    <w:p w:rsidR="00367F50" w:rsidRPr="00367F50" w:rsidRDefault="00367F50" w:rsidP="00367F50">
      <w:pPr>
        <w:suppressAutoHyphens/>
        <w:jc w:val="both"/>
        <w:rPr>
          <w:sz w:val="18"/>
          <w:szCs w:val="18"/>
          <w:lang w:eastAsia="ar-SA"/>
        </w:rPr>
      </w:pPr>
      <w:r w:rsidRPr="00367F50">
        <w:rPr>
          <w:sz w:val="18"/>
          <w:szCs w:val="18"/>
          <w:lang w:eastAsia="ar-SA"/>
        </w:rPr>
        <w:t xml:space="preserve">5) иное ___________________________________________________________ </w:t>
      </w:r>
    </w:p>
    <w:p w:rsidR="00367F50" w:rsidRPr="00367F50" w:rsidRDefault="00367F50" w:rsidP="00367F50">
      <w:pPr>
        <w:suppressAutoHyphens/>
        <w:jc w:val="both"/>
        <w:rPr>
          <w:sz w:val="18"/>
          <w:szCs w:val="18"/>
          <w:lang w:eastAsia="ar-SA"/>
        </w:rPr>
      </w:pPr>
      <w:r w:rsidRPr="00367F50">
        <w:rPr>
          <w:sz w:val="18"/>
          <w:szCs w:val="18"/>
          <w:lang w:eastAsia="ar-SA"/>
        </w:rPr>
        <w:t>                                       (указывается иное основание, предусмотренное действующим законодательством)</w:t>
      </w:r>
    </w:p>
    <w:p w:rsidR="00367F50" w:rsidRPr="00367F50" w:rsidRDefault="00367F50" w:rsidP="00367F50">
      <w:pPr>
        <w:suppressAutoHyphens/>
        <w:jc w:val="both"/>
        <w:rPr>
          <w:sz w:val="18"/>
          <w:szCs w:val="18"/>
          <w:lang w:eastAsia="ar-SA"/>
        </w:rPr>
      </w:pPr>
      <w:r w:rsidRPr="00367F50">
        <w:rPr>
          <w:sz w:val="18"/>
          <w:szCs w:val="18"/>
          <w:lang w:eastAsia="ar-SA"/>
        </w:rPr>
        <w:t xml:space="preserve">Состав моей семьи ____________________ человек: </w:t>
      </w:r>
    </w:p>
    <w:p w:rsidR="00367F50" w:rsidRPr="00367F50" w:rsidRDefault="00367F50" w:rsidP="00367F50">
      <w:pPr>
        <w:suppressAutoHyphens/>
        <w:jc w:val="both"/>
        <w:rPr>
          <w:sz w:val="18"/>
          <w:szCs w:val="18"/>
          <w:lang w:eastAsia="ar-SA"/>
        </w:rPr>
      </w:pPr>
      <w:r w:rsidRPr="00367F50">
        <w:rPr>
          <w:sz w:val="18"/>
          <w:szCs w:val="18"/>
          <w:lang w:eastAsia="ar-SA"/>
        </w:rPr>
        <w:t xml:space="preserve">1. Заявитель ____________________________________________________________ </w:t>
      </w:r>
    </w:p>
    <w:p w:rsidR="00367F50" w:rsidRPr="00367F50" w:rsidRDefault="00367F50" w:rsidP="00367F50">
      <w:pPr>
        <w:suppressAutoHyphens/>
        <w:jc w:val="center"/>
        <w:rPr>
          <w:sz w:val="18"/>
          <w:szCs w:val="18"/>
          <w:lang w:eastAsia="ar-SA"/>
        </w:rPr>
      </w:pPr>
      <w:r w:rsidRPr="00367F50">
        <w:rPr>
          <w:sz w:val="18"/>
          <w:szCs w:val="18"/>
          <w:lang w:eastAsia="ar-SA"/>
        </w:rPr>
        <w:t>(Фамилия, Имя, Отчество, дата рождения)</w:t>
      </w:r>
    </w:p>
    <w:p w:rsidR="00367F50" w:rsidRPr="00367F50" w:rsidRDefault="00367F50" w:rsidP="00367F50">
      <w:pPr>
        <w:suppressAutoHyphens/>
        <w:jc w:val="both"/>
        <w:rPr>
          <w:sz w:val="18"/>
          <w:szCs w:val="18"/>
          <w:lang w:eastAsia="ar-SA"/>
        </w:rPr>
      </w:pPr>
      <w:r w:rsidRPr="00367F50">
        <w:rPr>
          <w:sz w:val="18"/>
          <w:szCs w:val="18"/>
          <w:lang w:eastAsia="ar-SA"/>
        </w:rPr>
        <w:t xml:space="preserve">2. Супруг(а) _____________________________________________________________ </w:t>
      </w:r>
    </w:p>
    <w:p w:rsidR="00367F50" w:rsidRPr="00367F50" w:rsidRDefault="00367F50" w:rsidP="00367F50">
      <w:pPr>
        <w:suppressAutoHyphens/>
        <w:jc w:val="center"/>
        <w:rPr>
          <w:sz w:val="18"/>
          <w:szCs w:val="18"/>
          <w:lang w:eastAsia="ar-SA"/>
        </w:rPr>
      </w:pPr>
      <w:r w:rsidRPr="00367F50">
        <w:rPr>
          <w:sz w:val="18"/>
          <w:szCs w:val="18"/>
          <w:lang w:eastAsia="ar-SA"/>
        </w:rPr>
        <w:t>(Фамилия, Имя, Отчество, дата рождения)</w:t>
      </w:r>
    </w:p>
    <w:p w:rsidR="00367F50" w:rsidRPr="00367F50" w:rsidRDefault="00367F50" w:rsidP="00367F50">
      <w:pPr>
        <w:suppressAutoHyphens/>
        <w:jc w:val="both"/>
        <w:rPr>
          <w:sz w:val="18"/>
          <w:szCs w:val="18"/>
          <w:lang w:eastAsia="ar-SA"/>
        </w:rPr>
      </w:pPr>
      <w:r w:rsidRPr="00367F50">
        <w:rPr>
          <w:sz w:val="18"/>
          <w:szCs w:val="18"/>
          <w:lang w:eastAsia="ar-SA"/>
        </w:rPr>
        <w:t>3. _____________________________________________________________________</w:t>
      </w:r>
    </w:p>
    <w:p w:rsidR="00367F50" w:rsidRPr="00367F50" w:rsidRDefault="00367F50" w:rsidP="00367F50">
      <w:pPr>
        <w:suppressAutoHyphens/>
        <w:jc w:val="center"/>
        <w:rPr>
          <w:sz w:val="18"/>
          <w:szCs w:val="18"/>
          <w:lang w:eastAsia="ar-SA"/>
        </w:rPr>
      </w:pPr>
      <w:r w:rsidRPr="00367F50">
        <w:rPr>
          <w:sz w:val="18"/>
          <w:szCs w:val="18"/>
          <w:lang w:eastAsia="ar-SA"/>
        </w:rPr>
        <w:t>(степень родства, Фамилия, Имя, Отчество, дата рождения)</w:t>
      </w:r>
    </w:p>
    <w:p w:rsidR="00367F50" w:rsidRPr="00367F50" w:rsidRDefault="00367F50" w:rsidP="00367F50">
      <w:pPr>
        <w:suppressAutoHyphens/>
        <w:jc w:val="both"/>
        <w:rPr>
          <w:sz w:val="18"/>
          <w:szCs w:val="18"/>
          <w:lang w:eastAsia="ar-SA"/>
        </w:rPr>
      </w:pPr>
      <w:r w:rsidRPr="00367F50">
        <w:rPr>
          <w:sz w:val="18"/>
          <w:szCs w:val="18"/>
          <w:lang w:eastAsia="ar-SA"/>
        </w:rPr>
        <w:t xml:space="preserve">К заявлению прилагаю документы: </w:t>
      </w:r>
    </w:p>
    <w:p w:rsidR="00367F50" w:rsidRPr="00367F50" w:rsidRDefault="00367F50" w:rsidP="00367F50">
      <w:pPr>
        <w:suppressAutoHyphens/>
        <w:jc w:val="both"/>
        <w:rPr>
          <w:sz w:val="18"/>
          <w:szCs w:val="18"/>
          <w:lang w:eastAsia="ar-SA"/>
        </w:rPr>
      </w:pPr>
      <w:r w:rsidRPr="00367F50">
        <w:rPr>
          <w:sz w:val="18"/>
          <w:szCs w:val="18"/>
          <w:lang w:eastAsia="ar-SA"/>
        </w:rPr>
        <w:t>1. _____________________________________________________________________</w:t>
      </w:r>
    </w:p>
    <w:p w:rsidR="00367F50" w:rsidRPr="00367F50" w:rsidRDefault="00367F50" w:rsidP="00367F50">
      <w:pPr>
        <w:suppressAutoHyphens/>
        <w:jc w:val="both"/>
        <w:rPr>
          <w:sz w:val="18"/>
          <w:szCs w:val="18"/>
          <w:lang w:eastAsia="ar-SA"/>
        </w:rPr>
      </w:pPr>
      <w:r w:rsidRPr="00367F50">
        <w:rPr>
          <w:sz w:val="18"/>
          <w:szCs w:val="18"/>
          <w:lang w:eastAsia="ar-SA"/>
        </w:rPr>
        <w:t>2. _____________________________________________________________________</w:t>
      </w:r>
    </w:p>
    <w:p w:rsidR="00367F50" w:rsidRPr="00367F50" w:rsidRDefault="00367F50" w:rsidP="00367F50">
      <w:pPr>
        <w:suppressAutoHyphens/>
        <w:jc w:val="both"/>
        <w:rPr>
          <w:sz w:val="18"/>
          <w:szCs w:val="18"/>
          <w:lang w:eastAsia="ar-SA"/>
        </w:rPr>
      </w:pPr>
      <w:r w:rsidRPr="00367F50">
        <w:rPr>
          <w:sz w:val="18"/>
          <w:szCs w:val="18"/>
          <w:lang w:eastAsia="ar-SA"/>
        </w:rPr>
        <w:t>3. _____________________________________________________________________</w:t>
      </w:r>
    </w:p>
    <w:p w:rsidR="00367F50" w:rsidRPr="00367F50" w:rsidRDefault="00367F50" w:rsidP="00367F50">
      <w:pPr>
        <w:suppressAutoHyphens/>
        <w:jc w:val="both"/>
        <w:rPr>
          <w:sz w:val="18"/>
          <w:szCs w:val="18"/>
          <w:lang w:eastAsia="ar-SA"/>
        </w:rPr>
      </w:pPr>
      <w:r w:rsidRPr="00367F50">
        <w:rPr>
          <w:sz w:val="18"/>
          <w:szCs w:val="18"/>
          <w:lang w:eastAsia="ar-SA"/>
        </w:rPr>
        <w:t xml:space="preserve">и т.д. </w:t>
      </w:r>
    </w:p>
    <w:p w:rsidR="00367F50" w:rsidRPr="00367F50" w:rsidRDefault="00367F50" w:rsidP="00367F50">
      <w:pPr>
        <w:suppressAutoHyphens/>
        <w:jc w:val="both"/>
        <w:rPr>
          <w:sz w:val="18"/>
          <w:szCs w:val="18"/>
          <w:lang w:eastAsia="ar-SA"/>
        </w:rPr>
      </w:pPr>
    </w:p>
    <w:p w:rsidR="00367F50" w:rsidRPr="00367F50" w:rsidRDefault="00367F50" w:rsidP="00367F50">
      <w:pPr>
        <w:suppressAutoHyphens/>
        <w:jc w:val="both"/>
        <w:rPr>
          <w:sz w:val="18"/>
          <w:szCs w:val="18"/>
          <w:lang w:eastAsia="ar-SA"/>
        </w:rPr>
      </w:pPr>
      <w:r w:rsidRPr="00367F50">
        <w:rPr>
          <w:sz w:val="18"/>
          <w:szCs w:val="18"/>
          <w:lang w:eastAsia="ar-SA"/>
        </w:rPr>
        <w:t xml:space="preserve">Об изменении места жительства, состава семьи, семейного положения, а также в случае улучшения жилищных условий, когда норма общей площади жилого помещения на одного члена семьи станет равной норме предоставления жилых помещений по договору социального найма или превысит ее, или при возникновении других обстоятельств, при которых необходимость в предоставлении жилого помещения отпадет, обязуюсь проинформировать не позднее 30 дней со дня возникновения таких изменений. </w:t>
      </w:r>
    </w:p>
    <w:p w:rsidR="00367F50" w:rsidRPr="00367F50" w:rsidRDefault="00367F50" w:rsidP="00367F50">
      <w:pPr>
        <w:autoSpaceDE w:val="0"/>
        <w:autoSpaceDN w:val="0"/>
        <w:adjustRightInd w:val="0"/>
        <w:rPr>
          <w:rFonts w:ascii="Courier New" w:hAnsi="Courier New" w:cs="Courier New"/>
          <w:sz w:val="18"/>
          <w:szCs w:val="18"/>
        </w:rPr>
      </w:pPr>
    </w:p>
    <w:p w:rsidR="00367F50" w:rsidRPr="00367F50" w:rsidRDefault="00367F50" w:rsidP="00367F50">
      <w:pPr>
        <w:suppressAutoHyphens/>
        <w:jc w:val="center"/>
        <w:rPr>
          <w:sz w:val="18"/>
          <w:szCs w:val="18"/>
          <w:lang w:eastAsia="ar-SA"/>
        </w:rPr>
      </w:pPr>
      <w:r w:rsidRPr="00367F50">
        <w:rPr>
          <w:sz w:val="18"/>
          <w:szCs w:val="18"/>
          <w:lang w:eastAsia="ar-SA"/>
        </w:rPr>
        <w:t>Подписи совершеннолетних членов семьи:</w:t>
      </w:r>
    </w:p>
    <w:p w:rsidR="00367F50" w:rsidRPr="00367F50" w:rsidRDefault="00367F50" w:rsidP="00367F50">
      <w:pPr>
        <w:suppressAutoHyphens/>
        <w:jc w:val="both"/>
        <w:rPr>
          <w:sz w:val="18"/>
          <w:szCs w:val="18"/>
          <w:lang w:eastAsia="ar-SA"/>
        </w:rPr>
      </w:pPr>
      <w:r w:rsidRPr="00367F50">
        <w:rPr>
          <w:sz w:val="18"/>
          <w:szCs w:val="18"/>
          <w:lang w:eastAsia="ar-SA"/>
        </w:rPr>
        <w:t xml:space="preserve">_________________________                          ________________________ </w:t>
      </w:r>
    </w:p>
    <w:p w:rsidR="00367F50" w:rsidRPr="00367F50" w:rsidRDefault="00367F50" w:rsidP="00367F50">
      <w:pPr>
        <w:suppressAutoHyphens/>
        <w:jc w:val="both"/>
        <w:rPr>
          <w:sz w:val="18"/>
          <w:szCs w:val="18"/>
          <w:lang w:eastAsia="ar-SA"/>
        </w:rPr>
      </w:pPr>
      <w:r w:rsidRPr="00367F50">
        <w:rPr>
          <w:sz w:val="18"/>
          <w:szCs w:val="18"/>
          <w:lang w:eastAsia="ar-SA"/>
        </w:rPr>
        <w:t xml:space="preserve">         (И.О. </w:t>
      </w:r>
      <w:proofErr w:type="gramStart"/>
      <w:r w:rsidRPr="00367F50">
        <w:rPr>
          <w:sz w:val="18"/>
          <w:szCs w:val="18"/>
          <w:lang w:eastAsia="ar-SA"/>
        </w:rPr>
        <w:t>Фамилия)   </w:t>
      </w:r>
      <w:proofErr w:type="gramEnd"/>
      <w:r w:rsidRPr="00367F50">
        <w:rPr>
          <w:sz w:val="18"/>
          <w:szCs w:val="18"/>
          <w:lang w:eastAsia="ar-SA"/>
        </w:rPr>
        <w:t xml:space="preserve">                                                                            (И.О. Фамилия) </w:t>
      </w:r>
    </w:p>
    <w:p w:rsidR="00367F50" w:rsidRPr="00367F50" w:rsidRDefault="00367F50" w:rsidP="00367F50">
      <w:pPr>
        <w:suppressAutoHyphens/>
        <w:jc w:val="both"/>
        <w:rPr>
          <w:sz w:val="18"/>
          <w:szCs w:val="18"/>
          <w:lang w:eastAsia="ar-SA"/>
        </w:rPr>
      </w:pPr>
      <w:r w:rsidRPr="00367F50">
        <w:rPr>
          <w:sz w:val="18"/>
          <w:szCs w:val="18"/>
          <w:lang w:eastAsia="ar-SA"/>
        </w:rPr>
        <w:t xml:space="preserve">_________________________                          ________________________ </w:t>
      </w:r>
    </w:p>
    <w:p w:rsidR="00367F50" w:rsidRPr="00367F50" w:rsidRDefault="00367F50" w:rsidP="00367F50">
      <w:pPr>
        <w:suppressAutoHyphens/>
        <w:jc w:val="both"/>
        <w:rPr>
          <w:sz w:val="18"/>
          <w:szCs w:val="18"/>
          <w:lang w:eastAsia="ar-SA"/>
        </w:rPr>
      </w:pPr>
      <w:r w:rsidRPr="00367F50">
        <w:rPr>
          <w:sz w:val="18"/>
          <w:szCs w:val="18"/>
          <w:lang w:eastAsia="ar-SA"/>
        </w:rPr>
        <w:t xml:space="preserve">         (И.О. </w:t>
      </w:r>
      <w:proofErr w:type="gramStart"/>
      <w:r w:rsidRPr="00367F50">
        <w:rPr>
          <w:sz w:val="18"/>
          <w:szCs w:val="18"/>
          <w:lang w:eastAsia="ar-SA"/>
        </w:rPr>
        <w:t>Фамилия)   </w:t>
      </w:r>
      <w:proofErr w:type="gramEnd"/>
      <w:r w:rsidRPr="00367F50">
        <w:rPr>
          <w:sz w:val="18"/>
          <w:szCs w:val="18"/>
          <w:lang w:eastAsia="ar-SA"/>
        </w:rPr>
        <w:t xml:space="preserve">                                                                            (И.О. Фамилия) </w:t>
      </w:r>
    </w:p>
    <w:p w:rsidR="00367F50" w:rsidRPr="00367F50" w:rsidRDefault="00367F50" w:rsidP="00367F50">
      <w:pPr>
        <w:suppressAutoHyphens/>
        <w:jc w:val="both"/>
        <w:rPr>
          <w:sz w:val="18"/>
          <w:szCs w:val="18"/>
          <w:lang w:eastAsia="ar-SA"/>
        </w:rPr>
      </w:pPr>
    </w:p>
    <w:p w:rsidR="00367F50" w:rsidRPr="00367F50" w:rsidRDefault="00367F50" w:rsidP="00367F50">
      <w:pPr>
        <w:suppressAutoHyphens/>
        <w:jc w:val="both"/>
        <w:rPr>
          <w:sz w:val="18"/>
          <w:szCs w:val="18"/>
          <w:lang w:eastAsia="ar-SA"/>
        </w:rPr>
      </w:pPr>
      <w:r w:rsidRPr="00367F50">
        <w:rPr>
          <w:sz w:val="18"/>
          <w:szCs w:val="18"/>
          <w:lang w:eastAsia="ar-SA"/>
        </w:rPr>
        <w:t>«__» ___________           _______________    ________________________</w:t>
      </w:r>
    </w:p>
    <w:p w:rsidR="00367F50" w:rsidRPr="00367F50" w:rsidRDefault="00367F50" w:rsidP="00367F50">
      <w:pPr>
        <w:suppressAutoHyphens/>
        <w:jc w:val="both"/>
        <w:rPr>
          <w:sz w:val="18"/>
          <w:szCs w:val="18"/>
          <w:lang w:eastAsia="ar-SA"/>
        </w:rPr>
      </w:pPr>
      <w:r w:rsidRPr="00367F50">
        <w:rPr>
          <w:sz w:val="18"/>
          <w:szCs w:val="18"/>
          <w:lang w:eastAsia="ar-SA"/>
        </w:rPr>
        <w:t xml:space="preserve">                                              Подпись заявителя </w:t>
      </w:r>
    </w:p>
    <w:p w:rsidR="00367F50" w:rsidRPr="00367F50" w:rsidRDefault="00367F50" w:rsidP="00367F50">
      <w:pPr>
        <w:suppressAutoHyphens/>
        <w:jc w:val="both"/>
        <w:rPr>
          <w:sz w:val="18"/>
          <w:szCs w:val="18"/>
          <w:lang w:eastAsia="ar-SA"/>
        </w:rPr>
      </w:pPr>
    </w:p>
    <w:p w:rsidR="00367F50" w:rsidRPr="00367F50" w:rsidRDefault="00367F50" w:rsidP="00367F50">
      <w:pPr>
        <w:suppressAutoHyphens/>
        <w:jc w:val="both"/>
        <w:rPr>
          <w:sz w:val="18"/>
          <w:szCs w:val="18"/>
          <w:lang w:eastAsia="ar-SA"/>
        </w:rPr>
      </w:pPr>
      <w:r w:rsidRPr="00367F50">
        <w:rPr>
          <w:sz w:val="18"/>
          <w:szCs w:val="18"/>
          <w:lang w:eastAsia="ar-SA"/>
        </w:rPr>
        <w:t xml:space="preserve">Примечание: при заполнении заявления гражданин указывает одно или несколько оснований, по которым он просит поставить на учет в качестве нуждающегося в жилом помещении, предоставляемом по договору социального найма. </w:t>
      </w:r>
    </w:p>
    <w:p w:rsidR="00367F50" w:rsidRPr="00367F50" w:rsidRDefault="00367F50" w:rsidP="00367F50">
      <w:pPr>
        <w:suppressAutoHyphens/>
        <w:jc w:val="both"/>
        <w:rPr>
          <w:sz w:val="18"/>
          <w:szCs w:val="18"/>
          <w:lang w:eastAsia="ar-SA"/>
        </w:rPr>
      </w:pPr>
      <w:r w:rsidRPr="00367F50">
        <w:rPr>
          <w:sz w:val="18"/>
          <w:szCs w:val="18"/>
          <w:lang w:eastAsia="ar-SA"/>
        </w:rPr>
        <w:t xml:space="preserve">Прошу направлять мне уведомления на указанный выше почтовый адрес, на адрес электронной почты ___________ @ _______ (нужное подчеркнуть). </w:t>
      </w:r>
    </w:p>
    <w:p w:rsidR="00367F50" w:rsidRPr="00367F50" w:rsidRDefault="00367F50" w:rsidP="00367F50">
      <w:pPr>
        <w:suppressAutoHyphens/>
        <w:jc w:val="both"/>
        <w:rPr>
          <w:sz w:val="18"/>
          <w:szCs w:val="18"/>
          <w:lang w:eastAsia="ar-SA"/>
        </w:rPr>
      </w:pPr>
    </w:p>
    <w:p w:rsidR="00367F50" w:rsidRPr="00367F50" w:rsidRDefault="00367F50" w:rsidP="00367F50">
      <w:pPr>
        <w:suppressAutoHyphens/>
        <w:jc w:val="right"/>
        <w:rPr>
          <w:sz w:val="18"/>
          <w:szCs w:val="18"/>
          <w:lang w:eastAsia="ar-SA"/>
        </w:rPr>
      </w:pPr>
      <w:r w:rsidRPr="00367F50">
        <w:rPr>
          <w:sz w:val="18"/>
          <w:szCs w:val="18"/>
          <w:lang w:eastAsia="ar-SA"/>
        </w:rPr>
        <w:t>Приложение № 2</w:t>
      </w:r>
    </w:p>
    <w:p w:rsidR="00367F50" w:rsidRPr="00367F50" w:rsidRDefault="00367F50" w:rsidP="00367F50">
      <w:pPr>
        <w:suppressAutoHyphens/>
        <w:jc w:val="right"/>
        <w:rPr>
          <w:sz w:val="18"/>
          <w:szCs w:val="18"/>
          <w:lang w:eastAsia="ar-SA"/>
        </w:rPr>
      </w:pPr>
      <w:r w:rsidRPr="00367F50">
        <w:rPr>
          <w:sz w:val="18"/>
          <w:szCs w:val="18"/>
          <w:lang w:eastAsia="ar-SA"/>
        </w:rPr>
        <w:t>к Административному регламенту</w:t>
      </w:r>
    </w:p>
    <w:p w:rsidR="00367F50" w:rsidRPr="00367F50" w:rsidRDefault="00367F50" w:rsidP="00367F50">
      <w:pPr>
        <w:suppressAutoHyphens/>
        <w:jc w:val="right"/>
        <w:rPr>
          <w:sz w:val="18"/>
          <w:szCs w:val="18"/>
          <w:lang w:eastAsia="ar-SA"/>
        </w:rPr>
      </w:pPr>
    </w:p>
    <w:p w:rsidR="00367F50" w:rsidRPr="00367F50" w:rsidRDefault="00367F50" w:rsidP="00367F50">
      <w:pPr>
        <w:suppressAutoHyphens/>
        <w:jc w:val="center"/>
        <w:rPr>
          <w:sz w:val="18"/>
          <w:szCs w:val="18"/>
          <w:lang w:eastAsia="ar-SA"/>
        </w:rPr>
      </w:pPr>
      <w:r w:rsidRPr="00367F50">
        <w:rPr>
          <w:sz w:val="18"/>
          <w:szCs w:val="18"/>
          <w:lang w:eastAsia="ar-SA"/>
        </w:rPr>
        <w:t xml:space="preserve">Блок-схема предоставления муниципальной услуги </w:t>
      </w:r>
    </w:p>
    <w:p w:rsidR="00367F50" w:rsidRPr="00367F50" w:rsidRDefault="00367F50" w:rsidP="00367F50">
      <w:pPr>
        <w:suppressAutoHyphens/>
        <w:jc w:val="center"/>
        <w:rPr>
          <w:sz w:val="18"/>
          <w:szCs w:val="18"/>
          <w:lang w:eastAsia="ar-SA"/>
        </w:rPr>
      </w:pPr>
      <w:r w:rsidRPr="00367F50">
        <w:rPr>
          <w:sz w:val="18"/>
          <w:szCs w:val="18"/>
          <w:lang w:eastAsia="ar-SA"/>
        </w:rPr>
        <w:t>«Постановка на учет малоимущих граждан в качестве нуждающихся в жилых помещениях»</w:t>
      </w:r>
    </w:p>
    <w:p w:rsidR="00367F50" w:rsidRPr="00367F50" w:rsidRDefault="00367F50" w:rsidP="00367F50">
      <w:pPr>
        <w:suppressAutoHyphens/>
        <w:jc w:val="center"/>
        <w:rPr>
          <w:sz w:val="18"/>
          <w:szCs w:val="18"/>
          <w:lang w:eastAsia="ar-SA"/>
        </w:rPr>
      </w:pPr>
    </w:p>
    <w:p w:rsidR="00367F50" w:rsidRPr="00367F50" w:rsidRDefault="00367F50" w:rsidP="00367F50">
      <w:pPr>
        <w:suppressAutoHyphens/>
        <w:jc w:val="center"/>
        <w:rPr>
          <w:sz w:val="18"/>
          <w:szCs w:val="18"/>
          <w:lang w:eastAsia="ar-SA"/>
        </w:rPr>
      </w:pPr>
      <w:r w:rsidRPr="00367F50">
        <w:rPr>
          <w:noProof/>
          <w:sz w:val="18"/>
          <w:szCs w:val="18"/>
        </w:rPr>
        <mc:AlternateContent>
          <mc:Choice Requires="wps">
            <w:drawing>
              <wp:anchor distT="0" distB="0" distL="114300" distR="114300" simplePos="0" relativeHeight="251660800" behindDoc="0" locked="0" layoutInCell="1" allowOverlap="1" wp14:anchorId="1194D7A5" wp14:editId="16219874">
                <wp:simplePos x="0" y="0"/>
                <wp:positionH relativeFrom="column">
                  <wp:posOffset>1034415</wp:posOffset>
                </wp:positionH>
                <wp:positionV relativeFrom="paragraph">
                  <wp:posOffset>118745</wp:posOffset>
                </wp:positionV>
                <wp:extent cx="3841750" cy="431800"/>
                <wp:effectExtent l="5715" t="13970" r="10160" b="11430"/>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41750" cy="431800"/>
                        </a:xfrm>
                        <a:prstGeom prst="rect">
                          <a:avLst/>
                        </a:prstGeom>
                        <a:solidFill>
                          <a:srgbClr val="FFFFFF"/>
                        </a:solidFill>
                        <a:ln w="9525">
                          <a:solidFill>
                            <a:srgbClr val="000000"/>
                          </a:solidFill>
                          <a:miter lim="800000"/>
                          <a:headEnd/>
                          <a:tailEnd/>
                        </a:ln>
                      </wps:spPr>
                      <wps:txbx>
                        <w:txbxContent>
                          <w:p w:rsidR="00367F50" w:rsidRPr="00062D53" w:rsidRDefault="00367F50" w:rsidP="00367F50">
                            <w:pPr>
                              <w:jc w:val="center"/>
                              <w:rPr>
                                <w:sz w:val="18"/>
                                <w:szCs w:val="18"/>
                              </w:rPr>
                            </w:pPr>
                            <w:r w:rsidRPr="00062D53">
                              <w:rPr>
                                <w:sz w:val="18"/>
                                <w:szCs w:val="18"/>
                              </w:rPr>
                              <w:t>Прием и регистрация заявления для получения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94D7A5" id="Прямоугольник 10" o:spid="_x0000_s1028" style="position:absolute;left:0;text-align:left;margin-left:81.45pt;margin-top:9.35pt;width:302.5pt;height:34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">
                <v:textbox>
                  <w:txbxContent>
                    <w:p w:rsidR="00367F50" w:rsidRPr="00062D53" w:rsidRDefault="00367F50" w:rsidP="00367F50">
                      <w:pPr>
                        <w:jc w:val="center"/>
                        <w:rPr>
                          <w:sz w:val="18"/>
                          <w:szCs w:val="18"/>
                        </w:rPr>
                      </w:pPr>
                      <w:r w:rsidRPr="00062D53">
                        <w:rPr>
                          <w:sz w:val="18"/>
                          <w:szCs w:val="18"/>
                        </w:rPr>
                        <w:t>Прием и регистрация заявления для получения муниципальной услуги</w:t>
                      </w:r>
                    </w:p>
                  </w:txbxContent>
                </v:textbox>
              </v:rect>
            </w:pict>
          </mc:Fallback>
        </mc:AlternateContent>
      </w:r>
    </w:p>
    <w:p w:rsidR="00367F50" w:rsidRPr="00367F50" w:rsidRDefault="00367F50" w:rsidP="00367F50">
      <w:pPr>
        <w:suppressAutoHyphens/>
        <w:jc w:val="center"/>
        <w:rPr>
          <w:sz w:val="18"/>
          <w:szCs w:val="18"/>
          <w:lang w:eastAsia="ar-SA"/>
        </w:rPr>
      </w:pPr>
    </w:p>
    <w:p w:rsidR="00367F50" w:rsidRPr="00367F50" w:rsidRDefault="00367F50" w:rsidP="00367F50">
      <w:pPr>
        <w:suppressAutoHyphens/>
        <w:jc w:val="both"/>
        <w:rPr>
          <w:sz w:val="18"/>
          <w:szCs w:val="18"/>
          <w:lang w:eastAsia="ar-SA"/>
        </w:rPr>
      </w:pPr>
      <w:r w:rsidRPr="00367F50">
        <w:rPr>
          <w:noProof/>
          <w:sz w:val="18"/>
          <w:szCs w:val="18"/>
        </w:rPr>
        <mc:AlternateContent>
          <mc:Choice Requires="wps">
            <w:drawing>
              <wp:anchor distT="0" distB="0" distL="114300" distR="114300" simplePos="0" relativeHeight="251664896" behindDoc="0" locked="0" layoutInCell="1" allowOverlap="1" wp14:anchorId="21E266DF" wp14:editId="05912C7E">
                <wp:simplePos x="0" y="0"/>
                <wp:positionH relativeFrom="column">
                  <wp:posOffset>2894965</wp:posOffset>
                </wp:positionH>
                <wp:positionV relativeFrom="paragraph">
                  <wp:posOffset>177165</wp:posOffset>
                </wp:positionV>
                <wp:extent cx="0" cy="292100"/>
                <wp:effectExtent l="56515" t="5715" r="57785" b="1651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21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D58518" id="Прямая соединительная линия 9"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95pt,13.95pt" to="227.95pt,3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">
                <v:stroke endarrow="block"/>
              </v:line>
            </w:pict>
          </mc:Fallback>
        </mc:AlternateContent>
      </w:r>
    </w:p>
    <w:p w:rsidR="00367F50" w:rsidRPr="00367F50" w:rsidRDefault="00367F50" w:rsidP="00367F50">
      <w:pPr>
        <w:suppressAutoHyphens/>
        <w:jc w:val="both"/>
        <w:rPr>
          <w:sz w:val="18"/>
          <w:szCs w:val="18"/>
          <w:lang w:eastAsia="ar-SA"/>
        </w:rPr>
      </w:pPr>
    </w:p>
    <w:p w:rsidR="00367F50" w:rsidRPr="00367F50" w:rsidRDefault="00367F50" w:rsidP="00367F50">
      <w:pPr>
        <w:suppressAutoHyphens/>
        <w:jc w:val="both"/>
        <w:rPr>
          <w:sz w:val="18"/>
          <w:szCs w:val="18"/>
          <w:lang w:eastAsia="ar-SA"/>
        </w:rPr>
      </w:pPr>
      <w:r w:rsidRPr="00367F50">
        <w:rPr>
          <w:noProof/>
          <w:sz w:val="18"/>
          <w:szCs w:val="18"/>
        </w:rPr>
        <mc:AlternateContent>
          <mc:Choice Requires="wps">
            <w:drawing>
              <wp:anchor distT="0" distB="0" distL="114300" distR="114300" simplePos="0" relativeHeight="251661824" behindDoc="0" locked="0" layoutInCell="1" allowOverlap="1" wp14:anchorId="2D648915" wp14:editId="04EBC406">
                <wp:simplePos x="0" y="0"/>
                <wp:positionH relativeFrom="column">
                  <wp:posOffset>1053465</wp:posOffset>
                </wp:positionH>
                <wp:positionV relativeFrom="paragraph">
                  <wp:posOffset>70485</wp:posOffset>
                </wp:positionV>
                <wp:extent cx="3822700" cy="298450"/>
                <wp:effectExtent l="5715" t="13335" r="10160" b="12065"/>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22700" cy="298450"/>
                        </a:xfrm>
                        <a:prstGeom prst="rect">
                          <a:avLst/>
                        </a:prstGeom>
                        <a:solidFill>
                          <a:srgbClr val="FFFFFF"/>
                        </a:solidFill>
                        <a:ln w="9525">
                          <a:solidFill>
                            <a:srgbClr val="000000"/>
                          </a:solidFill>
                          <a:miter lim="800000"/>
                          <a:headEnd/>
                          <a:tailEnd/>
                        </a:ln>
                      </wps:spPr>
                      <wps:txbx>
                        <w:txbxContent>
                          <w:p w:rsidR="00367F50" w:rsidRPr="00062D53" w:rsidRDefault="00367F50" w:rsidP="00367F50">
                            <w:pPr>
                              <w:jc w:val="center"/>
                              <w:rPr>
                                <w:sz w:val="18"/>
                                <w:szCs w:val="18"/>
                              </w:rPr>
                            </w:pPr>
                            <w:r w:rsidRPr="00062D53">
                              <w:rPr>
                                <w:sz w:val="18"/>
                                <w:szCs w:val="18"/>
                              </w:rPr>
                              <w:t>Формирование и направление запросов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648915" id="Прямоугольник 8" o:spid="_x0000_s1029" style="position:absolute;left:0;text-align:left;margin-left:82.95pt;margin-top:5.55pt;width:301pt;height:2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">
                <v:textbox>
                  <w:txbxContent>
                    <w:p w:rsidR="00367F50" w:rsidRPr="00062D53" w:rsidRDefault="00367F50" w:rsidP="00367F50">
                      <w:pPr>
                        <w:jc w:val="center"/>
                        <w:rPr>
                          <w:sz w:val="18"/>
                          <w:szCs w:val="18"/>
                        </w:rPr>
                      </w:pPr>
                      <w:r w:rsidRPr="00062D53">
                        <w:rPr>
                          <w:sz w:val="18"/>
                          <w:szCs w:val="18"/>
                        </w:rPr>
                        <w:t>Формирование и направление запросов</w:t>
                      </w:r>
                    </w:p>
                  </w:txbxContent>
                </v:textbox>
              </v:rect>
            </w:pict>
          </mc:Fallback>
        </mc:AlternateContent>
      </w:r>
    </w:p>
    <w:p w:rsidR="00367F50" w:rsidRPr="00367F50" w:rsidRDefault="00367F50" w:rsidP="00367F50">
      <w:pPr>
        <w:suppressAutoHyphens/>
        <w:jc w:val="both"/>
        <w:rPr>
          <w:sz w:val="18"/>
          <w:szCs w:val="18"/>
          <w:lang w:eastAsia="ar-SA"/>
        </w:rPr>
      </w:pPr>
    </w:p>
    <w:p w:rsidR="00367F50" w:rsidRPr="00367F50" w:rsidRDefault="00367F50" w:rsidP="00367F50">
      <w:pPr>
        <w:suppressAutoHyphens/>
        <w:jc w:val="both"/>
        <w:rPr>
          <w:sz w:val="18"/>
          <w:szCs w:val="18"/>
          <w:lang w:eastAsia="ar-SA"/>
        </w:rPr>
      </w:pPr>
      <w:r w:rsidRPr="00367F50">
        <w:rPr>
          <w:noProof/>
          <w:sz w:val="18"/>
          <w:szCs w:val="18"/>
        </w:rPr>
        <mc:AlternateContent>
          <mc:Choice Requires="wps">
            <w:drawing>
              <wp:anchor distT="0" distB="0" distL="114300" distR="114300" simplePos="0" relativeHeight="251665920" behindDoc="0" locked="0" layoutInCell="1" allowOverlap="1" wp14:anchorId="63CBC20A" wp14:editId="1ADFEBC0">
                <wp:simplePos x="0" y="0"/>
                <wp:positionH relativeFrom="column">
                  <wp:posOffset>2907665</wp:posOffset>
                </wp:positionH>
                <wp:positionV relativeFrom="paragraph">
                  <wp:posOffset>8255</wp:posOffset>
                </wp:positionV>
                <wp:extent cx="6350" cy="285750"/>
                <wp:effectExtent l="59690" t="8255" r="48260" b="2032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0" cy="2857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409441" id="Прямая соединительная линия 7" o:spid="_x0000_s1026" style="position:absolute;flip:x;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8.95pt,.65pt" to="229.4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">
                <v:stroke endarrow="block"/>
              </v:line>
            </w:pict>
          </mc:Fallback>
        </mc:AlternateContent>
      </w:r>
    </w:p>
    <w:p w:rsidR="00367F50" w:rsidRPr="00367F50" w:rsidRDefault="00367F50" w:rsidP="00367F50">
      <w:pPr>
        <w:suppressAutoHyphens/>
        <w:jc w:val="both"/>
        <w:rPr>
          <w:sz w:val="18"/>
          <w:szCs w:val="18"/>
          <w:lang w:eastAsia="ar-SA"/>
        </w:rPr>
      </w:pPr>
      <w:r w:rsidRPr="00367F50">
        <w:rPr>
          <w:noProof/>
          <w:sz w:val="18"/>
          <w:szCs w:val="18"/>
        </w:rPr>
        <mc:AlternateContent>
          <mc:Choice Requires="wps">
            <w:drawing>
              <wp:anchor distT="0" distB="0" distL="114300" distR="114300" simplePos="0" relativeHeight="251662848" behindDoc="0" locked="0" layoutInCell="1" allowOverlap="1" wp14:anchorId="1B63F0BB" wp14:editId="6416F073">
                <wp:simplePos x="0" y="0"/>
                <wp:positionH relativeFrom="column">
                  <wp:posOffset>1097915</wp:posOffset>
                </wp:positionH>
                <wp:positionV relativeFrom="paragraph">
                  <wp:posOffset>104140</wp:posOffset>
                </wp:positionV>
                <wp:extent cx="3790950" cy="285750"/>
                <wp:effectExtent l="12065" t="8890" r="6985" b="1016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0950" cy="285750"/>
                        </a:xfrm>
                        <a:prstGeom prst="rect">
                          <a:avLst/>
                        </a:prstGeom>
                        <a:solidFill>
                          <a:srgbClr val="FFFFFF"/>
                        </a:solidFill>
                        <a:ln w="9525">
                          <a:solidFill>
                            <a:srgbClr val="000000"/>
                          </a:solidFill>
                          <a:miter lim="800000"/>
                          <a:headEnd/>
                          <a:tailEnd/>
                        </a:ln>
                      </wps:spPr>
                      <wps:txbx>
                        <w:txbxContent>
                          <w:p w:rsidR="00367F50" w:rsidRPr="00062D53" w:rsidRDefault="00367F50" w:rsidP="00367F50">
                            <w:pPr>
                              <w:jc w:val="center"/>
                              <w:rPr>
                                <w:sz w:val="18"/>
                                <w:szCs w:val="18"/>
                              </w:rPr>
                            </w:pPr>
                            <w:r w:rsidRPr="00062D53">
                              <w:rPr>
                                <w:sz w:val="18"/>
                                <w:szCs w:val="18"/>
                              </w:rPr>
                              <w:t>Рассмотрение заявления и принятие решения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63F0BB" id="Прямоугольник 6" o:spid="_x0000_s1030" style="position:absolute;left:0;text-align:left;margin-left:86.45pt;margin-top:8.2pt;width:298.5pt;height:22.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">
                <v:textbox>
                  <w:txbxContent>
                    <w:p w:rsidR="00367F50" w:rsidRPr="00062D53" w:rsidRDefault="00367F50" w:rsidP="00367F50">
                      <w:pPr>
                        <w:jc w:val="center"/>
                        <w:rPr>
                          <w:sz w:val="18"/>
                          <w:szCs w:val="18"/>
                        </w:rPr>
                      </w:pPr>
                      <w:r w:rsidRPr="00062D53">
                        <w:rPr>
                          <w:sz w:val="18"/>
                          <w:szCs w:val="18"/>
                        </w:rPr>
                        <w:t>Рассмотрение заявления и принятие решения</w:t>
                      </w:r>
                    </w:p>
                  </w:txbxContent>
                </v:textbox>
              </v:rect>
            </w:pict>
          </mc:Fallback>
        </mc:AlternateContent>
      </w:r>
    </w:p>
    <w:p w:rsidR="00367F50" w:rsidRPr="00367F50" w:rsidRDefault="00367F50" w:rsidP="00367F50">
      <w:pPr>
        <w:suppressAutoHyphens/>
        <w:jc w:val="both"/>
        <w:rPr>
          <w:sz w:val="18"/>
          <w:szCs w:val="18"/>
          <w:lang w:eastAsia="ar-SA"/>
        </w:rPr>
      </w:pPr>
    </w:p>
    <w:p w:rsidR="00367F50" w:rsidRPr="00367F50" w:rsidRDefault="00367F50" w:rsidP="00367F50">
      <w:pPr>
        <w:suppressAutoHyphens/>
        <w:jc w:val="both"/>
        <w:rPr>
          <w:sz w:val="18"/>
          <w:szCs w:val="18"/>
          <w:lang w:eastAsia="ar-SA"/>
        </w:rPr>
      </w:pPr>
      <w:r w:rsidRPr="00367F50">
        <w:rPr>
          <w:noProof/>
          <w:sz w:val="18"/>
          <w:szCs w:val="18"/>
        </w:rPr>
        <mc:AlternateContent>
          <mc:Choice Requires="wps">
            <w:drawing>
              <wp:anchor distT="0" distB="0" distL="114300" distR="114300" simplePos="0" relativeHeight="251666944" behindDoc="0" locked="0" layoutInCell="1" allowOverlap="1" wp14:anchorId="5F1366A8" wp14:editId="0656370B">
                <wp:simplePos x="0" y="0"/>
                <wp:positionH relativeFrom="column">
                  <wp:posOffset>2894965</wp:posOffset>
                </wp:positionH>
                <wp:positionV relativeFrom="paragraph">
                  <wp:posOffset>23495</wp:posOffset>
                </wp:positionV>
                <wp:extent cx="6350" cy="203200"/>
                <wp:effectExtent l="56515" t="13970" r="51435" b="2095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0" cy="203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5FEDFF" id="Прямая соединительная линия 5" o:spid="_x0000_s1026" style="position:absolute;flip:x;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95pt,1.85pt" to="228.45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">
                <v:stroke endarrow="block"/>
              </v:line>
            </w:pict>
          </mc:Fallback>
        </mc:AlternateContent>
      </w:r>
    </w:p>
    <w:p w:rsidR="00367F50" w:rsidRPr="00367F50" w:rsidRDefault="00367F50" w:rsidP="00367F50">
      <w:pPr>
        <w:suppressAutoHyphens/>
        <w:jc w:val="both"/>
        <w:rPr>
          <w:sz w:val="18"/>
          <w:szCs w:val="18"/>
          <w:lang w:eastAsia="ar-SA"/>
        </w:rPr>
      </w:pPr>
    </w:p>
    <w:p w:rsidR="00367F50" w:rsidRPr="00367F50" w:rsidRDefault="00367F50" w:rsidP="00367F50">
      <w:pPr>
        <w:suppressAutoHyphens/>
        <w:jc w:val="both"/>
        <w:rPr>
          <w:sz w:val="18"/>
          <w:szCs w:val="18"/>
          <w:lang w:eastAsia="ar-SA"/>
        </w:rPr>
      </w:pPr>
      <w:r w:rsidRPr="00367F50">
        <w:rPr>
          <w:noProof/>
          <w:sz w:val="18"/>
          <w:szCs w:val="18"/>
        </w:rPr>
        <mc:AlternateContent>
          <mc:Choice Requires="wps">
            <w:drawing>
              <wp:anchor distT="0" distB="0" distL="114300" distR="114300" simplePos="0" relativeHeight="251663872" behindDoc="0" locked="0" layoutInCell="1" allowOverlap="1" wp14:anchorId="348A45B6" wp14:editId="37A1311B">
                <wp:simplePos x="0" y="0"/>
                <wp:positionH relativeFrom="column">
                  <wp:posOffset>1070610</wp:posOffset>
                </wp:positionH>
                <wp:positionV relativeFrom="paragraph">
                  <wp:posOffset>19685</wp:posOffset>
                </wp:positionV>
                <wp:extent cx="3816350" cy="295275"/>
                <wp:effectExtent l="0" t="0" r="12700" b="28575"/>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6350" cy="295275"/>
                        </a:xfrm>
                        <a:prstGeom prst="rect">
                          <a:avLst/>
                        </a:prstGeom>
                        <a:solidFill>
                          <a:srgbClr val="FFFFFF"/>
                        </a:solidFill>
                        <a:ln w="9525">
                          <a:solidFill>
                            <a:srgbClr val="000000"/>
                          </a:solidFill>
                          <a:miter lim="800000"/>
                          <a:headEnd/>
                          <a:tailEnd/>
                        </a:ln>
                      </wps:spPr>
                      <wps:txbx>
                        <w:txbxContent>
                          <w:p w:rsidR="00367F50" w:rsidRPr="00062D53" w:rsidRDefault="00367F50" w:rsidP="00367F50">
                            <w:pPr>
                              <w:jc w:val="center"/>
                              <w:rPr>
                                <w:sz w:val="18"/>
                                <w:szCs w:val="18"/>
                              </w:rPr>
                            </w:pPr>
                            <w:r w:rsidRPr="00062D53">
                              <w:rPr>
                                <w:sz w:val="18"/>
                                <w:szCs w:val="18"/>
                              </w:rPr>
                              <w:t>Выдача заявителю результата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8A45B6" id="Прямоугольник 4" o:spid="_x0000_s1031" style="position:absolute;left:0;text-align:left;margin-left:84.3pt;margin-top:1.55pt;width:300.5pt;height:23.2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">
                <v:textbox>
                  <w:txbxContent>
                    <w:p w:rsidR="00367F50" w:rsidRPr="00062D53" w:rsidRDefault="00367F50" w:rsidP="00367F50">
                      <w:pPr>
                        <w:jc w:val="center"/>
                        <w:rPr>
                          <w:sz w:val="18"/>
                          <w:szCs w:val="18"/>
                        </w:rPr>
                      </w:pPr>
                      <w:r w:rsidRPr="00062D53">
                        <w:rPr>
                          <w:sz w:val="18"/>
                          <w:szCs w:val="18"/>
                        </w:rPr>
                        <w:t>Выдача заявителю результата предоставления муниципальной услуги</w:t>
                      </w:r>
                    </w:p>
                  </w:txbxContent>
                </v:textbox>
              </v:rect>
            </w:pict>
          </mc:Fallback>
        </mc:AlternateContent>
      </w:r>
    </w:p>
    <w:p w:rsidR="00367F50" w:rsidRPr="00367F50" w:rsidRDefault="00367F50" w:rsidP="00367F50">
      <w:pPr>
        <w:suppressAutoHyphens/>
        <w:jc w:val="both"/>
        <w:rPr>
          <w:sz w:val="18"/>
          <w:szCs w:val="18"/>
          <w:lang w:eastAsia="ar-SA"/>
        </w:rPr>
      </w:pPr>
    </w:p>
    <w:p w:rsidR="00367F50" w:rsidRPr="00367F50" w:rsidRDefault="00367F50" w:rsidP="00367F50">
      <w:pPr>
        <w:suppressAutoHyphens/>
        <w:jc w:val="both"/>
        <w:rPr>
          <w:sz w:val="18"/>
          <w:szCs w:val="18"/>
          <w:lang w:eastAsia="ar-SA"/>
        </w:rPr>
      </w:pPr>
    </w:p>
    <w:p w:rsidR="00367F50" w:rsidRPr="00367F50" w:rsidRDefault="00367F50" w:rsidP="00367F50">
      <w:pPr>
        <w:suppressAutoHyphens/>
        <w:jc w:val="both"/>
        <w:rPr>
          <w:sz w:val="18"/>
          <w:szCs w:val="18"/>
          <w:lang w:eastAsia="ar-SA"/>
        </w:rPr>
      </w:pPr>
      <w:r w:rsidRPr="00367F50">
        <w:rPr>
          <w:sz w:val="18"/>
          <w:szCs w:val="18"/>
          <w:lang w:eastAsia="ar-SA"/>
        </w:rPr>
        <w:t>_________________________________________________________________________________________________________________</w:t>
      </w:r>
    </w:p>
    <w:p w:rsidR="00367F50" w:rsidRPr="00367F50" w:rsidRDefault="00367F50" w:rsidP="00367F50">
      <w:pPr>
        <w:suppressAutoHyphens/>
        <w:jc w:val="both"/>
        <w:rPr>
          <w:sz w:val="18"/>
          <w:szCs w:val="18"/>
          <w:lang w:eastAsia="ar-SA"/>
        </w:rPr>
      </w:pPr>
    </w:p>
    <w:p w:rsidR="00367F50" w:rsidRPr="00367F50" w:rsidRDefault="00367F50" w:rsidP="00367F50">
      <w:pPr>
        <w:jc w:val="center"/>
        <w:rPr>
          <w:b/>
          <w:sz w:val="18"/>
          <w:szCs w:val="18"/>
        </w:rPr>
      </w:pPr>
      <w:r w:rsidRPr="00367F50">
        <w:rPr>
          <w:b/>
          <w:sz w:val="18"/>
          <w:szCs w:val="18"/>
        </w:rPr>
        <w:t>Постановление администрации Мошковского сельсовета Бековского района Пензенской области от 16.09.2019 № 83 «Об утверждении административного регламента предоставления муниципальной услуги «Предоставление малоимущим гражданам по договорам социального найма жилых помещений муниципального жилищного фонда»</w:t>
      </w:r>
    </w:p>
    <w:p w:rsidR="00367F50" w:rsidRPr="00367F50" w:rsidRDefault="00367F50" w:rsidP="00367F50">
      <w:pPr>
        <w:jc w:val="both"/>
        <w:rPr>
          <w:sz w:val="18"/>
          <w:szCs w:val="18"/>
        </w:rPr>
      </w:pPr>
      <w:r w:rsidRPr="00367F50">
        <w:rPr>
          <w:sz w:val="18"/>
          <w:szCs w:val="18"/>
        </w:rPr>
        <w:t>В соответствии с Федеральным законом от 27.07.2010 № 210-ФЗ «Об организации предоставления государственных и муниципальных услуг» (с последующими изменениями), руководствуясь постановлениями администрации Мошковского сельсовета Бековского района Пензенской области от 25.02.2019 № 16 «О разработке и утверждении административных регламентов осуществления муниципального контроля, административных регламентов предоставления муниципальных услуг администрацией Мошковского сельсовета Бековского района Пензенской области», от 25.02.2019 № 17 «Об утверждении Реестра муниципальных услуг Мошковского сельсовета Бековского района Пензенской области» (с последующими изменениями), статьей 23 Устава Мошковского сельсовета Бековского района Пензенской области,</w:t>
      </w:r>
    </w:p>
    <w:p w:rsidR="00367F50" w:rsidRPr="00367F50" w:rsidRDefault="00367F50" w:rsidP="00367F50">
      <w:pPr>
        <w:jc w:val="center"/>
        <w:rPr>
          <w:b/>
          <w:sz w:val="18"/>
          <w:szCs w:val="18"/>
        </w:rPr>
      </w:pPr>
      <w:r w:rsidRPr="00367F50">
        <w:rPr>
          <w:sz w:val="18"/>
          <w:szCs w:val="18"/>
        </w:rPr>
        <w:t>администрация Мошковского сельсовета</w:t>
      </w:r>
      <w:r w:rsidRPr="00367F50">
        <w:rPr>
          <w:b/>
          <w:sz w:val="18"/>
          <w:szCs w:val="18"/>
        </w:rPr>
        <w:t xml:space="preserve"> постановляет:</w:t>
      </w:r>
    </w:p>
    <w:p w:rsidR="00367F50" w:rsidRPr="00367F50" w:rsidRDefault="00367F50" w:rsidP="00367F50">
      <w:pPr>
        <w:jc w:val="both"/>
        <w:rPr>
          <w:sz w:val="18"/>
          <w:szCs w:val="18"/>
        </w:rPr>
      </w:pPr>
      <w:r w:rsidRPr="00367F50">
        <w:rPr>
          <w:sz w:val="18"/>
          <w:szCs w:val="18"/>
        </w:rPr>
        <w:t xml:space="preserve">1. Утвердить прилагаемый административный регламент предоставления муниципальной услуги «Предоставление малоимущим гражданам по договорам социального найма жилых помещений муниципального жилищного фонда». </w:t>
      </w:r>
    </w:p>
    <w:p w:rsidR="00367F50" w:rsidRPr="00367F50" w:rsidRDefault="00367F50" w:rsidP="00367F50">
      <w:pPr>
        <w:jc w:val="both"/>
        <w:rPr>
          <w:sz w:val="18"/>
          <w:szCs w:val="18"/>
        </w:rPr>
      </w:pPr>
      <w:r w:rsidRPr="00367F50">
        <w:rPr>
          <w:sz w:val="18"/>
          <w:szCs w:val="18"/>
        </w:rPr>
        <w:t>2. Опубликовать настоящее постановление в информационном бюллетене «Ведомости Мошковского сельсовета» и разместить на официальном сайте администрации Мошковского сельсовета Бековского района Пензенской области в информационно-телекоммуникационной сети «Интернет».</w:t>
      </w:r>
    </w:p>
    <w:p w:rsidR="00367F50" w:rsidRPr="00367F50" w:rsidRDefault="00367F50" w:rsidP="00367F50">
      <w:pPr>
        <w:jc w:val="both"/>
        <w:rPr>
          <w:sz w:val="18"/>
          <w:szCs w:val="18"/>
        </w:rPr>
      </w:pPr>
      <w:r w:rsidRPr="00367F50">
        <w:rPr>
          <w:sz w:val="18"/>
          <w:szCs w:val="18"/>
        </w:rPr>
        <w:t xml:space="preserve">3. Настоящее постановление вступает в силу после его официального опубликования. </w:t>
      </w:r>
    </w:p>
    <w:p w:rsidR="00367F50" w:rsidRPr="00367F50" w:rsidRDefault="00367F50" w:rsidP="00367F50">
      <w:pPr>
        <w:jc w:val="both"/>
        <w:rPr>
          <w:sz w:val="18"/>
          <w:szCs w:val="18"/>
        </w:rPr>
      </w:pPr>
      <w:r w:rsidRPr="00367F50">
        <w:rPr>
          <w:sz w:val="18"/>
          <w:szCs w:val="18"/>
        </w:rPr>
        <w:t>4. Контроль за исполнением настоящего постановления возложить на главу администрации Мошковского сельсовета И.Б. Гнивковского.</w:t>
      </w:r>
    </w:p>
    <w:p w:rsidR="00367F50" w:rsidRPr="00367F50" w:rsidRDefault="00367F50" w:rsidP="00367F50">
      <w:pPr>
        <w:jc w:val="both"/>
        <w:rPr>
          <w:sz w:val="18"/>
          <w:szCs w:val="18"/>
        </w:rPr>
      </w:pPr>
      <w:r w:rsidRPr="00367F50">
        <w:rPr>
          <w:sz w:val="18"/>
          <w:szCs w:val="18"/>
        </w:rPr>
        <w:t xml:space="preserve">Глава администрации </w:t>
      </w:r>
    </w:p>
    <w:p w:rsidR="00367F50" w:rsidRPr="00367F50" w:rsidRDefault="00367F50" w:rsidP="00367F50">
      <w:pPr>
        <w:jc w:val="both"/>
        <w:rPr>
          <w:sz w:val="18"/>
          <w:szCs w:val="18"/>
        </w:rPr>
      </w:pPr>
      <w:r w:rsidRPr="00367F50">
        <w:rPr>
          <w:sz w:val="18"/>
          <w:szCs w:val="18"/>
        </w:rPr>
        <w:t>Мошковского сельсовета                                                                И.Б. Гнивковский</w:t>
      </w:r>
    </w:p>
    <w:p w:rsidR="00367F50" w:rsidRPr="00367F50" w:rsidRDefault="00367F50" w:rsidP="00367F50">
      <w:pPr>
        <w:jc w:val="both"/>
        <w:rPr>
          <w:sz w:val="18"/>
          <w:szCs w:val="18"/>
        </w:rPr>
      </w:pPr>
    </w:p>
    <w:p w:rsidR="00367F50" w:rsidRPr="00367F50" w:rsidRDefault="00367F50" w:rsidP="00367F50">
      <w:pPr>
        <w:jc w:val="center"/>
        <w:rPr>
          <w:sz w:val="18"/>
          <w:szCs w:val="18"/>
        </w:rPr>
      </w:pPr>
      <w:r w:rsidRPr="00367F50">
        <w:rPr>
          <w:sz w:val="18"/>
          <w:szCs w:val="18"/>
        </w:rPr>
        <w:t>Утвержден</w:t>
      </w:r>
    </w:p>
    <w:p w:rsidR="00367F50" w:rsidRPr="00367F50" w:rsidRDefault="00367F50" w:rsidP="00367F50">
      <w:pPr>
        <w:jc w:val="center"/>
        <w:rPr>
          <w:sz w:val="18"/>
          <w:szCs w:val="18"/>
        </w:rPr>
      </w:pPr>
      <w:r w:rsidRPr="00367F50">
        <w:rPr>
          <w:sz w:val="18"/>
          <w:szCs w:val="18"/>
        </w:rPr>
        <w:t>постановлением администрации Мошковского сельсовета от 16.09.2019 № 83</w:t>
      </w:r>
    </w:p>
    <w:p w:rsidR="00367F50" w:rsidRPr="00367F50" w:rsidRDefault="00367F50" w:rsidP="00367F50">
      <w:pPr>
        <w:jc w:val="center"/>
        <w:rPr>
          <w:b/>
          <w:sz w:val="18"/>
          <w:szCs w:val="18"/>
        </w:rPr>
      </w:pPr>
      <w:r w:rsidRPr="00367F50">
        <w:rPr>
          <w:b/>
          <w:sz w:val="18"/>
          <w:szCs w:val="18"/>
        </w:rPr>
        <w:t>Административный регламент предоставления муниципальной услуги «Предоставление малоимущим гражданам по договорам социального найма жилых помещений муниципального жилищного фонда»</w:t>
      </w:r>
    </w:p>
    <w:p w:rsidR="00367F50" w:rsidRPr="00367F50" w:rsidRDefault="00367F50" w:rsidP="00367F50">
      <w:pPr>
        <w:jc w:val="center"/>
        <w:rPr>
          <w:b/>
          <w:sz w:val="18"/>
          <w:szCs w:val="18"/>
        </w:rPr>
      </w:pPr>
      <w:r w:rsidRPr="00367F50">
        <w:rPr>
          <w:b/>
          <w:sz w:val="18"/>
          <w:szCs w:val="18"/>
        </w:rPr>
        <w:t>I. Общие положения</w:t>
      </w:r>
    </w:p>
    <w:p w:rsidR="00367F50" w:rsidRPr="00367F50" w:rsidRDefault="00367F50" w:rsidP="00367F50">
      <w:pPr>
        <w:jc w:val="center"/>
        <w:rPr>
          <w:b/>
          <w:sz w:val="18"/>
          <w:szCs w:val="18"/>
        </w:rPr>
      </w:pPr>
      <w:r w:rsidRPr="00367F50">
        <w:rPr>
          <w:b/>
          <w:sz w:val="18"/>
          <w:szCs w:val="18"/>
        </w:rPr>
        <w:t>Предмет регулирования</w:t>
      </w:r>
    </w:p>
    <w:p w:rsidR="00367F50" w:rsidRPr="00367F50" w:rsidRDefault="00367F50" w:rsidP="00367F50">
      <w:pPr>
        <w:jc w:val="both"/>
        <w:rPr>
          <w:sz w:val="18"/>
          <w:szCs w:val="18"/>
        </w:rPr>
      </w:pPr>
      <w:r w:rsidRPr="00367F50">
        <w:rPr>
          <w:sz w:val="18"/>
          <w:szCs w:val="18"/>
        </w:rPr>
        <w:t xml:space="preserve">1.1. Административный регламент предоставления муниципальной услуги «Предоставление малоимущим гражданам по договорам социального найма жилых помещений муниципального жилищного фонда» (далее - Административный регламент) устанавливает порядок и стандарт предоставления муниципальной услуги «Предоставление малоимущим гражданам по договорам социального найма жилых помещений муниципального жилищного фонда» (далее - муниципальная услуга), определяет сроки и последовательность административных процедур (действий) администрации Мошковского сельсовета Бековского района Пензенской области (далее - Администрация) при предоставлении муниципальной услуги. </w:t>
      </w:r>
    </w:p>
    <w:p w:rsidR="00367F50" w:rsidRPr="00367F50" w:rsidRDefault="00367F50" w:rsidP="00367F50">
      <w:pPr>
        <w:jc w:val="center"/>
        <w:rPr>
          <w:b/>
          <w:sz w:val="18"/>
          <w:szCs w:val="18"/>
        </w:rPr>
      </w:pPr>
      <w:r w:rsidRPr="00367F50">
        <w:rPr>
          <w:b/>
          <w:sz w:val="18"/>
          <w:szCs w:val="18"/>
        </w:rPr>
        <w:t>Круг заявителей</w:t>
      </w:r>
    </w:p>
    <w:p w:rsidR="00367F50" w:rsidRPr="00367F50" w:rsidRDefault="00367F50" w:rsidP="00367F50">
      <w:pPr>
        <w:jc w:val="both"/>
        <w:rPr>
          <w:sz w:val="18"/>
          <w:szCs w:val="18"/>
        </w:rPr>
      </w:pPr>
      <w:r w:rsidRPr="00367F50">
        <w:rPr>
          <w:sz w:val="18"/>
          <w:szCs w:val="18"/>
        </w:rPr>
        <w:t xml:space="preserve">1.2. Заявителями на предоставление муниципальной услуги являются граждане Российской Федерации, местом жительства которых является Мошковский сельсовет Бековского района Пензенской области, признанные в установленном жилищным законодательством порядке нуждающимися в жилых помещениях, предоставляемых по договорам социального найма. </w:t>
      </w:r>
    </w:p>
    <w:p w:rsidR="00367F50" w:rsidRPr="00367F50" w:rsidRDefault="00367F50" w:rsidP="00367F50">
      <w:pPr>
        <w:jc w:val="both"/>
        <w:rPr>
          <w:sz w:val="18"/>
          <w:szCs w:val="18"/>
        </w:rPr>
      </w:pPr>
      <w:r w:rsidRPr="00367F50">
        <w:rPr>
          <w:sz w:val="18"/>
          <w:szCs w:val="18"/>
        </w:rPr>
        <w:t xml:space="preserve">От имени заявителя с заявлением о предоставлении муниципальной услуги может обратиться представитель заявителя, наделенный заявителем в порядке, установленном законодательством Российской Федерации, полномочиями выступать от имени заявителя при взаимодействии с соответствующими государственными органами, органами местного самоуправления и организациями при предоставлении муниципальной услуги. </w:t>
      </w:r>
    </w:p>
    <w:p w:rsidR="00367F50" w:rsidRPr="00367F50" w:rsidRDefault="00367F50" w:rsidP="00367F50">
      <w:pPr>
        <w:jc w:val="center"/>
        <w:rPr>
          <w:b/>
          <w:sz w:val="18"/>
          <w:szCs w:val="18"/>
        </w:rPr>
      </w:pPr>
      <w:r w:rsidRPr="00367F50">
        <w:rPr>
          <w:b/>
          <w:sz w:val="18"/>
          <w:szCs w:val="18"/>
        </w:rPr>
        <w:t>Требования к порядку информирования о предоставлении муниципальной услуги</w:t>
      </w:r>
    </w:p>
    <w:p w:rsidR="00367F50" w:rsidRPr="00367F50" w:rsidRDefault="00367F50" w:rsidP="00367F50">
      <w:pPr>
        <w:jc w:val="both"/>
        <w:rPr>
          <w:sz w:val="18"/>
          <w:szCs w:val="18"/>
        </w:rPr>
      </w:pPr>
      <w:r w:rsidRPr="00367F50">
        <w:rPr>
          <w:sz w:val="18"/>
          <w:szCs w:val="18"/>
        </w:rPr>
        <w:t xml:space="preserve">1.3. Основными требованиями к информированию заявителей являются: </w:t>
      </w:r>
    </w:p>
    <w:p w:rsidR="00367F50" w:rsidRPr="00367F50" w:rsidRDefault="00367F50" w:rsidP="00367F50">
      <w:pPr>
        <w:jc w:val="both"/>
        <w:rPr>
          <w:sz w:val="18"/>
          <w:szCs w:val="18"/>
        </w:rPr>
      </w:pPr>
      <w:r w:rsidRPr="00367F50">
        <w:rPr>
          <w:sz w:val="18"/>
          <w:szCs w:val="18"/>
        </w:rPr>
        <w:t xml:space="preserve">- достоверность предоставляемой информации; </w:t>
      </w:r>
    </w:p>
    <w:p w:rsidR="00367F50" w:rsidRPr="00367F50" w:rsidRDefault="00367F50" w:rsidP="00367F50">
      <w:pPr>
        <w:jc w:val="both"/>
        <w:rPr>
          <w:sz w:val="18"/>
          <w:szCs w:val="18"/>
        </w:rPr>
      </w:pPr>
      <w:r w:rsidRPr="00367F50">
        <w:rPr>
          <w:sz w:val="18"/>
          <w:szCs w:val="18"/>
        </w:rPr>
        <w:t xml:space="preserve">- четкость в изложении информации; </w:t>
      </w:r>
    </w:p>
    <w:p w:rsidR="00367F50" w:rsidRPr="00367F50" w:rsidRDefault="00367F50" w:rsidP="00367F50">
      <w:pPr>
        <w:jc w:val="both"/>
        <w:rPr>
          <w:sz w:val="18"/>
          <w:szCs w:val="18"/>
        </w:rPr>
      </w:pPr>
      <w:r w:rsidRPr="00367F50">
        <w:rPr>
          <w:sz w:val="18"/>
          <w:szCs w:val="18"/>
        </w:rPr>
        <w:t xml:space="preserve">- полнота информирования; </w:t>
      </w:r>
    </w:p>
    <w:p w:rsidR="00367F50" w:rsidRPr="00367F50" w:rsidRDefault="00367F50" w:rsidP="00367F50">
      <w:pPr>
        <w:jc w:val="both"/>
        <w:rPr>
          <w:sz w:val="18"/>
          <w:szCs w:val="18"/>
        </w:rPr>
      </w:pPr>
      <w:r w:rsidRPr="00367F50">
        <w:rPr>
          <w:sz w:val="18"/>
          <w:szCs w:val="18"/>
        </w:rPr>
        <w:t xml:space="preserve">- наглядность форм предоставляемой информации; </w:t>
      </w:r>
    </w:p>
    <w:p w:rsidR="00367F50" w:rsidRPr="00367F50" w:rsidRDefault="00367F50" w:rsidP="00367F50">
      <w:pPr>
        <w:jc w:val="both"/>
        <w:rPr>
          <w:sz w:val="18"/>
          <w:szCs w:val="18"/>
        </w:rPr>
      </w:pPr>
      <w:r w:rsidRPr="00367F50">
        <w:rPr>
          <w:sz w:val="18"/>
          <w:szCs w:val="18"/>
        </w:rPr>
        <w:t xml:space="preserve">- удобство и доступность получения информации; </w:t>
      </w:r>
    </w:p>
    <w:p w:rsidR="00367F50" w:rsidRPr="00367F50" w:rsidRDefault="00367F50" w:rsidP="00367F50">
      <w:pPr>
        <w:jc w:val="both"/>
        <w:rPr>
          <w:sz w:val="18"/>
          <w:szCs w:val="18"/>
        </w:rPr>
      </w:pPr>
      <w:r w:rsidRPr="00367F50">
        <w:rPr>
          <w:sz w:val="18"/>
          <w:szCs w:val="18"/>
        </w:rPr>
        <w:t xml:space="preserve">- оперативность предоставления информации. </w:t>
      </w:r>
    </w:p>
    <w:p w:rsidR="00367F50" w:rsidRPr="00367F50" w:rsidRDefault="00367F50" w:rsidP="00367F50">
      <w:pPr>
        <w:jc w:val="both"/>
        <w:rPr>
          <w:sz w:val="18"/>
          <w:szCs w:val="18"/>
        </w:rPr>
      </w:pPr>
      <w:r w:rsidRPr="00367F50">
        <w:rPr>
          <w:sz w:val="18"/>
          <w:szCs w:val="18"/>
        </w:rPr>
        <w:t>1.4. Информирование о предоставлении Администрацией муниципальной услуги осуществляется:</w:t>
      </w:r>
    </w:p>
    <w:p w:rsidR="00367F50" w:rsidRPr="00367F50" w:rsidRDefault="00367F50" w:rsidP="00367F50">
      <w:pPr>
        <w:jc w:val="both"/>
        <w:rPr>
          <w:sz w:val="18"/>
          <w:szCs w:val="18"/>
        </w:rPr>
      </w:pPr>
      <w:r w:rsidRPr="00367F50">
        <w:rPr>
          <w:sz w:val="18"/>
          <w:szCs w:val="18"/>
        </w:rPr>
        <w:t>1.4.1 непосредственно в здании Администрации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367F50" w:rsidRPr="00367F50" w:rsidRDefault="00367F50" w:rsidP="00367F50">
      <w:pPr>
        <w:jc w:val="both"/>
        <w:rPr>
          <w:sz w:val="18"/>
          <w:szCs w:val="18"/>
        </w:rPr>
      </w:pPr>
      <w:r w:rsidRPr="00367F50">
        <w:rPr>
          <w:sz w:val="18"/>
          <w:szCs w:val="18"/>
        </w:rPr>
        <w:t>1.4.2 в Муниципальном автономном учреждении Бековского района Пензенской области «Многофункциональный центр предоставления государственных и муниципальных услуг»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367F50" w:rsidRPr="00367F50" w:rsidRDefault="00367F50" w:rsidP="00367F50">
      <w:pPr>
        <w:jc w:val="both"/>
        <w:rPr>
          <w:sz w:val="18"/>
          <w:szCs w:val="18"/>
        </w:rPr>
      </w:pPr>
      <w:r w:rsidRPr="00367F50">
        <w:rPr>
          <w:sz w:val="18"/>
          <w:szCs w:val="18"/>
        </w:rPr>
        <w:t>1.4.3 посредством использования телефонной, почтовой связи, а также электронной почты;</w:t>
      </w:r>
    </w:p>
    <w:p w:rsidR="00367F50" w:rsidRPr="00367F50" w:rsidRDefault="00367F50" w:rsidP="00367F50">
      <w:pPr>
        <w:jc w:val="both"/>
        <w:rPr>
          <w:sz w:val="18"/>
          <w:szCs w:val="18"/>
        </w:rPr>
      </w:pPr>
      <w:r w:rsidRPr="00367F50">
        <w:rPr>
          <w:sz w:val="18"/>
          <w:szCs w:val="18"/>
        </w:rPr>
        <w:lastRenderedPageBreak/>
        <w:t>1.4.4 посредством размещения информации на официальном сайте Администрации в информационно-телекоммуникационной сети «Интернет» http://moshkovo.bekovo.pnzreg.ru (далее - официальный сайт Администрации), в федеральной государственной информационной системе «Единый портал государственных и муниципальных услуг (функций)» www.gosuslugi.ru (далее - Единый портал) и (или) в информационной системе «Региональный портал государственных и муниципальных услуг Пензенской области» (gosuslugi.pnzreg.ru) (далее – Региональный портал).</w:t>
      </w:r>
    </w:p>
    <w:p w:rsidR="00367F50" w:rsidRPr="00367F50" w:rsidRDefault="00367F50" w:rsidP="00367F50">
      <w:pPr>
        <w:jc w:val="both"/>
        <w:rPr>
          <w:sz w:val="18"/>
          <w:szCs w:val="18"/>
        </w:rPr>
      </w:pPr>
      <w:r w:rsidRPr="00367F50">
        <w:rPr>
          <w:sz w:val="18"/>
          <w:szCs w:val="18"/>
        </w:rPr>
        <w:t>На Едином портале и Региональном портале, официальном сайте Администрации размещается следующая информация:</w:t>
      </w:r>
    </w:p>
    <w:p w:rsidR="00367F50" w:rsidRPr="00367F50" w:rsidRDefault="00367F50" w:rsidP="00367F50">
      <w:pPr>
        <w:jc w:val="both"/>
        <w:rPr>
          <w:sz w:val="18"/>
          <w:szCs w:val="18"/>
        </w:rPr>
      </w:pPr>
      <w:r w:rsidRPr="00367F50">
        <w:rPr>
          <w:sz w:val="18"/>
          <w:szCs w:val="1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367F50" w:rsidRPr="00367F50" w:rsidRDefault="00367F50" w:rsidP="00367F50">
      <w:pPr>
        <w:jc w:val="both"/>
        <w:rPr>
          <w:sz w:val="18"/>
          <w:szCs w:val="18"/>
        </w:rPr>
      </w:pPr>
      <w:r w:rsidRPr="00367F50">
        <w:rPr>
          <w:sz w:val="18"/>
          <w:szCs w:val="18"/>
        </w:rPr>
        <w:t>2) круг заявителей;</w:t>
      </w:r>
    </w:p>
    <w:p w:rsidR="00367F50" w:rsidRPr="00367F50" w:rsidRDefault="00367F50" w:rsidP="00367F50">
      <w:pPr>
        <w:jc w:val="both"/>
        <w:rPr>
          <w:sz w:val="18"/>
          <w:szCs w:val="18"/>
        </w:rPr>
      </w:pPr>
      <w:r w:rsidRPr="00367F50">
        <w:rPr>
          <w:sz w:val="18"/>
          <w:szCs w:val="18"/>
        </w:rPr>
        <w:t>3) срок предоставления муниципальной услуги;</w:t>
      </w:r>
    </w:p>
    <w:p w:rsidR="00367F50" w:rsidRPr="00367F50" w:rsidRDefault="00367F50" w:rsidP="00367F50">
      <w:pPr>
        <w:jc w:val="both"/>
        <w:rPr>
          <w:sz w:val="18"/>
          <w:szCs w:val="18"/>
        </w:rPr>
      </w:pPr>
      <w:r w:rsidRPr="00367F50">
        <w:rPr>
          <w:sz w:val="18"/>
          <w:szCs w:val="1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367F50" w:rsidRPr="00367F50" w:rsidRDefault="00367F50" w:rsidP="00367F50">
      <w:pPr>
        <w:jc w:val="both"/>
        <w:rPr>
          <w:sz w:val="18"/>
          <w:szCs w:val="18"/>
        </w:rPr>
      </w:pPr>
      <w:r w:rsidRPr="00367F50">
        <w:rPr>
          <w:sz w:val="18"/>
          <w:szCs w:val="18"/>
        </w:rPr>
        <w:t>5) размер государственной пошлины, взимаемой за предоставление муниципальной услуги;</w:t>
      </w:r>
    </w:p>
    <w:p w:rsidR="00367F50" w:rsidRPr="00367F50" w:rsidRDefault="00367F50" w:rsidP="00367F50">
      <w:pPr>
        <w:jc w:val="both"/>
        <w:rPr>
          <w:sz w:val="18"/>
          <w:szCs w:val="18"/>
        </w:rPr>
      </w:pPr>
      <w:r w:rsidRPr="00367F50">
        <w:rPr>
          <w:sz w:val="18"/>
          <w:szCs w:val="18"/>
        </w:rPr>
        <w:t>6) исчерпывающий перечень оснований для приостановления или отказа в предоставлении муниципальной услуги;</w:t>
      </w:r>
    </w:p>
    <w:p w:rsidR="00367F50" w:rsidRPr="00367F50" w:rsidRDefault="00367F50" w:rsidP="00367F50">
      <w:pPr>
        <w:jc w:val="both"/>
        <w:rPr>
          <w:sz w:val="18"/>
          <w:szCs w:val="18"/>
        </w:rPr>
      </w:pPr>
      <w:r w:rsidRPr="00367F50">
        <w:rPr>
          <w:sz w:val="18"/>
          <w:szCs w:val="1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367F50" w:rsidRPr="00367F50" w:rsidRDefault="00367F50" w:rsidP="00367F50">
      <w:pPr>
        <w:jc w:val="both"/>
        <w:rPr>
          <w:sz w:val="18"/>
          <w:szCs w:val="18"/>
        </w:rPr>
      </w:pPr>
      <w:r w:rsidRPr="00367F50">
        <w:rPr>
          <w:sz w:val="18"/>
          <w:szCs w:val="18"/>
        </w:rPr>
        <w:t>8) формы заявлений (уведомлений, сообщений), используемые при предоставлении муниципальной услуги.</w:t>
      </w:r>
    </w:p>
    <w:p w:rsidR="00367F50" w:rsidRPr="00367F50" w:rsidRDefault="00367F50" w:rsidP="00367F50">
      <w:pPr>
        <w:jc w:val="both"/>
        <w:rPr>
          <w:sz w:val="18"/>
          <w:szCs w:val="18"/>
        </w:rPr>
      </w:pPr>
      <w:r w:rsidRPr="00367F50">
        <w:rPr>
          <w:sz w:val="18"/>
          <w:szCs w:val="18"/>
        </w:rPr>
        <w:t>Информация о порядке и сроках предоставления муниципальной услуги посредством Единого портала, Регионального портала, а также на официальном сайте Администрации предоставляется заявителю бесплатно.</w:t>
      </w:r>
    </w:p>
    <w:p w:rsidR="00367F50" w:rsidRPr="00367F50" w:rsidRDefault="00367F50" w:rsidP="00367F50">
      <w:pPr>
        <w:jc w:val="both"/>
        <w:rPr>
          <w:sz w:val="18"/>
          <w:szCs w:val="18"/>
        </w:rPr>
      </w:pPr>
      <w:r w:rsidRPr="00367F50">
        <w:rPr>
          <w:sz w:val="18"/>
          <w:szCs w:val="1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367F50" w:rsidRPr="00367F50" w:rsidRDefault="00367F50" w:rsidP="00367F50">
      <w:pPr>
        <w:jc w:val="both"/>
        <w:rPr>
          <w:sz w:val="18"/>
          <w:szCs w:val="18"/>
        </w:rPr>
      </w:pPr>
      <w:r w:rsidRPr="00367F50">
        <w:rPr>
          <w:sz w:val="18"/>
          <w:szCs w:val="18"/>
        </w:rPr>
        <w:t>1.5. Информация о местонахождении Администрации:</w:t>
      </w:r>
    </w:p>
    <w:p w:rsidR="00367F50" w:rsidRPr="00367F50" w:rsidRDefault="00367F50" w:rsidP="00367F50">
      <w:pPr>
        <w:autoSpaceDE w:val="0"/>
        <w:autoSpaceDN w:val="0"/>
        <w:jc w:val="both"/>
        <w:rPr>
          <w:sz w:val="18"/>
          <w:szCs w:val="18"/>
          <w:lang w:eastAsia="en-US"/>
        </w:rPr>
      </w:pPr>
      <w:r w:rsidRPr="00367F50">
        <w:rPr>
          <w:sz w:val="18"/>
          <w:szCs w:val="18"/>
        </w:rPr>
        <w:t xml:space="preserve">Адрес: </w:t>
      </w:r>
      <w:r w:rsidRPr="00367F50">
        <w:rPr>
          <w:sz w:val="18"/>
          <w:szCs w:val="18"/>
          <w:lang w:eastAsia="en-US"/>
        </w:rPr>
        <w:t>442944, Пензенская область, Бековский район, с. Мошки, ул. Садовая, 24.</w:t>
      </w:r>
    </w:p>
    <w:p w:rsidR="00367F50" w:rsidRPr="00367F50" w:rsidRDefault="00367F50" w:rsidP="00367F50">
      <w:pPr>
        <w:autoSpaceDE w:val="0"/>
        <w:autoSpaceDN w:val="0"/>
        <w:jc w:val="both"/>
        <w:rPr>
          <w:sz w:val="18"/>
          <w:szCs w:val="18"/>
          <w:lang w:eastAsia="en-US"/>
        </w:rPr>
      </w:pPr>
      <w:r w:rsidRPr="00367F50">
        <w:rPr>
          <w:sz w:val="18"/>
          <w:szCs w:val="18"/>
        </w:rPr>
        <w:t xml:space="preserve">Прием документов для целей предоставления муниципальной услуги осуществляется по адресу: </w:t>
      </w:r>
      <w:r w:rsidRPr="00367F50">
        <w:rPr>
          <w:sz w:val="18"/>
          <w:szCs w:val="18"/>
          <w:lang w:eastAsia="en-US"/>
        </w:rPr>
        <w:t>442944, Пензенская область, Бековский район, с. Мошки, ул. Садовая, 24.</w:t>
      </w:r>
    </w:p>
    <w:p w:rsidR="00367F50" w:rsidRPr="00367F50" w:rsidRDefault="00367F50" w:rsidP="00367F50">
      <w:pPr>
        <w:jc w:val="both"/>
        <w:rPr>
          <w:sz w:val="18"/>
          <w:szCs w:val="18"/>
        </w:rPr>
      </w:pPr>
      <w:r w:rsidRPr="00367F50">
        <w:rPr>
          <w:sz w:val="18"/>
          <w:szCs w:val="18"/>
        </w:rPr>
        <w:t>Телефон: 8 (84141) 5-21-21.</w:t>
      </w:r>
    </w:p>
    <w:p w:rsidR="00367F50" w:rsidRPr="00367F50" w:rsidRDefault="00367F50" w:rsidP="00367F50">
      <w:pPr>
        <w:jc w:val="both"/>
        <w:rPr>
          <w:sz w:val="18"/>
          <w:szCs w:val="18"/>
        </w:rPr>
      </w:pPr>
      <w:r w:rsidRPr="00367F50">
        <w:rPr>
          <w:sz w:val="18"/>
          <w:szCs w:val="18"/>
        </w:rPr>
        <w:t>Официальный сайт Администрации: http://moshkovo.bekovo.pnzreg.ru.</w:t>
      </w:r>
    </w:p>
    <w:p w:rsidR="00367F50" w:rsidRPr="00367F50" w:rsidRDefault="00367F50" w:rsidP="00367F50">
      <w:pPr>
        <w:jc w:val="both"/>
        <w:rPr>
          <w:sz w:val="18"/>
          <w:szCs w:val="18"/>
        </w:rPr>
      </w:pPr>
      <w:r w:rsidRPr="00367F50">
        <w:rPr>
          <w:sz w:val="18"/>
          <w:szCs w:val="18"/>
        </w:rPr>
        <w:t xml:space="preserve">Адрес электронной почты Администрации: </w:t>
      </w:r>
      <w:proofErr w:type="spellStart"/>
      <w:r w:rsidRPr="00367F50">
        <w:rPr>
          <w:sz w:val="18"/>
          <w:szCs w:val="18"/>
          <w:lang w:val="en-US" w:eastAsia="en-US"/>
        </w:rPr>
        <w:t>moshkiadm</w:t>
      </w:r>
      <w:proofErr w:type="spellEnd"/>
      <w:r w:rsidRPr="00367F50">
        <w:rPr>
          <w:sz w:val="18"/>
          <w:szCs w:val="18"/>
          <w:lang w:eastAsia="en-US"/>
        </w:rPr>
        <w:t>@</w:t>
      </w:r>
      <w:proofErr w:type="spellStart"/>
      <w:r w:rsidRPr="00367F50">
        <w:rPr>
          <w:sz w:val="18"/>
          <w:szCs w:val="18"/>
          <w:lang w:val="en-US" w:eastAsia="en-US"/>
        </w:rPr>
        <w:t>yandex</w:t>
      </w:r>
      <w:proofErr w:type="spellEnd"/>
      <w:r w:rsidRPr="00367F50">
        <w:rPr>
          <w:sz w:val="18"/>
          <w:szCs w:val="18"/>
          <w:lang w:eastAsia="en-US"/>
        </w:rPr>
        <w:t>.</w:t>
      </w:r>
      <w:proofErr w:type="spellStart"/>
      <w:r w:rsidRPr="00367F50">
        <w:rPr>
          <w:sz w:val="18"/>
          <w:szCs w:val="18"/>
          <w:lang w:val="en-US" w:eastAsia="en-US"/>
        </w:rPr>
        <w:t>ru</w:t>
      </w:r>
      <w:proofErr w:type="spellEnd"/>
      <w:r w:rsidRPr="00367F50">
        <w:rPr>
          <w:sz w:val="18"/>
          <w:szCs w:val="18"/>
        </w:rPr>
        <w:t xml:space="preserve">. </w:t>
      </w:r>
    </w:p>
    <w:p w:rsidR="00367F50" w:rsidRPr="00367F50" w:rsidRDefault="00367F50" w:rsidP="00367F50">
      <w:pPr>
        <w:jc w:val="both"/>
        <w:rPr>
          <w:sz w:val="18"/>
          <w:szCs w:val="18"/>
        </w:rPr>
      </w:pPr>
      <w:r w:rsidRPr="00367F50">
        <w:rPr>
          <w:sz w:val="18"/>
          <w:szCs w:val="18"/>
        </w:rPr>
        <w:t>1.6. График работы Администрации:</w:t>
      </w:r>
    </w:p>
    <w:p w:rsidR="00367F50" w:rsidRPr="00367F50" w:rsidRDefault="00367F50" w:rsidP="00367F50">
      <w:pPr>
        <w:jc w:val="both"/>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413"/>
      </w:tblGrid>
      <w:tr w:rsidR="00367F50" w:rsidRPr="00367F50" w:rsidTr="00773F7A">
        <w:tc>
          <w:tcPr>
            <w:tcW w:w="2943" w:type="dxa"/>
          </w:tcPr>
          <w:p w:rsidR="00367F50" w:rsidRPr="00367F50" w:rsidRDefault="00367F50" w:rsidP="00367F50">
            <w:pPr>
              <w:jc w:val="center"/>
              <w:rPr>
                <w:sz w:val="18"/>
                <w:szCs w:val="18"/>
              </w:rPr>
            </w:pPr>
            <w:r w:rsidRPr="00367F50">
              <w:rPr>
                <w:sz w:val="18"/>
                <w:szCs w:val="18"/>
              </w:rPr>
              <w:t>понедельник</w:t>
            </w:r>
          </w:p>
        </w:tc>
        <w:tc>
          <w:tcPr>
            <w:tcW w:w="6413" w:type="dxa"/>
          </w:tcPr>
          <w:p w:rsidR="00367F50" w:rsidRPr="00367F50" w:rsidRDefault="00367F50" w:rsidP="00367F50">
            <w:pPr>
              <w:jc w:val="center"/>
              <w:rPr>
                <w:sz w:val="18"/>
                <w:szCs w:val="18"/>
              </w:rPr>
            </w:pPr>
            <w:r w:rsidRPr="00367F50">
              <w:rPr>
                <w:sz w:val="18"/>
                <w:szCs w:val="18"/>
              </w:rPr>
              <w:t>8.00-16.00</w:t>
            </w:r>
          </w:p>
        </w:tc>
      </w:tr>
      <w:tr w:rsidR="00367F50" w:rsidRPr="00367F50" w:rsidTr="00773F7A">
        <w:tc>
          <w:tcPr>
            <w:tcW w:w="2943" w:type="dxa"/>
          </w:tcPr>
          <w:p w:rsidR="00367F50" w:rsidRPr="00367F50" w:rsidRDefault="00367F50" w:rsidP="00367F50">
            <w:pPr>
              <w:jc w:val="center"/>
              <w:rPr>
                <w:sz w:val="18"/>
                <w:szCs w:val="18"/>
              </w:rPr>
            </w:pPr>
            <w:r w:rsidRPr="00367F50">
              <w:rPr>
                <w:sz w:val="18"/>
                <w:szCs w:val="18"/>
              </w:rPr>
              <w:t>вторник</w:t>
            </w:r>
          </w:p>
        </w:tc>
        <w:tc>
          <w:tcPr>
            <w:tcW w:w="6413" w:type="dxa"/>
          </w:tcPr>
          <w:p w:rsidR="00367F50" w:rsidRPr="00367F50" w:rsidRDefault="00367F50" w:rsidP="00367F50">
            <w:pPr>
              <w:jc w:val="center"/>
              <w:rPr>
                <w:sz w:val="18"/>
                <w:szCs w:val="18"/>
              </w:rPr>
            </w:pPr>
            <w:r w:rsidRPr="00367F50">
              <w:rPr>
                <w:sz w:val="18"/>
                <w:szCs w:val="18"/>
              </w:rPr>
              <w:t>8.00-16.00</w:t>
            </w:r>
          </w:p>
        </w:tc>
      </w:tr>
      <w:tr w:rsidR="00367F50" w:rsidRPr="00367F50" w:rsidTr="00773F7A">
        <w:tc>
          <w:tcPr>
            <w:tcW w:w="2943" w:type="dxa"/>
          </w:tcPr>
          <w:p w:rsidR="00367F50" w:rsidRPr="00367F50" w:rsidRDefault="00367F50" w:rsidP="00367F50">
            <w:pPr>
              <w:jc w:val="center"/>
              <w:rPr>
                <w:sz w:val="18"/>
                <w:szCs w:val="18"/>
              </w:rPr>
            </w:pPr>
            <w:r w:rsidRPr="00367F50">
              <w:rPr>
                <w:sz w:val="18"/>
                <w:szCs w:val="18"/>
              </w:rPr>
              <w:t>среда</w:t>
            </w:r>
          </w:p>
        </w:tc>
        <w:tc>
          <w:tcPr>
            <w:tcW w:w="6413" w:type="dxa"/>
          </w:tcPr>
          <w:p w:rsidR="00367F50" w:rsidRPr="00367F50" w:rsidRDefault="00367F50" w:rsidP="00367F50">
            <w:pPr>
              <w:jc w:val="center"/>
              <w:rPr>
                <w:sz w:val="18"/>
                <w:szCs w:val="18"/>
              </w:rPr>
            </w:pPr>
            <w:r w:rsidRPr="00367F50">
              <w:rPr>
                <w:sz w:val="18"/>
                <w:szCs w:val="18"/>
              </w:rPr>
              <w:t>8.00-16.00</w:t>
            </w:r>
          </w:p>
        </w:tc>
      </w:tr>
      <w:tr w:rsidR="00367F50" w:rsidRPr="00367F50" w:rsidTr="00773F7A">
        <w:tc>
          <w:tcPr>
            <w:tcW w:w="2943" w:type="dxa"/>
          </w:tcPr>
          <w:p w:rsidR="00367F50" w:rsidRPr="00367F50" w:rsidRDefault="00367F50" w:rsidP="00367F50">
            <w:pPr>
              <w:jc w:val="center"/>
              <w:rPr>
                <w:sz w:val="18"/>
                <w:szCs w:val="18"/>
              </w:rPr>
            </w:pPr>
            <w:r w:rsidRPr="00367F50">
              <w:rPr>
                <w:sz w:val="18"/>
                <w:szCs w:val="18"/>
              </w:rPr>
              <w:t>четверг</w:t>
            </w:r>
          </w:p>
        </w:tc>
        <w:tc>
          <w:tcPr>
            <w:tcW w:w="6413" w:type="dxa"/>
          </w:tcPr>
          <w:p w:rsidR="00367F50" w:rsidRPr="00367F50" w:rsidRDefault="00367F50" w:rsidP="00367F50">
            <w:pPr>
              <w:jc w:val="center"/>
              <w:rPr>
                <w:sz w:val="18"/>
                <w:szCs w:val="18"/>
              </w:rPr>
            </w:pPr>
            <w:r w:rsidRPr="00367F50">
              <w:rPr>
                <w:sz w:val="18"/>
                <w:szCs w:val="18"/>
              </w:rPr>
              <w:t>8.00-16.00</w:t>
            </w:r>
          </w:p>
        </w:tc>
      </w:tr>
      <w:tr w:rsidR="00367F50" w:rsidRPr="00367F50" w:rsidTr="00773F7A">
        <w:tc>
          <w:tcPr>
            <w:tcW w:w="2943" w:type="dxa"/>
          </w:tcPr>
          <w:p w:rsidR="00367F50" w:rsidRPr="00367F50" w:rsidRDefault="00367F50" w:rsidP="00367F50">
            <w:pPr>
              <w:jc w:val="center"/>
              <w:rPr>
                <w:sz w:val="18"/>
                <w:szCs w:val="18"/>
              </w:rPr>
            </w:pPr>
            <w:r w:rsidRPr="00367F50">
              <w:rPr>
                <w:sz w:val="18"/>
                <w:szCs w:val="18"/>
              </w:rPr>
              <w:t>пятница</w:t>
            </w:r>
          </w:p>
        </w:tc>
        <w:tc>
          <w:tcPr>
            <w:tcW w:w="6413" w:type="dxa"/>
          </w:tcPr>
          <w:p w:rsidR="00367F50" w:rsidRPr="00367F50" w:rsidRDefault="00367F50" w:rsidP="00367F50">
            <w:pPr>
              <w:jc w:val="center"/>
              <w:rPr>
                <w:sz w:val="18"/>
                <w:szCs w:val="18"/>
              </w:rPr>
            </w:pPr>
            <w:r w:rsidRPr="00367F50">
              <w:rPr>
                <w:sz w:val="18"/>
                <w:szCs w:val="18"/>
              </w:rPr>
              <w:t>8.00-16.00</w:t>
            </w:r>
          </w:p>
        </w:tc>
      </w:tr>
      <w:tr w:rsidR="00367F50" w:rsidRPr="00367F50" w:rsidTr="00773F7A">
        <w:tc>
          <w:tcPr>
            <w:tcW w:w="2943" w:type="dxa"/>
          </w:tcPr>
          <w:p w:rsidR="00367F50" w:rsidRPr="00367F50" w:rsidRDefault="00367F50" w:rsidP="00367F50">
            <w:pPr>
              <w:jc w:val="center"/>
              <w:rPr>
                <w:sz w:val="18"/>
                <w:szCs w:val="18"/>
              </w:rPr>
            </w:pPr>
            <w:r w:rsidRPr="00367F50">
              <w:rPr>
                <w:sz w:val="18"/>
                <w:szCs w:val="18"/>
              </w:rPr>
              <w:t>перерыв на обед</w:t>
            </w:r>
          </w:p>
        </w:tc>
        <w:tc>
          <w:tcPr>
            <w:tcW w:w="6413" w:type="dxa"/>
          </w:tcPr>
          <w:p w:rsidR="00367F50" w:rsidRPr="00367F50" w:rsidRDefault="00367F50" w:rsidP="00367F50">
            <w:pPr>
              <w:jc w:val="center"/>
              <w:rPr>
                <w:sz w:val="18"/>
                <w:szCs w:val="18"/>
              </w:rPr>
            </w:pPr>
            <w:r w:rsidRPr="00367F50">
              <w:rPr>
                <w:sz w:val="18"/>
                <w:szCs w:val="18"/>
              </w:rPr>
              <w:t>12.00-13.00</w:t>
            </w:r>
          </w:p>
        </w:tc>
      </w:tr>
      <w:tr w:rsidR="00367F50" w:rsidRPr="00367F50" w:rsidTr="00773F7A">
        <w:tc>
          <w:tcPr>
            <w:tcW w:w="2943" w:type="dxa"/>
          </w:tcPr>
          <w:p w:rsidR="00367F50" w:rsidRPr="00367F50" w:rsidRDefault="00367F50" w:rsidP="00367F50">
            <w:pPr>
              <w:jc w:val="center"/>
              <w:rPr>
                <w:sz w:val="18"/>
                <w:szCs w:val="18"/>
              </w:rPr>
            </w:pPr>
            <w:r w:rsidRPr="00367F50">
              <w:rPr>
                <w:sz w:val="18"/>
                <w:szCs w:val="18"/>
              </w:rPr>
              <w:t>суббота</w:t>
            </w:r>
          </w:p>
        </w:tc>
        <w:tc>
          <w:tcPr>
            <w:tcW w:w="6413" w:type="dxa"/>
          </w:tcPr>
          <w:p w:rsidR="00367F50" w:rsidRPr="00367F50" w:rsidRDefault="00367F50" w:rsidP="00367F50">
            <w:pPr>
              <w:jc w:val="center"/>
              <w:rPr>
                <w:sz w:val="18"/>
                <w:szCs w:val="18"/>
              </w:rPr>
            </w:pPr>
            <w:r w:rsidRPr="00367F50">
              <w:rPr>
                <w:sz w:val="18"/>
                <w:szCs w:val="18"/>
              </w:rPr>
              <w:t>выходной день</w:t>
            </w:r>
          </w:p>
        </w:tc>
      </w:tr>
      <w:tr w:rsidR="00367F50" w:rsidRPr="00367F50" w:rsidTr="00773F7A">
        <w:tc>
          <w:tcPr>
            <w:tcW w:w="2943" w:type="dxa"/>
          </w:tcPr>
          <w:p w:rsidR="00367F50" w:rsidRPr="00367F50" w:rsidRDefault="00367F50" w:rsidP="00367F50">
            <w:pPr>
              <w:jc w:val="center"/>
              <w:rPr>
                <w:sz w:val="18"/>
                <w:szCs w:val="18"/>
              </w:rPr>
            </w:pPr>
            <w:r w:rsidRPr="00367F50">
              <w:rPr>
                <w:sz w:val="18"/>
                <w:szCs w:val="18"/>
              </w:rPr>
              <w:t>воскресенье</w:t>
            </w:r>
          </w:p>
        </w:tc>
        <w:tc>
          <w:tcPr>
            <w:tcW w:w="6413" w:type="dxa"/>
          </w:tcPr>
          <w:p w:rsidR="00367F50" w:rsidRPr="00367F50" w:rsidRDefault="00367F50" w:rsidP="00367F50">
            <w:pPr>
              <w:jc w:val="center"/>
              <w:rPr>
                <w:sz w:val="18"/>
                <w:szCs w:val="18"/>
              </w:rPr>
            </w:pPr>
            <w:r w:rsidRPr="00367F50">
              <w:rPr>
                <w:sz w:val="18"/>
                <w:szCs w:val="18"/>
              </w:rPr>
              <w:t>выходной день</w:t>
            </w:r>
          </w:p>
        </w:tc>
      </w:tr>
    </w:tbl>
    <w:p w:rsidR="00367F50" w:rsidRPr="00367F50" w:rsidRDefault="00367F50" w:rsidP="00367F50">
      <w:pPr>
        <w:jc w:val="both"/>
        <w:rPr>
          <w:sz w:val="18"/>
          <w:szCs w:val="18"/>
        </w:rPr>
      </w:pPr>
    </w:p>
    <w:p w:rsidR="00367F50" w:rsidRPr="00367F50" w:rsidRDefault="00367F50" w:rsidP="00367F50">
      <w:pPr>
        <w:jc w:val="both"/>
        <w:rPr>
          <w:sz w:val="18"/>
          <w:szCs w:val="18"/>
        </w:rPr>
      </w:pPr>
      <w:r w:rsidRPr="00367F50">
        <w:rPr>
          <w:sz w:val="18"/>
          <w:szCs w:val="18"/>
        </w:rPr>
        <w:t>1.7. Часы приема заявлений на предоставление муниципальной услуги Администрацией:</w:t>
      </w:r>
    </w:p>
    <w:p w:rsidR="00367F50" w:rsidRPr="00367F50" w:rsidRDefault="00367F50" w:rsidP="00367F50">
      <w:pPr>
        <w:jc w:val="both"/>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413"/>
      </w:tblGrid>
      <w:tr w:rsidR="00367F50" w:rsidRPr="00367F50" w:rsidTr="00773F7A">
        <w:tc>
          <w:tcPr>
            <w:tcW w:w="2943" w:type="dxa"/>
          </w:tcPr>
          <w:p w:rsidR="00367F50" w:rsidRPr="00367F50" w:rsidRDefault="00367F50" w:rsidP="00367F50">
            <w:pPr>
              <w:jc w:val="center"/>
              <w:rPr>
                <w:sz w:val="18"/>
                <w:szCs w:val="18"/>
              </w:rPr>
            </w:pPr>
            <w:r w:rsidRPr="00367F50">
              <w:rPr>
                <w:sz w:val="18"/>
                <w:szCs w:val="18"/>
              </w:rPr>
              <w:t>понедельник</w:t>
            </w:r>
          </w:p>
        </w:tc>
        <w:tc>
          <w:tcPr>
            <w:tcW w:w="6413" w:type="dxa"/>
          </w:tcPr>
          <w:p w:rsidR="00367F50" w:rsidRPr="00367F50" w:rsidRDefault="00367F50" w:rsidP="00367F50">
            <w:pPr>
              <w:jc w:val="center"/>
              <w:rPr>
                <w:sz w:val="18"/>
                <w:szCs w:val="18"/>
              </w:rPr>
            </w:pPr>
            <w:r w:rsidRPr="00367F50">
              <w:rPr>
                <w:sz w:val="18"/>
                <w:szCs w:val="18"/>
              </w:rPr>
              <w:t>не приемный день</w:t>
            </w:r>
          </w:p>
        </w:tc>
      </w:tr>
      <w:tr w:rsidR="00367F50" w:rsidRPr="00367F50" w:rsidTr="00773F7A">
        <w:tc>
          <w:tcPr>
            <w:tcW w:w="2943" w:type="dxa"/>
          </w:tcPr>
          <w:p w:rsidR="00367F50" w:rsidRPr="00367F50" w:rsidRDefault="00367F50" w:rsidP="00367F50">
            <w:pPr>
              <w:jc w:val="center"/>
              <w:rPr>
                <w:sz w:val="18"/>
                <w:szCs w:val="18"/>
              </w:rPr>
            </w:pPr>
            <w:r w:rsidRPr="00367F50">
              <w:rPr>
                <w:sz w:val="18"/>
                <w:szCs w:val="18"/>
              </w:rPr>
              <w:t>вторник</w:t>
            </w:r>
          </w:p>
        </w:tc>
        <w:tc>
          <w:tcPr>
            <w:tcW w:w="6413" w:type="dxa"/>
          </w:tcPr>
          <w:p w:rsidR="00367F50" w:rsidRPr="00367F50" w:rsidRDefault="00367F50" w:rsidP="00367F50">
            <w:pPr>
              <w:jc w:val="center"/>
              <w:rPr>
                <w:sz w:val="18"/>
                <w:szCs w:val="18"/>
              </w:rPr>
            </w:pPr>
            <w:r w:rsidRPr="00367F50">
              <w:rPr>
                <w:sz w:val="18"/>
                <w:szCs w:val="18"/>
              </w:rPr>
              <w:t>9.00-15.00</w:t>
            </w:r>
          </w:p>
        </w:tc>
      </w:tr>
      <w:tr w:rsidR="00367F50" w:rsidRPr="00367F50" w:rsidTr="00773F7A">
        <w:tc>
          <w:tcPr>
            <w:tcW w:w="2943" w:type="dxa"/>
          </w:tcPr>
          <w:p w:rsidR="00367F50" w:rsidRPr="00367F50" w:rsidRDefault="00367F50" w:rsidP="00367F50">
            <w:pPr>
              <w:jc w:val="center"/>
              <w:rPr>
                <w:sz w:val="18"/>
                <w:szCs w:val="18"/>
              </w:rPr>
            </w:pPr>
            <w:r w:rsidRPr="00367F50">
              <w:rPr>
                <w:sz w:val="18"/>
                <w:szCs w:val="18"/>
              </w:rPr>
              <w:t>среда</w:t>
            </w:r>
          </w:p>
        </w:tc>
        <w:tc>
          <w:tcPr>
            <w:tcW w:w="6413" w:type="dxa"/>
          </w:tcPr>
          <w:p w:rsidR="00367F50" w:rsidRPr="00367F50" w:rsidRDefault="00367F50" w:rsidP="00367F50">
            <w:pPr>
              <w:jc w:val="center"/>
              <w:rPr>
                <w:sz w:val="18"/>
                <w:szCs w:val="18"/>
              </w:rPr>
            </w:pPr>
            <w:r w:rsidRPr="00367F50">
              <w:rPr>
                <w:sz w:val="18"/>
                <w:szCs w:val="18"/>
              </w:rPr>
              <w:t>не приемный день</w:t>
            </w:r>
          </w:p>
        </w:tc>
      </w:tr>
      <w:tr w:rsidR="00367F50" w:rsidRPr="00367F50" w:rsidTr="00773F7A">
        <w:tc>
          <w:tcPr>
            <w:tcW w:w="2943" w:type="dxa"/>
          </w:tcPr>
          <w:p w:rsidR="00367F50" w:rsidRPr="00367F50" w:rsidRDefault="00367F50" w:rsidP="00367F50">
            <w:pPr>
              <w:jc w:val="center"/>
              <w:rPr>
                <w:sz w:val="18"/>
                <w:szCs w:val="18"/>
              </w:rPr>
            </w:pPr>
            <w:r w:rsidRPr="00367F50">
              <w:rPr>
                <w:sz w:val="18"/>
                <w:szCs w:val="18"/>
              </w:rPr>
              <w:t>четверг</w:t>
            </w:r>
          </w:p>
        </w:tc>
        <w:tc>
          <w:tcPr>
            <w:tcW w:w="6413" w:type="dxa"/>
          </w:tcPr>
          <w:p w:rsidR="00367F50" w:rsidRPr="00367F50" w:rsidRDefault="00367F50" w:rsidP="00367F50">
            <w:pPr>
              <w:jc w:val="center"/>
              <w:rPr>
                <w:sz w:val="18"/>
                <w:szCs w:val="18"/>
              </w:rPr>
            </w:pPr>
            <w:r w:rsidRPr="00367F50">
              <w:rPr>
                <w:sz w:val="18"/>
                <w:szCs w:val="18"/>
              </w:rPr>
              <w:t>9.00-15.00</w:t>
            </w:r>
          </w:p>
        </w:tc>
      </w:tr>
      <w:tr w:rsidR="00367F50" w:rsidRPr="00367F50" w:rsidTr="00773F7A">
        <w:tc>
          <w:tcPr>
            <w:tcW w:w="2943" w:type="dxa"/>
          </w:tcPr>
          <w:p w:rsidR="00367F50" w:rsidRPr="00367F50" w:rsidRDefault="00367F50" w:rsidP="00367F50">
            <w:pPr>
              <w:jc w:val="center"/>
              <w:rPr>
                <w:sz w:val="18"/>
                <w:szCs w:val="18"/>
              </w:rPr>
            </w:pPr>
            <w:r w:rsidRPr="00367F50">
              <w:rPr>
                <w:sz w:val="18"/>
                <w:szCs w:val="18"/>
              </w:rPr>
              <w:t>пятница</w:t>
            </w:r>
          </w:p>
        </w:tc>
        <w:tc>
          <w:tcPr>
            <w:tcW w:w="6413" w:type="dxa"/>
          </w:tcPr>
          <w:p w:rsidR="00367F50" w:rsidRPr="00367F50" w:rsidRDefault="00367F50" w:rsidP="00367F50">
            <w:pPr>
              <w:jc w:val="center"/>
              <w:rPr>
                <w:sz w:val="18"/>
                <w:szCs w:val="18"/>
              </w:rPr>
            </w:pPr>
            <w:r w:rsidRPr="00367F50">
              <w:rPr>
                <w:sz w:val="18"/>
                <w:szCs w:val="18"/>
              </w:rPr>
              <w:t>не приемный день</w:t>
            </w:r>
          </w:p>
        </w:tc>
      </w:tr>
      <w:tr w:rsidR="00367F50" w:rsidRPr="00367F50" w:rsidTr="00773F7A">
        <w:tc>
          <w:tcPr>
            <w:tcW w:w="2943" w:type="dxa"/>
          </w:tcPr>
          <w:p w:rsidR="00367F50" w:rsidRPr="00367F50" w:rsidRDefault="00367F50" w:rsidP="00367F50">
            <w:pPr>
              <w:jc w:val="center"/>
              <w:rPr>
                <w:sz w:val="18"/>
                <w:szCs w:val="18"/>
              </w:rPr>
            </w:pPr>
            <w:r w:rsidRPr="00367F50">
              <w:rPr>
                <w:sz w:val="18"/>
                <w:szCs w:val="18"/>
              </w:rPr>
              <w:t>суббота</w:t>
            </w:r>
          </w:p>
        </w:tc>
        <w:tc>
          <w:tcPr>
            <w:tcW w:w="6413" w:type="dxa"/>
          </w:tcPr>
          <w:p w:rsidR="00367F50" w:rsidRPr="00367F50" w:rsidRDefault="00367F50" w:rsidP="00367F50">
            <w:pPr>
              <w:jc w:val="center"/>
              <w:rPr>
                <w:sz w:val="18"/>
                <w:szCs w:val="18"/>
              </w:rPr>
            </w:pPr>
            <w:r w:rsidRPr="00367F50">
              <w:rPr>
                <w:sz w:val="18"/>
                <w:szCs w:val="18"/>
              </w:rPr>
              <w:t>выходной день</w:t>
            </w:r>
          </w:p>
        </w:tc>
      </w:tr>
      <w:tr w:rsidR="00367F50" w:rsidRPr="00367F50" w:rsidTr="00773F7A">
        <w:tc>
          <w:tcPr>
            <w:tcW w:w="2943" w:type="dxa"/>
          </w:tcPr>
          <w:p w:rsidR="00367F50" w:rsidRPr="00367F50" w:rsidRDefault="00367F50" w:rsidP="00367F50">
            <w:pPr>
              <w:jc w:val="center"/>
              <w:rPr>
                <w:sz w:val="18"/>
                <w:szCs w:val="18"/>
              </w:rPr>
            </w:pPr>
            <w:r w:rsidRPr="00367F50">
              <w:rPr>
                <w:sz w:val="18"/>
                <w:szCs w:val="18"/>
              </w:rPr>
              <w:t>воскресенье</w:t>
            </w:r>
          </w:p>
        </w:tc>
        <w:tc>
          <w:tcPr>
            <w:tcW w:w="6413" w:type="dxa"/>
          </w:tcPr>
          <w:p w:rsidR="00367F50" w:rsidRPr="00367F50" w:rsidRDefault="00367F50" w:rsidP="00367F50">
            <w:pPr>
              <w:jc w:val="center"/>
              <w:rPr>
                <w:sz w:val="18"/>
                <w:szCs w:val="18"/>
              </w:rPr>
            </w:pPr>
            <w:r w:rsidRPr="00367F50">
              <w:rPr>
                <w:sz w:val="18"/>
                <w:szCs w:val="18"/>
              </w:rPr>
              <w:t>выходной день</w:t>
            </w:r>
          </w:p>
        </w:tc>
      </w:tr>
      <w:tr w:rsidR="00367F50" w:rsidRPr="00367F50" w:rsidTr="00773F7A">
        <w:tc>
          <w:tcPr>
            <w:tcW w:w="2943" w:type="dxa"/>
          </w:tcPr>
          <w:p w:rsidR="00367F50" w:rsidRPr="00367F50" w:rsidRDefault="00367F50" w:rsidP="00367F50">
            <w:pPr>
              <w:jc w:val="center"/>
              <w:rPr>
                <w:sz w:val="18"/>
                <w:szCs w:val="18"/>
              </w:rPr>
            </w:pPr>
            <w:r w:rsidRPr="00367F50">
              <w:rPr>
                <w:sz w:val="18"/>
                <w:szCs w:val="18"/>
              </w:rPr>
              <w:t>перерыв на обед</w:t>
            </w:r>
          </w:p>
        </w:tc>
        <w:tc>
          <w:tcPr>
            <w:tcW w:w="6413" w:type="dxa"/>
          </w:tcPr>
          <w:p w:rsidR="00367F50" w:rsidRPr="00367F50" w:rsidRDefault="00367F50" w:rsidP="00367F50">
            <w:pPr>
              <w:jc w:val="center"/>
              <w:rPr>
                <w:sz w:val="18"/>
                <w:szCs w:val="18"/>
              </w:rPr>
            </w:pPr>
            <w:r w:rsidRPr="00367F50">
              <w:rPr>
                <w:sz w:val="18"/>
                <w:szCs w:val="18"/>
              </w:rPr>
              <w:t>12.00-13.00</w:t>
            </w:r>
          </w:p>
        </w:tc>
      </w:tr>
    </w:tbl>
    <w:p w:rsidR="00367F50" w:rsidRPr="00367F50" w:rsidRDefault="00367F50" w:rsidP="00367F50">
      <w:pPr>
        <w:jc w:val="both"/>
        <w:rPr>
          <w:sz w:val="18"/>
          <w:szCs w:val="18"/>
        </w:rPr>
      </w:pPr>
    </w:p>
    <w:p w:rsidR="00367F50" w:rsidRPr="00367F50" w:rsidRDefault="00367F50" w:rsidP="00367F50">
      <w:pPr>
        <w:jc w:val="both"/>
        <w:rPr>
          <w:sz w:val="18"/>
          <w:szCs w:val="18"/>
        </w:rPr>
      </w:pPr>
      <w:r w:rsidRPr="00367F50">
        <w:rPr>
          <w:sz w:val="18"/>
          <w:szCs w:val="18"/>
        </w:rPr>
        <w:t>1.8. Заявители также вправе получить муниципальную услугу и подробную информацию о предоставляемой муниципальной услуге, о сроках и ходе ее предоставления через Муниципальное автономное учреждение Бековского района Пензенской области «Многофункциональный центр предоставления государственных и муниципальных услуг» (далее - МФЦ) в соответствии с соглашением о взаимодействии, заключенным между МФЦ и Администрацией, предоставляющим муниципальную услугу (далее - соглашение о взаимодействии), с момента вступления в силу соглашения о взаимодействии.</w:t>
      </w:r>
    </w:p>
    <w:p w:rsidR="00367F50" w:rsidRPr="00367F50" w:rsidRDefault="00367F50" w:rsidP="00367F50">
      <w:pPr>
        <w:jc w:val="both"/>
        <w:rPr>
          <w:sz w:val="18"/>
          <w:szCs w:val="18"/>
        </w:rPr>
      </w:pPr>
      <w:r w:rsidRPr="00367F50">
        <w:rPr>
          <w:sz w:val="18"/>
          <w:szCs w:val="18"/>
        </w:rPr>
        <w:t xml:space="preserve">Адрес места нахождения МФЦ: 442940, Пензенская область, Бековский район, </w:t>
      </w:r>
      <w:proofErr w:type="spellStart"/>
      <w:r w:rsidRPr="00367F50">
        <w:rPr>
          <w:sz w:val="18"/>
          <w:szCs w:val="18"/>
        </w:rPr>
        <w:t>р.п</w:t>
      </w:r>
      <w:proofErr w:type="spellEnd"/>
      <w:r w:rsidRPr="00367F50">
        <w:rPr>
          <w:sz w:val="18"/>
          <w:szCs w:val="18"/>
        </w:rPr>
        <w:t>. Беково, ул. Советская, д. 23/1.</w:t>
      </w:r>
    </w:p>
    <w:p w:rsidR="00367F50" w:rsidRPr="00367F50" w:rsidRDefault="00367F50" w:rsidP="00367F50">
      <w:pPr>
        <w:jc w:val="both"/>
        <w:rPr>
          <w:sz w:val="18"/>
          <w:szCs w:val="18"/>
        </w:rPr>
      </w:pPr>
      <w:r w:rsidRPr="00367F50">
        <w:rPr>
          <w:sz w:val="18"/>
          <w:szCs w:val="18"/>
        </w:rPr>
        <w:t>Телефон для справок МФЦ: 8 (84141) 2-22-11.</w:t>
      </w:r>
    </w:p>
    <w:p w:rsidR="00367F50" w:rsidRPr="00367F50" w:rsidRDefault="00367F50" w:rsidP="00367F50">
      <w:pPr>
        <w:jc w:val="both"/>
        <w:rPr>
          <w:sz w:val="18"/>
          <w:szCs w:val="18"/>
        </w:rPr>
      </w:pPr>
      <w:r w:rsidRPr="00367F50">
        <w:rPr>
          <w:sz w:val="18"/>
          <w:szCs w:val="18"/>
        </w:rPr>
        <w:t xml:space="preserve">Официальный сайт </w:t>
      </w:r>
      <w:proofErr w:type="gramStart"/>
      <w:r w:rsidRPr="00367F50">
        <w:rPr>
          <w:sz w:val="18"/>
          <w:szCs w:val="18"/>
        </w:rPr>
        <w:t>МФЦ:  http://bekovo.mdocs.ru</w:t>
      </w:r>
      <w:proofErr w:type="gramEnd"/>
      <w:r w:rsidRPr="00367F50">
        <w:rPr>
          <w:sz w:val="18"/>
          <w:szCs w:val="18"/>
        </w:rPr>
        <w:t>.</w:t>
      </w:r>
    </w:p>
    <w:p w:rsidR="00367F50" w:rsidRPr="00367F50" w:rsidRDefault="00367F50" w:rsidP="00367F50">
      <w:pPr>
        <w:jc w:val="both"/>
        <w:rPr>
          <w:sz w:val="18"/>
          <w:szCs w:val="18"/>
        </w:rPr>
      </w:pPr>
      <w:r w:rsidRPr="00367F50">
        <w:rPr>
          <w:sz w:val="18"/>
          <w:szCs w:val="18"/>
        </w:rPr>
        <w:t>Адрес электронной почты МФЦ: bekovo@mfcinfo.ru.</w:t>
      </w:r>
    </w:p>
    <w:p w:rsidR="00367F50" w:rsidRPr="00367F50" w:rsidRDefault="00367F50" w:rsidP="00367F50">
      <w:pPr>
        <w:jc w:val="both"/>
        <w:rPr>
          <w:sz w:val="18"/>
          <w:szCs w:val="18"/>
        </w:rPr>
      </w:pPr>
      <w:r w:rsidRPr="00367F50">
        <w:rPr>
          <w:sz w:val="18"/>
          <w:szCs w:val="18"/>
        </w:rPr>
        <w:t>График работы МФЦ:</w:t>
      </w:r>
    </w:p>
    <w:p w:rsidR="00367F50" w:rsidRPr="00367F50" w:rsidRDefault="00367F50" w:rsidP="00367F50">
      <w:pPr>
        <w:jc w:val="both"/>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413"/>
      </w:tblGrid>
      <w:tr w:rsidR="00367F50" w:rsidRPr="00367F50" w:rsidTr="00773F7A">
        <w:tc>
          <w:tcPr>
            <w:tcW w:w="2943" w:type="dxa"/>
          </w:tcPr>
          <w:p w:rsidR="00367F50" w:rsidRPr="00367F50" w:rsidRDefault="00367F50" w:rsidP="00367F50">
            <w:pPr>
              <w:jc w:val="center"/>
              <w:rPr>
                <w:sz w:val="18"/>
                <w:szCs w:val="18"/>
              </w:rPr>
            </w:pPr>
            <w:r w:rsidRPr="00367F50">
              <w:rPr>
                <w:sz w:val="18"/>
                <w:szCs w:val="18"/>
              </w:rPr>
              <w:t>понедельник</w:t>
            </w:r>
          </w:p>
        </w:tc>
        <w:tc>
          <w:tcPr>
            <w:tcW w:w="6413" w:type="dxa"/>
          </w:tcPr>
          <w:p w:rsidR="00367F50" w:rsidRPr="00367F50" w:rsidRDefault="00367F50" w:rsidP="00367F50">
            <w:pPr>
              <w:jc w:val="center"/>
              <w:rPr>
                <w:sz w:val="18"/>
                <w:szCs w:val="18"/>
              </w:rPr>
            </w:pPr>
            <w:r w:rsidRPr="00367F50">
              <w:rPr>
                <w:sz w:val="18"/>
                <w:szCs w:val="18"/>
              </w:rPr>
              <w:t>8.00-17.00</w:t>
            </w:r>
          </w:p>
        </w:tc>
      </w:tr>
      <w:tr w:rsidR="00367F50" w:rsidRPr="00367F50" w:rsidTr="00773F7A">
        <w:tc>
          <w:tcPr>
            <w:tcW w:w="2943" w:type="dxa"/>
          </w:tcPr>
          <w:p w:rsidR="00367F50" w:rsidRPr="00367F50" w:rsidRDefault="00367F50" w:rsidP="00367F50">
            <w:pPr>
              <w:jc w:val="center"/>
              <w:rPr>
                <w:sz w:val="18"/>
                <w:szCs w:val="18"/>
              </w:rPr>
            </w:pPr>
            <w:r w:rsidRPr="00367F50">
              <w:rPr>
                <w:sz w:val="18"/>
                <w:szCs w:val="18"/>
              </w:rPr>
              <w:t>вторник</w:t>
            </w:r>
          </w:p>
        </w:tc>
        <w:tc>
          <w:tcPr>
            <w:tcW w:w="6413" w:type="dxa"/>
          </w:tcPr>
          <w:p w:rsidR="00367F50" w:rsidRPr="00367F50" w:rsidRDefault="00367F50" w:rsidP="00367F50">
            <w:pPr>
              <w:jc w:val="center"/>
              <w:rPr>
                <w:sz w:val="18"/>
                <w:szCs w:val="18"/>
              </w:rPr>
            </w:pPr>
            <w:r w:rsidRPr="00367F50">
              <w:rPr>
                <w:sz w:val="18"/>
                <w:szCs w:val="18"/>
              </w:rPr>
              <w:t>8.00-17.00</w:t>
            </w:r>
          </w:p>
        </w:tc>
      </w:tr>
      <w:tr w:rsidR="00367F50" w:rsidRPr="00367F50" w:rsidTr="00773F7A">
        <w:tc>
          <w:tcPr>
            <w:tcW w:w="2943" w:type="dxa"/>
          </w:tcPr>
          <w:p w:rsidR="00367F50" w:rsidRPr="00367F50" w:rsidRDefault="00367F50" w:rsidP="00367F50">
            <w:pPr>
              <w:jc w:val="center"/>
              <w:rPr>
                <w:sz w:val="18"/>
                <w:szCs w:val="18"/>
              </w:rPr>
            </w:pPr>
            <w:r w:rsidRPr="00367F50">
              <w:rPr>
                <w:sz w:val="18"/>
                <w:szCs w:val="18"/>
              </w:rPr>
              <w:t>среда</w:t>
            </w:r>
          </w:p>
        </w:tc>
        <w:tc>
          <w:tcPr>
            <w:tcW w:w="6413" w:type="dxa"/>
          </w:tcPr>
          <w:p w:rsidR="00367F50" w:rsidRPr="00367F50" w:rsidRDefault="00367F50" w:rsidP="00367F50">
            <w:pPr>
              <w:jc w:val="center"/>
              <w:rPr>
                <w:sz w:val="18"/>
                <w:szCs w:val="18"/>
              </w:rPr>
            </w:pPr>
            <w:r w:rsidRPr="00367F50">
              <w:rPr>
                <w:sz w:val="18"/>
                <w:szCs w:val="18"/>
              </w:rPr>
              <w:t>8.00-17.00</w:t>
            </w:r>
          </w:p>
        </w:tc>
      </w:tr>
      <w:tr w:rsidR="00367F50" w:rsidRPr="00367F50" w:rsidTr="00773F7A">
        <w:tc>
          <w:tcPr>
            <w:tcW w:w="2943" w:type="dxa"/>
          </w:tcPr>
          <w:p w:rsidR="00367F50" w:rsidRPr="00367F50" w:rsidRDefault="00367F50" w:rsidP="00367F50">
            <w:pPr>
              <w:jc w:val="center"/>
              <w:rPr>
                <w:sz w:val="18"/>
                <w:szCs w:val="18"/>
              </w:rPr>
            </w:pPr>
            <w:r w:rsidRPr="00367F50">
              <w:rPr>
                <w:sz w:val="18"/>
                <w:szCs w:val="18"/>
              </w:rPr>
              <w:t>четверг</w:t>
            </w:r>
          </w:p>
        </w:tc>
        <w:tc>
          <w:tcPr>
            <w:tcW w:w="6413" w:type="dxa"/>
          </w:tcPr>
          <w:p w:rsidR="00367F50" w:rsidRPr="00367F50" w:rsidRDefault="00367F50" w:rsidP="00367F50">
            <w:pPr>
              <w:jc w:val="center"/>
              <w:rPr>
                <w:sz w:val="18"/>
                <w:szCs w:val="18"/>
              </w:rPr>
            </w:pPr>
            <w:r w:rsidRPr="00367F50">
              <w:rPr>
                <w:sz w:val="18"/>
                <w:szCs w:val="18"/>
              </w:rPr>
              <w:t>8.00-17.00</w:t>
            </w:r>
          </w:p>
        </w:tc>
      </w:tr>
      <w:tr w:rsidR="00367F50" w:rsidRPr="00367F50" w:rsidTr="00773F7A">
        <w:tc>
          <w:tcPr>
            <w:tcW w:w="2943" w:type="dxa"/>
          </w:tcPr>
          <w:p w:rsidR="00367F50" w:rsidRPr="00367F50" w:rsidRDefault="00367F50" w:rsidP="00367F50">
            <w:pPr>
              <w:jc w:val="center"/>
              <w:rPr>
                <w:sz w:val="18"/>
                <w:szCs w:val="18"/>
              </w:rPr>
            </w:pPr>
            <w:r w:rsidRPr="00367F50">
              <w:rPr>
                <w:sz w:val="18"/>
                <w:szCs w:val="18"/>
              </w:rPr>
              <w:t>пятница</w:t>
            </w:r>
          </w:p>
        </w:tc>
        <w:tc>
          <w:tcPr>
            <w:tcW w:w="6413" w:type="dxa"/>
          </w:tcPr>
          <w:p w:rsidR="00367F50" w:rsidRPr="00367F50" w:rsidRDefault="00367F50" w:rsidP="00367F50">
            <w:pPr>
              <w:jc w:val="center"/>
              <w:rPr>
                <w:sz w:val="18"/>
                <w:szCs w:val="18"/>
              </w:rPr>
            </w:pPr>
            <w:r w:rsidRPr="00367F50">
              <w:rPr>
                <w:sz w:val="18"/>
                <w:szCs w:val="18"/>
              </w:rPr>
              <w:t>8.00-17.00</w:t>
            </w:r>
          </w:p>
        </w:tc>
      </w:tr>
      <w:tr w:rsidR="00367F50" w:rsidRPr="00367F50" w:rsidTr="00773F7A">
        <w:tc>
          <w:tcPr>
            <w:tcW w:w="2943" w:type="dxa"/>
          </w:tcPr>
          <w:p w:rsidR="00367F50" w:rsidRPr="00367F50" w:rsidRDefault="00367F50" w:rsidP="00367F50">
            <w:pPr>
              <w:jc w:val="center"/>
              <w:rPr>
                <w:sz w:val="18"/>
                <w:szCs w:val="18"/>
              </w:rPr>
            </w:pPr>
            <w:r w:rsidRPr="00367F50">
              <w:rPr>
                <w:sz w:val="18"/>
                <w:szCs w:val="18"/>
              </w:rPr>
              <w:t>суббота</w:t>
            </w:r>
          </w:p>
        </w:tc>
        <w:tc>
          <w:tcPr>
            <w:tcW w:w="6413" w:type="dxa"/>
          </w:tcPr>
          <w:p w:rsidR="00367F50" w:rsidRPr="00367F50" w:rsidRDefault="00367F50" w:rsidP="00367F50">
            <w:pPr>
              <w:jc w:val="center"/>
              <w:rPr>
                <w:sz w:val="18"/>
                <w:szCs w:val="18"/>
              </w:rPr>
            </w:pPr>
            <w:r w:rsidRPr="00367F50">
              <w:rPr>
                <w:sz w:val="18"/>
                <w:szCs w:val="18"/>
              </w:rPr>
              <w:t>8.00-13.00</w:t>
            </w:r>
          </w:p>
        </w:tc>
      </w:tr>
      <w:tr w:rsidR="00367F50" w:rsidRPr="00367F50" w:rsidTr="00773F7A">
        <w:tc>
          <w:tcPr>
            <w:tcW w:w="2943" w:type="dxa"/>
          </w:tcPr>
          <w:p w:rsidR="00367F50" w:rsidRPr="00367F50" w:rsidRDefault="00367F50" w:rsidP="00367F50">
            <w:pPr>
              <w:jc w:val="center"/>
              <w:rPr>
                <w:sz w:val="18"/>
                <w:szCs w:val="18"/>
              </w:rPr>
            </w:pPr>
            <w:r w:rsidRPr="00367F50">
              <w:rPr>
                <w:sz w:val="18"/>
                <w:szCs w:val="18"/>
              </w:rPr>
              <w:lastRenderedPageBreak/>
              <w:t>воскресенье</w:t>
            </w:r>
          </w:p>
        </w:tc>
        <w:tc>
          <w:tcPr>
            <w:tcW w:w="6413" w:type="dxa"/>
          </w:tcPr>
          <w:p w:rsidR="00367F50" w:rsidRPr="00367F50" w:rsidRDefault="00367F50" w:rsidP="00367F50">
            <w:pPr>
              <w:jc w:val="center"/>
              <w:rPr>
                <w:sz w:val="18"/>
                <w:szCs w:val="18"/>
              </w:rPr>
            </w:pPr>
            <w:r w:rsidRPr="00367F50">
              <w:rPr>
                <w:sz w:val="18"/>
                <w:szCs w:val="18"/>
              </w:rPr>
              <w:t>выходной день</w:t>
            </w:r>
          </w:p>
        </w:tc>
      </w:tr>
      <w:tr w:rsidR="00367F50" w:rsidRPr="00367F50" w:rsidTr="00773F7A">
        <w:tc>
          <w:tcPr>
            <w:tcW w:w="2943" w:type="dxa"/>
          </w:tcPr>
          <w:p w:rsidR="00367F50" w:rsidRPr="00367F50" w:rsidRDefault="00367F50" w:rsidP="00367F50">
            <w:pPr>
              <w:jc w:val="center"/>
              <w:rPr>
                <w:sz w:val="18"/>
                <w:szCs w:val="18"/>
              </w:rPr>
            </w:pPr>
            <w:r w:rsidRPr="00367F50">
              <w:rPr>
                <w:sz w:val="18"/>
                <w:szCs w:val="18"/>
              </w:rPr>
              <w:t>перерыв на обед</w:t>
            </w:r>
          </w:p>
        </w:tc>
        <w:tc>
          <w:tcPr>
            <w:tcW w:w="6413" w:type="dxa"/>
          </w:tcPr>
          <w:p w:rsidR="00367F50" w:rsidRPr="00367F50" w:rsidRDefault="00367F50" w:rsidP="00367F50">
            <w:pPr>
              <w:jc w:val="center"/>
              <w:rPr>
                <w:sz w:val="18"/>
                <w:szCs w:val="18"/>
              </w:rPr>
            </w:pPr>
            <w:r w:rsidRPr="00367F50">
              <w:rPr>
                <w:sz w:val="18"/>
                <w:szCs w:val="18"/>
              </w:rPr>
              <w:t>без перерыва на обед</w:t>
            </w:r>
          </w:p>
        </w:tc>
      </w:tr>
    </w:tbl>
    <w:p w:rsidR="00367F50" w:rsidRPr="00367F50" w:rsidRDefault="00367F50" w:rsidP="00367F50">
      <w:pPr>
        <w:widowControl w:val="0"/>
        <w:autoSpaceDE w:val="0"/>
        <w:autoSpaceDN w:val="0"/>
        <w:adjustRightInd w:val="0"/>
        <w:jc w:val="center"/>
        <w:rPr>
          <w:rFonts w:ascii="Arial" w:hAnsi="Arial" w:cs="Arial"/>
          <w:b/>
          <w:bCs/>
          <w:color w:val="2B4279"/>
          <w:sz w:val="18"/>
          <w:szCs w:val="18"/>
        </w:rPr>
      </w:pPr>
      <w:r w:rsidRPr="00367F50">
        <w:rPr>
          <w:rFonts w:ascii="Arial" w:hAnsi="Arial" w:cs="Arial"/>
          <w:b/>
          <w:bCs/>
          <w:color w:val="2B4279"/>
          <w:sz w:val="18"/>
          <w:szCs w:val="18"/>
        </w:rPr>
        <w:t xml:space="preserve"> </w:t>
      </w:r>
    </w:p>
    <w:p w:rsidR="00367F50" w:rsidRPr="00367F50" w:rsidRDefault="00367F50" w:rsidP="00367F50">
      <w:pPr>
        <w:jc w:val="center"/>
        <w:rPr>
          <w:b/>
          <w:sz w:val="18"/>
          <w:szCs w:val="18"/>
        </w:rPr>
      </w:pPr>
      <w:r w:rsidRPr="00367F50">
        <w:rPr>
          <w:b/>
          <w:sz w:val="18"/>
          <w:szCs w:val="18"/>
        </w:rPr>
        <w:t>II. Стандарт предоставления муниципальной услуги</w:t>
      </w:r>
    </w:p>
    <w:p w:rsidR="00367F50" w:rsidRPr="00367F50" w:rsidRDefault="00367F50" w:rsidP="00367F50">
      <w:pPr>
        <w:jc w:val="center"/>
        <w:rPr>
          <w:b/>
          <w:sz w:val="18"/>
          <w:szCs w:val="18"/>
        </w:rPr>
      </w:pPr>
      <w:r w:rsidRPr="00367F50">
        <w:rPr>
          <w:b/>
          <w:sz w:val="18"/>
          <w:szCs w:val="18"/>
        </w:rPr>
        <w:t>Наименование муниципальной услуги</w:t>
      </w:r>
    </w:p>
    <w:p w:rsidR="00367F50" w:rsidRPr="00367F50" w:rsidRDefault="00367F50" w:rsidP="00367F50">
      <w:pPr>
        <w:jc w:val="both"/>
        <w:rPr>
          <w:sz w:val="18"/>
          <w:szCs w:val="18"/>
        </w:rPr>
      </w:pPr>
      <w:r w:rsidRPr="00367F50">
        <w:rPr>
          <w:sz w:val="18"/>
          <w:szCs w:val="18"/>
        </w:rPr>
        <w:t xml:space="preserve">2.1. Наименование муниципальной услуги: «Предоставление малоимущим гражданам по договорам социального найма жилых помещений муниципального жилищного фонда». </w:t>
      </w:r>
    </w:p>
    <w:p w:rsidR="00367F50" w:rsidRPr="00367F50" w:rsidRDefault="00367F50" w:rsidP="00367F50">
      <w:pPr>
        <w:jc w:val="both"/>
        <w:rPr>
          <w:sz w:val="18"/>
          <w:szCs w:val="18"/>
        </w:rPr>
      </w:pPr>
      <w:r w:rsidRPr="00367F50">
        <w:rPr>
          <w:sz w:val="18"/>
          <w:szCs w:val="18"/>
        </w:rPr>
        <w:t>Краткое наименование муниципальной услуги не предусмотрено.</w:t>
      </w:r>
    </w:p>
    <w:p w:rsidR="00367F50" w:rsidRPr="00367F50" w:rsidRDefault="00367F50" w:rsidP="00367F50">
      <w:pPr>
        <w:jc w:val="center"/>
        <w:rPr>
          <w:b/>
          <w:sz w:val="18"/>
          <w:szCs w:val="18"/>
        </w:rPr>
      </w:pPr>
      <w:r w:rsidRPr="00367F50">
        <w:rPr>
          <w:b/>
          <w:sz w:val="18"/>
          <w:szCs w:val="18"/>
        </w:rPr>
        <w:t>Наименование органа местного самоуправления, предоставляющего муниципальную услугу</w:t>
      </w:r>
    </w:p>
    <w:p w:rsidR="00367F50" w:rsidRPr="00367F50" w:rsidRDefault="00367F50" w:rsidP="00367F50">
      <w:pPr>
        <w:jc w:val="both"/>
        <w:rPr>
          <w:sz w:val="18"/>
          <w:szCs w:val="18"/>
        </w:rPr>
      </w:pPr>
      <w:r w:rsidRPr="00367F50">
        <w:rPr>
          <w:sz w:val="18"/>
          <w:szCs w:val="18"/>
        </w:rPr>
        <w:t xml:space="preserve">2.2. Предоставление муниципальной услуги осуществляет Администрация. </w:t>
      </w:r>
    </w:p>
    <w:p w:rsidR="00367F50" w:rsidRPr="00367F50" w:rsidRDefault="00367F50" w:rsidP="00367F50">
      <w:pPr>
        <w:jc w:val="center"/>
        <w:rPr>
          <w:b/>
          <w:sz w:val="18"/>
          <w:szCs w:val="18"/>
        </w:rPr>
      </w:pPr>
      <w:r w:rsidRPr="00367F50">
        <w:rPr>
          <w:b/>
          <w:sz w:val="18"/>
          <w:szCs w:val="18"/>
        </w:rPr>
        <w:t>Результат предоставления муниципальной услуги</w:t>
      </w:r>
    </w:p>
    <w:p w:rsidR="00367F50" w:rsidRPr="00367F50" w:rsidRDefault="00367F50" w:rsidP="00367F50">
      <w:pPr>
        <w:jc w:val="both"/>
        <w:rPr>
          <w:sz w:val="18"/>
          <w:szCs w:val="18"/>
        </w:rPr>
      </w:pPr>
      <w:r w:rsidRPr="00367F50">
        <w:rPr>
          <w:sz w:val="18"/>
          <w:szCs w:val="18"/>
        </w:rPr>
        <w:t xml:space="preserve">2.3. Результатом предоставления муниципальной услуги является: </w:t>
      </w:r>
    </w:p>
    <w:p w:rsidR="00367F50" w:rsidRPr="00367F50" w:rsidRDefault="00367F50" w:rsidP="00367F50">
      <w:pPr>
        <w:jc w:val="both"/>
        <w:rPr>
          <w:sz w:val="18"/>
          <w:szCs w:val="18"/>
        </w:rPr>
      </w:pPr>
      <w:r w:rsidRPr="00367F50">
        <w:rPr>
          <w:sz w:val="18"/>
          <w:szCs w:val="18"/>
        </w:rPr>
        <w:t xml:space="preserve">2.3.1 в случае принятия решения о предоставлении заявителю жилого помещения муниципального жилищного фонда по договору социального найма - документ, подтверждающий принятие такого решения; </w:t>
      </w:r>
    </w:p>
    <w:p w:rsidR="00367F50" w:rsidRPr="00367F50" w:rsidRDefault="00367F50" w:rsidP="00367F50">
      <w:pPr>
        <w:jc w:val="both"/>
        <w:rPr>
          <w:sz w:val="18"/>
          <w:szCs w:val="18"/>
        </w:rPr>
      </w:pPr>
      <w:r w:rsidRPr="00367F50">
        <w:rPr>
          <w:sz w:val="18"/>
          <w:szCs w:val="18"/>
        </w:rPr>
        <w:t xml:space="preserve">2.3.2 в случае принятия решения об отказе в предоставлении заявителю жилого помещения муниципального жилищного фонда по договору социального найма - уведомление заявителя об отказе в предоставлении жилого помещения муниципального жилищного фонда по договору социального найма. </w:t>
      </w:r>
    </w:p>
    <w:p w:rsidR="00367F50" w:rsidRPr="00367F50" w:rsidRDefault="00367F50" w:rsidP="00367F50">
      <w:pPr>
        <w:jc w:val="center"/>
        <w:rPr>
          <w:b/>
          <w:sz w:val="18"/>
          <w:szCs w:val="18"/>
        </w:rPr>
      </w:pPr>
      <w:r w:rsidRPr="00367F50">
        <w:rPr>
          <w:b/>
          <w:sz w:val="18"/>
          <w:szCs w:val="18"/>
        </w:rPr>
        <w:t>Срок предоставления муниципальной услуги</w:t>
      </w:r>
    </w:p>
    <w:p w:rsidR="00367F50" w:rsidRPr="00367F50" w:rsidRDefault="00367F50" w:rsidP="00367F50">
      <w:pPr>
        <w:jc w:val="both"/>
        <w:rPr>
          <w:sz w:val="18"/>
          <w:szCs w:val="18"/>
        </w:rPr>
      </w:pPr>
      <w:r w:rsidRPr="00367F50">
        <w:rPr>
          <w:sz w:val="18"/>
          <w:szCs w:val="18"/>
        </w:rPr>
        <w:t xml:space="preserve">2.4. Срок предоставления муниципальной услуги не может превышать 30 рабочих дней со дня регистрации заявления о предоставлении муниципальной услуги. </w:t>
      </w:r>
    </w:p>
    <w:p w:rsidR="00367F50" w:rsidRPr="00367F50" w:rsidRDefault="00367F50" w:rsidP="00367F50">
      <w:pPr>
        <w:jc w:val="center"/>
        <w:rPr>
          <w:b/>
          <w:sz w:val="18"/>
          <w:szCs w:val="18"/>
        </w:rPr>
      </w:pPr>
      <w:r w:rsidRPr="00367F50">
        <w:rPr>
          <w:b/>
          <w:sz w:val="18"/>
          <w:szCs w:val="18"/>
        </w:rPr>
        <w:t>Правовые основания для предоставления муниципальной услуги</w:t>
      </w:r>
    </w:p>
    <w:p w:rsidR="00367F50" w:rsidRPr="00367F50" w:rsidRDefault="00367F50" w:rsidP="00367F50">
      <w:pPr>
        <w:jc w:val="both"/>
        <w:rPr>
          <w:sz w:val="18"/>
          <w:szCs w:val="18"/>
        </w:rPr>
      </w:pPr>
      <w:r w:rsidRPr="00367F50">
        <w:rPr>
          <w:sz w:val="18"/>
          <w:szCs w:val="18"/>
        </w:rPr>
        <w:t xml:space="preserve">2.5. Предоставление муниципальной услуги осуществляется в соответствии с: </w:t>
      </w:r>
    </w:p>
    <w:p w:rsidR="00367F50" w:rsidRPr="00367F50" w:rsidRDefault="00367F50" w:rsidP="00367F50">
      <w:pPr>
        <w:jc w:val="both"/>
        <w:rPr>
          <w:sz w:val="18"/>
          <w:szCs w:val="18"/>
        </w:rPr>
      </w:pPr>
      <w:r w:rsidRPr="00367F50">
        <w:rPr>
          <w:sz w:val="18"/>
          <w:szCs w:val="18"/>
        </w:rPr>
        <w:t xml:space="preserve">1) Жилищным кодексом Российской Федерации; </w:t>
      </w:r>
    </w:p>
    <w:p w:rsidR="00367F50" w:rsidRPr="00367F50" w:rsidRDefault="00367F50" w:rsidP="00367F50">
      <w:pPr>
        <w:jc w:val="both"/>
        <w:rPr>
          <w:sz w:val="18"/>
          <w:szCs w:val="18"/>
        </w:rPr>
      </w:pPr>
      <w:r w:rsidRPr="00367F50">
        <w:rPr>
          <w:sz w:val="18"/>
          <w:szCs w:val="18"/>
        </w:rPr>
        <w:t xml:space="preserve">2) Федеральным законом от 06.10.2003 № 131-ФЗ «Об общих принципах организации местного самоуправления в Российской Федерации»; </w:t>
      </w:r>
    </w:p>
    <w:p w:rsidR="00367F50" w:rsidRPr="00367F50" w:rsidRDefault="00367F50" w:rsidP="00367F50">
      <w:pPr>
        <w:jc w:val="both"/>
        <w:rPr>
          <w:sz w:val="18"/>
          <w:szCs w:val="18"/>
        </w:rPr>
      </w:pPr>
      <w:r w:rsidRPr="00367F50">
        <w:rPr>
          <w:sz w:val="18"/>
          <w:szCs w:val="18"/>
        </w:rPr>
        <w:t xml:space="preserve">3) Федеральным законом от 29.12.2004 № 189-ФЗ «О введении в действие Жилищного кодекса Российской Федерации»; </w:t>
      </w:r>
    </w:p>
    <w:p w:rsidR="00367F50" w:rsidRPr="00367F50" w:rsidRDefault="00367F50" w:rsidP="00367F50">
      <w:pPr>
        <w:jc w:val="both"/>
        <w:rPr>
          <w:sz w:val="18"/>
          <w:szCs w:val="18"/>
        </w:rPr>
      </w:pPr>
      <w:r w:rsidRPr="00367F50">
        <w:rPr>
          <w:sz w:val="18"/>
          <w:szCs w:val="18"/>
        </w:rPr>
        <w:t xml:space="preserve">4) Федеральным законом от 27.07.2010 № 210-ФЗ «Об организации предоставления государственных и муниципальных услуг» (далее - Федеральный закон № 210-ФЗ); </w:t>
      </w:r>
    </w:p>
    <w:p w:rsidR="00367F50" w:rsidRPr="00367F50" w:rsidRDefault="00367F50" w:rsidP="00367F50">
      <w:pPr>
        <w:jc w:val="both"/>
        <w:rPr>
          <w:sz w:val="18"/>
          <w:szCs w:val="18"/>
        </w:rPr>
      </w:pPr>
      <w:r w:rsidRPr="00367F50">
        <w:rPr>
          <w:sz w:val="18"/>
          <w:szCs w:val="18"/>
        </w:rPr>
        <w:t xml:space="preserve">5) Федеральным законом от 27.07.2006 № 152-ФЗ «О персональных данных»; </w:t>
      </w:r>
    </w:p>
    <w:p w:rsidR="00367F50" w:rsidRPr="00367F50" w:rsidRDefault="00367F50" w:rsidP="00367F50">
      <w:pPr>
        <w:jc w:val="both"/>
        <w:rPr>
          <w:sz w:val="18"/>
          <w:szCs w:val="18"/>
        </w:rPr>
      </w:pPr>
      <w:r w:rsidRPr="00367F50">
        <w:rPr>
          <w:sz w:val="18"/>
          <w:szCs w:val="18"/>
        </w:rPr>
        <w:t xml:space="preserve">6) Федеральным законом от 06.04.2011 № 63-ФЗ «Об электронной подписи» (далее - Федеральный закон № 63-ФЗ); </w:t>
      </w:r>
    </w:p>
    <w:p w:rsidR="00367F50" w:rsidRPr="00367F50" w:rsidRDefault="00367F50" w:rsidP="00367F50">
      <w:pPr>
        <w:jc w:val="both"/>
        <w:rPr>
          <w:sz w:val="18"/>
          <w:szCs w:val="18"/>
        </w:rPr>
      </w:pPr>
      <w:r w:rsidRPr="00367F50">
        <w:rPr>
          <w:sz w:val="18"/>
          <w:szCs w:val="18"/>
        </w:rPr>
        <w:t xml:space="preserve">7) Постановлением Правительства Российской Федерации от 25.01.2013 № 33 «Об использовании простой электронной подписи при оказании государственных и муниципальных услуг»; </w:t>
      </w:r>
    </w:p>
    <w:p w:rsidR="00367F50" w:rsidRPr="00367F50" w:rsidRDefault="00367F50" w:rsidP="00367F50">
      <w:pPr>
        <w:jc w:val="both"/>
        <w:rPr>
          <w:sz w:val="18"/>
          <w:szCs w:val="18"/>
        </w:rPr>
      </w:pPr>
      <w:r w:rsidRPr="00367F50">
        <w:rPr>
          <w:sz w:val="18"/>
          <w:szCs w:val="18"/>
        </w:rPr>
        <w:t xml:space="preserve">8) Законом Пензенской области от 22.12.2005 № 948-ЗПО «О порядке признания граждан малоимущими в целях постановки на учет в качестве нуждающихся в жилых помещениях, предоставляемых по договорам социального найма, и порядке ведения учета граждан в качестве нуждающихся в жилых помещениях, предоставляемых по договорам социального найма, в Пензенской области» (далее - Закон № 948-ЗПО); </w:t>
      </w:r>
    </w:p>
    <w:p w:rsidR="00367F50" w:rsidRPr="00367F50" w:rsidRDefault="00367F50" w:rsidP="00367F50">
      <w:pPr>
        <w:jc w:val="both"/>
        <w:rPr>
          <w:sz w:val="18"/>
          <w:szCs w:val="18"/>
        </w:rPr>
      </w:pPr>
      <w:r w:rsidRPr="00367F50">
        <w:rPr>
          <w:sz w:val="18"/>
          <w:szCs w:val="18"/>
        </w:rPr>
        <w:t xml:space="preserve"> 9) Уставом Мошковского сельсовета Бековского района Пензенской области;</w:t>
      </w:r>
    </w:p>
    <w:p w:rsidR="00367F50" w:rsidRPr="00367F50" w:rsidRDefault="00367F50" w:rsidP="00367F50">
      <w:pPr>
        <w:jc w:val="both"/>
        <w:rPr>
          <w:sz w:val="18"/>
          <w:szCs w:val="18"/>
        </w:rPr>
      </w:pPr>
      <w:r w:rsidRPr="00367F50">
        <w:rPr>
          <w:sz w:val="18"/>
          <w:szCs w:val="18"/>
        </w:rPr>
        <w:t xml:space="preserve">10) решением Комитета местного самоуправления Мошковского сельсовета Бековского района Пензенской области от </w:t>
      </w:r>
      <w:r w:rsidRPr="00367F50">
        <w:rPr>
          <w:color w:val="000000"/>
          <w:sz w:val="18"/>
          <w:szCs w:val="18"/>
        </w:rPr>
        <w:t>29.03.2017 № 273-55/VI</w:t>
      </w:r>
      <w:r w:rsidRPr="00367F50">
        <w:rPr>
          <w:sz w:val="18"/>
          <w:szCs w:val="18"/>
        </w:rPr>
        <w:t xml:space="preserve"> «Об установлении размера дохода, приходящегося на каждого члена семьи (одиноко проживающего гражданина), и стоимости имущества, находящегося в собственности членов семьи (одиноко проживающего гражданина)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 Мошковского сельсовета Бековского района Пензенской области»;</w:t>
      </w:r>
    </w:p>
    <w:p w:rsidR="00367F50" w:rsidRPr="00367F50" w:rsidRDefault="00367F50" w:rsidP="00367F50">
      <w:pPr>
        <w:autoSpaceDE w:val="0"/>
        <w:autoSpaceDN w:val="0"/>
        <w:adjustRightInd w:val="0"/>
        <w:jc w:val="both"/>
        <w:rPr>
          <w:bCs/>
          <w:sz w:val="18"/>
          <w:szCs w:val="18"/>
        </w:rPr>
      </w:pPr>
      <w:r w:rsidRPr="00367F50">
        <w:rPr>
          <w:sz w:val="18"/>
          <w:szCs w:val="18"/>
        </w:rPr>
        <w:t xml:space="preserve">11) решением Комитета местного самоуправления Мошковского сельсовета Бековского района Пензенской области от </w:t>
      </w:r>
      <w:r w:rsidRPr="00367F50">
        <w:rPr>
          <w:color w:val="000000"/>
          <w:sz w:val="18"/>
          <w:szCs w:val="18"/>
        </w:rPr>
        <w:t>22.07.2015 № 92-20/VI</w:t>
      </w:r>
      <w:r w:rsidRPr="00367F50">
        <w:rPr>
          <w:sz w:val="18"/>
          <w:szCs w:val="18"/>
        </w:rPr>
        <w:t xml:space="preserve"> «Об установлении учетной нормы и нормы предоставления жилого помещения по договору социального найма в Мошковском сельсовете </w:t>
      </w:r>
      <w:r w:rsidRPr="00367F50">
        <w:rPr>
          <w:bCs/>
          <w:sz w:val="18"/>
          <w:szCs w:val="18"/>
        </w:rPr>
        <w:t>Бековского района Пензенской области»;</w:t>
      </w:r>
    </w:p>
    <w:p w:rsidR="00367F50" w:rsidRPr="00367F50" w:rsidRDefault="00367F50" w:rsidP="00367F50">
      <w:pPr>
        <w:autoSpaceDE w:val="0"/>
        <w:autoSpaceDN w:val="0"/>
        <w:adjustRightInd w:val="0"/>
        <w:jc w:val="both"/>
        <w:rPr>
          <w:sz w:val="18"/>
          <w:szCs w:val="18"/>
        </w:rPr>
      </w:pPr>
      <w:r w:rsidRPr="00367F50">
        <w:rPr>
          <w:sz w:val="18"/>
          <w:szCs w:val="18"/>
        </w:rPr>
        <w:t>12) постановлением администрации Мошковского сельсовета Бековского района Пензенской области от 25.02.2019 № 16 «О разработке и утверждении административных регламентов осуществления муниципального контроля, административных регламентов предоставления муниципальных услуг администрацией Мошковского сельсовета Бековского района Пензенской области»;</w:t>
      </w:r>
    </w:p>
    <w:p w:rsidR="00367F50" w:rsidRPr="00367F50" w:rsidRDefault="00367F50" w:rsidP="00367F50">
      <w:pPr>
        <w:autoSpaceDE w:val="0"/>
        <w:autoSpaceDN w:val="0"/>
        <w:adjustRightInd w:val="0"/>
        <w:jc w:val="both"/>
        <w:rPr>
          <w:bCs/>
          <w:i/>
          <w:sz w:val="18"/>
          <w:szCs w:val="18"/>
        </w:rPr>
      </w:pPr>
      <w:r w:rsidRPr="00367F50">
        <w:rPr>
          <w:sz w:val="18"/>
          <w:szCs w:val="18"/>
        </w:rPr>
        <w:t>13) постановлением администрации Мошковского сельсовета Бековского района Пензенской области от 25.02.2019 № 17 «Об утверждении Реестра муниципальных услуг Мошковского сельсовета Бековского района Пензенской области»;</w:t>
      </w:r>
    </w:p>
    <w:p w:rsidR="00367F50" w:rsidRPr="00367F50" w:rsidRDefault="00367F50" w:rsidP="00367F50">
      <w:pPr>
        <w:jc w:val="both"/>
        <w:rPr>
          <w:sz w:val="18"/>
          <w:szCs w:val="18"/>
        </w:rPr>
      </w:pPr>
      <w:r w:rsidRPr="00367F50">
        <w:rPr>
          <w:sz w:val="18"/>
          <w:szCs w:val="18"/>
        </w:rPr>
        <w:t xml:space="preserve">14) настоящим Административным регламентом. </w:t>
      </w:r>
    </w:p>
    <w:p w:rsidR="00367F50" w:rsidRPr="00367F50" w:rsidRDefault="00367F50" w:rsidP="00367F50">
      <w:pPr>
        <w:jc w:val="center"/>
        <w:rPr>
          <w:b/>
          <w:sz w:val="18"/>
          <w:szCs w:val="18"/>
        </w:rPr>
      </w:pPr>
      <w:r w:rsidRPr="00367F50">
        <w:rPr>
          <w:b/>
          <w:sz w:val="18"/>
          <w:szCs w:val="1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367F50" w:rsidRPr="00367F50" w:rsidRDefault="00367F50" w:rsidP="00367F50">
      <w:pPr>
        <w:jc w:val="both"/>
        <w:rPr>
          <w:sz w:val="18"/>
          <w:szCs w:val="18"/>
        </w:rPr>
      </w:pPr>
      <w:r w:rsidRPr="00367F50">
        <w:rPr>
          <w:sz w:val="18"/>
          <w:szCs w:val="18"/>
        </w:rPr>
        <w:t xml:space="preserve">2.6. Исчерпывающий перечень документов, которые заявитель должен представить самостоятельно: </w:t>
      </w:r>
    </w:p>
    <w:p w:rsidR="00367F50" w:rsidRPr="00367F50" w:rsidRDefault="00367F50" w:rsidP="00367F50">
      <w:pPr>
        <w:jc w:val="both"/>
        <w:rPr>
          <w:sz w:val="18"/>
          <w:szCs w:val="18"/>
        </w:rPr>
      </w:pPr>
      <w:r w:rsidRPr="00367F50">
        <w:rPr>
          <w:sz w:val="18"/>
          <w:szCs w:val="18"/>
        </w:rPr>
        <w:t>2.6.1. Заявление по форме согласно приложению № 1 к Административному регламенту, в том числе в форме электронного документа, заверенного электронной подписью заявителя в соответствии с требованиями действующего законодательства.</w:t>
      </w:r>
    </w:p>
    <w:p w:rsidR="00367F50" w:rsidRPr="00367F50" w:rsidRDefault="00367F50" w:rsidP="00367F50">
      <w:pPr>
        <w:jc w:val="both"/>
        <w:rPr>
          <w:sz w:val="18"/>
          <w:szCs w:val="18"/>
        </w:rPr>
      </w:pPr>
      <w:r w:rsidRPr="00367F50">
        <w:rPr>
          <w:sz w:val="18"/>
          <w:szCs w:val="18"/>
        </w:rPr>
        <w:t>К заявлению прилагаются:</w:t>
      </w:r>
    </w:p>
    <w:p w:rsidR="00367F50" w:rsidRPr="00367F50" w:rsidRDefault="00367F50" w:rsidP="00367F50">
      <w:pPr>
        <w:jc w:val="both"/>
        <w:rPr>
          <w:sz w:val="18"/>
          <w:szCs w:val="18"/>
        </w:rPr>
      </w:pPr>
      <w:r w:rsidRPr="00367F50">
        <w:rPr>
          <w:sz w:val="18"/>
          <w:szCs w:val="18"/>
        </w:rPr>
        <w:t xml:space="preserve">1) копии документов, удостоверяющих личность и подтверждающих гражданство Российской Федерации заявителя и всех членов его семьи. В случае невозможности личной явки заявителя при подаче документов и (или) получении уведомления его интересы может представлять иное лицо при предъявлении паспорта или иного документа, удостоверяющего личность гражданина, на основании доверенности, оформленной надлежащим образом в соответствии с действующим законодательством. Интересы недееспособных граждан может представлять законный представитель - опекун на основании приказа об установлении опеки; интересы несовершеннолетних - законные представители (родители, усыновители, опекуны, специалисты органов детской опеки); </w:t>
      </w:r>
    </w:p>
    <w:p w:rsidR="00367F50" w:rsidRPr="00367F50" w:rsidRDefault="00367F50" w:rsidP="00367F50">
      <w:pPr>
        <w:jc w:val="both"/>
        <w:rPr>
          <w:sz w:val="18"/>
          <w:szCs w:val="18"/>
        </w:rPr>
      </w:pPr>
      <w:r w:rsidRPr="00367F50">
        <w:rPr>
          <w:sz w:val="18"/>
          <w:szCs w:val="18"/>
        </w:rPr>
        <w:t xml:space="preserve">2) документы, содержащие сведения о составе семьи заявителя и степени родства: </w:t>
      </w:r>
    </w:p>
    <w:p w:rsidR="00367F50" w:rsidRPr="00367F50" w:rsidRDefault="00367F50" w:rsidP="00367F50">
      <w:pPr>
        <w:jc w:val="both"/>
        <w:rPr>
          <w:sz w:val="18"/>
          <w:szCs w:val="18"/>
        </w:rPr>
      </w:pPr>
      <w:r w:rsidRPr="00367F50">
        <w:rPr>
          <w:sz w:val="18"/>
          <w:szCs w:val="18"/>
        </w:rPr>
        <w:t xml:space="preserve">а) свидетельства о государственной регистрации актов гражданского состояния (рождение, заключение брака, усыновление (удочерение), установление отцовства), выданные компетентными органами иностранного государства, и их нотариально удостоверенный перевод на русский язык (предоставляется гражданами в случае регистрации актов гражданского состояния на территории иностранного государства); </w:t>
      </w:r>
    </w:p>
    <w:p w:rsidR="00367F50" w:rsidRPr="00367F50" w:rsidRDefault="00367F50" w:rsidP="00367F50">
      <w:pPr>
        <w:jc w:val="both"/>
        <w:rPr>
          <w:sz w:val="18"/>
          <w:szCs w:val="18"/>
        </w:rPr>
      </w:pPr>
      <w:r w:rsidRPr="00367F50">
        <w:rPr>
          <w:sz w:val="18"/>
          <w:szCs w:val="18"/>
        </w:rPr>
        <w:lastRenderedPageBreak/>
        <w:t xml:space="preserve">б) свидетельства об усыновлении, выданные органами записи актов гражданского состояния или консульскими учреждениями Российской Федерации; </w:t>
      </w:r>
    </w:p>
    <w:p w:rsidR="00367F50" w:rsidRPr="00367F50" w:rsidRDefault="00367F50" w:rsidP="00367F50">
      <w:pPr>
        <w:jc w:val="both"/>
        <w:rPr>
          <w:sz w:val="18"/>
          <w:szCs w:val="18"/>
        </w:rPr>
      </w:pPr>
      <w:r w:rsidRPr="00367F50">
        <w:rPr>
          <w:sz w:val="18"/>
          <w:szCs w:val="18"/>
        </w:rPr>
        <w:t xml:space="preserve">в) решение суда о признании гражданина членом семьи заявителя; </w:t>
      </w:r>
    </w:p>
    <w:p w:rsidR="00367F50" w:rsidRPr="00367F50" w:rsidRDefault="00367F50" w:rsidP="00367F50">
      <w:pPr>
        <w:jc w:val="both"/>
        <w:rPr>
          <w:sz w:val="18"/>
          <w:szCs w:val="18"/>
        </w:rPr>
      </w:pPr>
      <w:r w:rsidRPr="00367F50">
        <w:rPr>
          <w:sz w:val="18"/>
          <w:szCs w:val="18"/>
        </w:rPr>
        <w:t xml:space="preserve">г) свидетельства о государственной регистрации актов гражданского состояния (рождение, заключение брака, установление отцовства), выданные органами записи актов гражданского состояния или консульскими учреждениями Российской Федерации (положения данного подпункта применяются до 01.01.2021); </w:t>
      </w:r>
    </w:p>
    <w:p w:rsidR="00367F50" w:rsidRPr="00367F50" w:rsidRDefault="00367F50" w:rsidP="00367F50">
      <w:pPr>
        <w:jc w:val="both"/>
        <w:rPr>
          <w:sz w:val="18"/>
          <w:szCs w:val="18"/>
        </w:rPr>
      </w:pPr>
      <w:r w:rsidRPr="00367F50">
        <w:rPr>
          <w:sz w:val="18"/>
          <w:szCs w:val="18"/>
        </w:rPr>
        <w:t xml:space="preserve">3) документы (справки), подтверждающие право на дополнительную площадь в соответствии с действующим законодательством (для граждан, имеющих право на дополнительную площадь); </w:t>
      </w:r>
    </w:p>
    <w:p w:rsidR="00367F50" w:rsidRPr="00367F50" w:rsidRDefault="00367F50" w:rsidP="00367F50">
      <w:pPr>
        <w:jc w:val="both"/>
        <w:rPr>
          <w:sz w:val="18"/>
          <w:szCs w:val="18"/>
        </w:rPr>
      </w:pPr>
      <w:r w:rsidRPr="00367F50">
        <w:rPr>
          <w:sz w:val="18"/>
          <w:szCs w:val="18"/>
        </w:rPr>
        <w:t xml:space="preserve">4) документы, содержащие сведения о жилых помещениях, находящихся в собственности заявителя и членов его семьи, в случае если права на указанные объекты не зарегистрированы в Едином государственном реестре недвижимости; </w:t>
      </w:r>
    </w:p>
    <w:p w:rsidR="00367F50" w:rsidRPr="00367F50" w:rsidRDefault="00367F50" w:rsidP="00367F50">
      <w:pPr>
        <w:jc w:val="both"/>
        <w:rPr>
          <w:sz w:val="18"/>
          <w:szCs w:val="18"/>
        </w:rPr>
      </w:pPr>
      <w:r w:rsidRPr="00367F50">
        <w:rPr>
          <w:sz w:val="18"/>
          <w:szCs w:val="18"/>
        </w:rPr>
        <w:t>5) документы (справки) о наличии у заявителя и (или) членов его семьи тяжелой формы хронического заболевания, предусмотренной перечнем, устанавливаемым уполномоченным Правительством Российской Федерации федеральным органом исполнительной власти, при которой совместное проживание с ним (ними) в одной квартире невозможно (для граждан, признаваемых нуждающимися в жилых помещениях, предоставляемых по договорам социального найма, в соответствии с пунктом 4 части 1 статьи 51 Жилищного кодекса Российской Федерации);</w:t>
      </w:r>
    </w:p>
    <w:p w:rsidR="00367F50" w:rsidRPr="00367F50" w:rsidRDefault="00367F50" w:rsidP="00367F50">
      <w:pPr>
        <w:jc w:val="both"/>
        <w:rPr>
          <w:sz w:val="18"/>
          <w:szCs w:val="18"/>
        </w:rPr>
      </w:pPr>
      <w:r w:rsidRPr="00367F50">
        <w:rPr>
          <w:sz w:val="18"/>
          <w:szCs w:val="18"/>
        </w:rPr>
        <w:t>6) копия судебного постановления об установлении места проживания заявителя и членов его семьи – в случае отсутствия иных документов, подтверждающих место их проживания.</w:t>
      </w:r>
    </w:p>
    <w:p w:rsidR="00367F50" w:rsidRPr="00367F50" w:rsidRDefault="00367F50" w:rsidP="00367F50">
      <w:pPr>
        <w:jc w:val="both"/>
        <w:rPr>
          <w:sz w:val="18"/>
          <w:szCs w:val="18"/>
        </w:rPr>
      </w:pPr>
      <w:r w:rsidRPr="00367F50">
        <w:rPr>
          <w:sz w:val="18"/>
          <w:szCs w:val="18"/>
        </w:rPr>
        <w:t xml:space="preserve">2.6.2. Заявители для признания их малоимущими в целях получения жилых помещений по договорам социального найма дополнительно представляют документы (справки), содержащие: </w:t>
      </w:r>
    </w:p>
    <w:p w:rsidR="00367F50" w:rsidRPr="00367F50" w:rsidRDefault="00367F50" w:rsidP="00367F50">
      <w:pPr>
        <w:jc w:val="both"/>
        <w:rPr>
          <w:sz w:val="18"/>
          <w:szCs w:val="18"/>
        </w:rPr>
      </w:pPr>
      <w:r w:rsidRPr="00367F50">
        <w:rPr>
          <w:sz w:val="18"/>
          <w:szCs w:val="18"/>
        </w:rPr>
        <w:t xml:space="preserve">1) сведения о недвижимом имуществе (садовых домах, гаражах и иных строениях, помещениях и сооружениях), земельных участках, находящихся в собственности заявителя и членов его семьи и подлежащих налогообложению, в случае если права на указанные объекты не зарегистрированы в Едином государственном реестре недвижимости; </w:t>
      </w:r>
    </w:p>
    <w:p w:rsidR="00367F50" w:rsidRPr="00367F50" w:rsidRDefault="00367F50" w:rsidP="00367F50">
      <w:pPr>
        <w:jc w:val="both"/>
        <w:rPr>
          <w:sz w:val="18"/>
          <w:szCs w:val="18"/>
        </w:rPr>
      </w:pPr>
      <w:r w:rsidRPr="00367F50">
        <w:rPr>
          <w:sz w:val="18"/>
          <w:szCs w:val="18"/>
        </w:rPr>
        <w:t xml:space="preserve">2) сведения о доходах заявителя и членов его семьи за двенадцать месяцев, предшествующих месяцу подачи заявления о постановке на учет; </w:t>
      </w:r>
    </w:p>
    <w:p w:rsidR="00367F50" w:rsidRPr="00367F50" w:rsidRDefault="00367F50" w:rsidP="00367F50">
      <w:pPr>
        <w:jc w:val="both"/>
        <w:rPr>
          <w:sz w:val="18"/>
          <w:szCs w:val="18"/>
        </w:rPr>
      </w:pPr>
      <w:r w:rsidRPr="00367F50">
        <w:rPr>
          <w:sz w:val="18"/>
          <w:szCs w:val="18"/>
        </w:rPr>
        <w:t xml:space="preserve">3) сведения о рыночной стоимости транспортных средств, находящихся в собственности заявителя и членов его семьи, или стоимости вышеуказанных транспортных средств, определенной на основании Федерального закона от 29.07.1998 № 135-ФЗ «Об оценочной деятельности в Российской Федерации» (в случае проведения заявителем оценки стоимости имущества); </w:t>
      </w:r>
    </w:p>
    <w:p w:rsidR="00367F50" w:rsidRPr="00367F50" w:rsidRDefault="00367F50" w:rsidP="00367F50">
      <w:pPr>
        <w:jc w:val="both"/>
        <w:rPr>
          <w:sz w:val="18"/>
          <w:szCs w:val="18"/>
        </w:rPr>
      </w:pPr>
      <w:r w:rsidRPr="00367F50">
        <w:rPr>
          <w:sz w:val="18"/>
          <w:szCs w:val="18"/>
        </w:rPr>
        <w:t>4) сведения о стоимости подлежащего налогообложению недвижимого имущества (жилых помещений, садовых домов, гаражей и иных строений, помещений и сооружений), находящегося в собственности заявителя и членов его семьи, определенной на основании Федерального закона от 29.07.1998 № 135-ФЗ «Об оценочной деятельности в Российской Федерации» (в случае проведения заявителем оценки стоимости имущества).</w:t>
      </w:r>
    </w:p>
    <w:p w:rsidR="00367F50" w:rsidRPr="00367F50" w:rsidRDefault="00367F50" w:rsidP="00367F50">
      <w:pPr>
        <w:jc w:val="both"/>
        <w:rPr>
          <w:sz w:val="18"/>
          <w:szCs w:val="18"/>
        </w:rPr>
      </w:pPr>
      <w:r w:rsidRPr="00367F50">
        <w:rPr>
          <w:sz w:val="18"/>
          <w:szCs w:val="18"/>
        </w:rPr>
        <w:t xml:space="preserve">2.6.3.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настоящего пункта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w:t>
      </w:r>
    </w:p>
    <w:p w:rsidR="00367F50" w:rsidRPr="00367F50" w:rsidRDefault="00367F50" w:rsidP="00367F50">
      <w:pPr>
        <w:jc w:val="both"/>
        <w:rPr>
          <w:sz w:val="18"/>
          <w:szCs w:val="18"/>
        </w:rPr>
      </w:pPr>
      <w:r w:rsidRPr="00367F50">
        <w:rPr>
          <w:sz w:val="18"/>
          <w:szCs w:val="18"/>
        </w:rPr>
        <w:t>Документы (справки), предусмотренные пунктом 2.6.1 Административного регламента представляются в копиях с одновременным представлением оригинала.  Копии документов (справок) после проверки их соответствия оригиналу заверяются лицом, принимающим документы, оригиналы документов (справок) возвращаются заявителю.</w:t>
      </w:r>
    </w:p>
    <w:p w:rsidR="00367F50" w:rsidRPr="00367F50" w:rsidRDefault="00367F50" w:rsidP="00367F50">
      <w:pPr>
        <w:autoSpaceDE w:val="0"/>
        <w:autoSpaceDN w:val="0"/>
        <w:adjustRightInd w:val="0"/>
        <w:jc w:val="both"/>
        <w:rPr>
          <w:sz w:val="18"/>
          <w:szCs w:val="18"/>
        </w:rPr>
      </w:pPr>
      <w:r w:rsidRPr="00367F50">
        <w:rPr>
          <w:sz w:val="18"/>
          <w:szCs w:val="18"/>
        </w:rPr>
        <w:t>В случае если заявление и необходимые документы (справки) направляются заявителем по почте, подлинники документов (справок) не направляются и установление личности, свидетельствование подлинности подписи лица на заявлении, верности копий документов осуществляется нотариусом или иным лицом в порядке, установленном действующим законодательством Российской Федерации.</w:t>
      </w:r>
    </w:p>
    <w:p w:rsidR="00367F50" w:rsidRPr="00367F50" w:rsidRDefault="00367F50" w:rsidP="00367F50">
      <w:pPr>
        <w:autoSpaceDE w:val="0"/>
        <w:autoSpaceDN w:val="0"/>
        <w:adjustRightInd w:val="0"/>
        <w:jc w:val="both"/>
        <w:rPr>
          <w:sz w:val="18"/>
          <w:szCs w:val="18"/>
        </w:rPr>
      </w:pPr>
      <w:r w:rsidRPr="00367F50">
        <w:rPr>
          <w:sz w:val="18"/>
          <w:szCs w:val="18"/>
        </w:rPr>
        <w:t>Заявление со всеми необходимыми документами может быть представлено в форме электронных документов в порядке, установленном законодательством Российской Федерации.</w:t>
      </w:r>
    </w:p>
    <w:p w:rsidR="00367F50" w:rsidRPr="00367F50" w:rsidRDefault="00367F50" w:rsidP="00367F50">
      <w:pPr>
        <w:jc w:val="both"/>
        <w:rPr>
          <w:sz w:val="18"/>
          <w:szCs w:val="18"/>
        </w:rPr>
      </w:pPr>
      <w:r w:rsidRPr="00367F50">
        <w:rPr>
          <w:sz w:val="18"/>
          <w:szCs w:val="18"/>
        </w:rPr>
        <w:t xml:space="preserve">2.7. Исчерпывающий перечень документов, запрашиваемых в порядке межведомственного информационного взаимодействия: </w:t>
      </w:r>
    </w:p>
    <w:p w:rsidR="00367F50" w:rsidRPr="00367F50" w:rsidRDefault="00367F50" w:rsidP="00367F50">
      <w:pPr>
        <w:jc w:val="both"/>
        <w:rPr>
          <w:sz w:val="18"/>
          <w:szCs w:val="18"/>
        </w:rPr>
      </w:pPr>
      <w:r w:rsidRPr="00367F50">
        <w:rPr>
          <w:sz w:val="18"/>
          <w:szCs w:val="18"/>
        </w:rPr>
        <w:t xml:space="preserve">1) документы (справки), выданные органами регистрационного учета граждан, о регистрации заявителя и членов его семьи в жилом помещении по месту жительства; </w:t>
      </w:r>
    </w:p>
    <w:p w:rsidR="00367F50" w:rsidRPr="00367F50" w:rsidRDefault="00367F50" w:rsidP="00367F50">
      <w:pPr>
        <w:jc w:val="both"/>
        <w:rPr>
          <w:sz w:val="18"/>
          <w:szCs w:val="18"/>
        </w:rPr>
      </w:pPr>
      <w:r w:rsidRPr="00367F50">
        <w:rPr>
          <w:sz w:val="18"/>
          <w:szCs w:val="18"/>
        </w:rPr>
        <w:t xml:space="preserve">2) документы (справки), подтверждающие право пользования жилым помещением, занимаемым заявителем и членами его семьи (договор найма, ордер, документ, подтверждающий принятие компетентными органами решения о предоставлении жилого помещения); </w:t>
      </w:r>
    </w:p>
    <w:p w:rsidR="00367F50" w:rsidRPr="00367F50" w:rsidRDefault="00367F50" w:rsidP="00367F50">
      <w:pPr>
        <w:jc w:val="both"/>
        <w:rPr>
          <w:sz w:val="18"/>
          <w:szCs w:val="18"/>
        </w:rPr>
      </w:pPr>
      <w:r w:rsidRPr="00367F50">
        <w:rPr>
          <w:sz w:val="18"/>
          <w:szCs w:val="18"/>
        </w:rPr>
        <w:t xml:space="preserve">3) документы (справки), подтверждающие право граждан на получение жилого помещения по договору социального найма вне очереди в соответствии с действующим законодательством, решениями органов местного самоуправления (для граждан, имеющих право на получение жилого помещения по договору социального найма вне очереди), за исключением документов (справок), указанных в подпункте 5 пункта 2.6.1 Административного регламента; </w:t>
      </w:r>
    </w:p>
    <w:p w:rsidR="00367F50" w:rsidRPr="00367F50" w:rsidRDefault="00367F50" w:rsidP="00367F50">
      <w:pPr>
        <w:jc w:val="both"/>
        <w:rPr>
          <w:sz w:val="18"/>
          <w:szCs w:val="18"/>
        </w:rPr>
      </w:pPr>
      <w:r w:rsidRPr="00367F50">
        <w:rPr>
          <w:sz w:val="18"/>
          <w:szCs w:val="18"/>
        </w:rPr>
        <w:t xml:space="preserve">4) документы (справки) о наличии или отсутствии жилых помещений, принадлежащих заявителю и членам его семьи на праве собственности, в случае если права на указанные объекты зарегистрированы в Едином государственном реестре недвижимости; </w:t>
      </w:r>
    </w:p>
    <w:p w:rsidR="00367F50" w:rsidRPr="00367F50" w:rsidRDefault="00367F50" w:rsidP="00367F50">
      <w:pPr>
        <w:jc w:val="both"/>
        <w:rPr>
          <w:sz w:val="18"/>
          <w:szCs w:val="18"/>
        </w:rPr>
      </w:pPr>
      <w:r w:rsidRPr="00367F50">
        <w:rPr>
          <w:sz w:val="18"/>
          <w:szCs w:val="18"/>
        </w:rPr>
        <w:t xml:space="preserve">5) свидетельства о государственной регистрации актов гражданского состояния (рождение, заключение брака, установление отцовства), выданные органами записи актов гражданского состояния или консульскими учреждениями Российской Федерации (действие данного подпункта приостановлено до 01.01.2021). </w:t>
      </w:r>
    </w:p>
    <w:p w:rsidR="00367F50" w:rsidRPr="00367F50" w:rsidRDefault="00367F50" w:rsidP="00367F50">
      <w:pPr>
        <w:jc w:val="both"/>
        <w:rPr>
          <w:sz w:val="18"/>
          <w:szCs w:val="18"/>
        </w:rPr>
      </w:pPr>
      <w:r w:rsidRPr="00367F50">
        <w:rPr>
          <w:sz w:val="18"/>
          <w:szCs w:val="18"/>
        </w:rPr>
        <w:t xml:space="preserve">2.8. Для признания граждан малоимущими в целях получения ими жилых помещений по договорам социального найма уполномоченный орган дополнительно запрашивает необходимые документы (сведения), содержащие: </w:t>
      </w:r>
    </w:p>
    <w:p w:rsidR="00367F50" w:rsidRPr="00367F50" w:rsidRDefault="00367F50" w:rsidP="00367F50">
      <w:pPr>
        <w:jc w:val="both"/>
        <w:rPr>
          <w:sz w:val="18"/>
          <w:szCs w:val="18"/>
        </w:rPr>
      </w:pPr>
      <w:r w:rsidRPr="00367F50">
        <w:rPr>
          <w:sz w:val="18"/>
          <w:szCs w:val="18"/>
        </w:rPr>
        <w:t xml:space="preserve">1) сведения о транспортных средствах, находящихся в собственности заявителя и членов его семьи и подлежащих налогообложению; </w:t>
      </w:r>
    </w:p>
    <w:p w:rsidR="00367F50" w:rsidRPr="00367F50" w:rsidRDefault="00367F50" w:rsidP="00367F50">
      <w:pPr>
        <w:jc w:val="both"/>
        <w:rPr>
          <w:sz w:val="18"/>
          <w:szCs w:val="18"/>
        </w:rPr>
      </w:pPr>
      <w:r w:rsidRPr="00367F50">
        <w:rPr>
          <w:sz w:val="18"/>
          <w:szCs w:val="18"/>
        </w:rPr>
        <w:t xml:space="preserve">2) сведения о недвижимом имуществе (садовых домах, гаражах и иных строениях, помещениях и сооружениях), земельных участках, находящихся в собственности заявителя и членов его семьи и подлежащих налогообложению, в случае если права на указанные объекты зарегистрированы в Едином государственном реестре недвижимости; </w:t>
      </w:r>
    </w:p>
    <w:p w:rsidR="00367F50" w:rsidRPr="00367F50" w:rsidRDefault="00367F50" w:rsidP="00367F50">
      <w:pPr>
        <w:jc w:val="both"/>
        <w:rPr>
          <w:sz w:val="18"/>
          <w:szCs w:val="18"/>
        </w:rPr>
      </w:pPr>
      <w:r w:rsidRPr="00367F50">
        <w:rPr>
          <w:sz w:val="18"/>
          <w:szCs w:val="18"/>
        </w:rPr>
        <w:t xml:space="preserve">3) данные о кадастровой стоимости земельных участков, находящихся в собственности заявителя или членов его семьи и подлежащих налогообложению. </w:t>
      </w:r>
    </w:p>
    <w:p w:rsidR="00367F50" w:rsidRPr="00367F50" w:rsidRDefault="00367F50" w:rsidP="00367F50">
      <w:pPr>
        <w:jc w:val="both"/>
        <w:rPr>
          <w:sz w:val="18"/>
          <w:szCs w:val="18"/>
        </w:rPr>
      </w:pPr>
      <w:r w:rsidRPr="00367F50">
        <w:rPr>
          <w:sz w:val="18"/>
          <w:szCs w:val="18"/>
        </w:rPr>
        <w:lastRenderedPageBreak/>
        <w:t xml:space="preserve">2.9. Администрация запрашивает документы, указанные в пункте 2.7 Административного регламента, в уполномоченных органах государственной власти, в органах местного самоуправления и иных организациях, участвующих в предоставлении муниципальной услуги, в порядке межведомственного информационного взаимодействия. </w:t>
      </w:r>
    </w:p>
    <w:p w:rsidR="00367F50" w:rsidRPr="00367F50" w:rsidRDefault="00367F50" w:rsidP="00367F50">
      <w:pPr>
        <w:jc w:val="both"/>
        <w:rPr>
          <w:sz w:val="18"/>
          <w:szCs w:val="18"/>
        </w:rPr>
      </w:pPr>
      <w:r w:rsidRPr="00367F50">
        <w:rPr>
          <w:sz w:val="18"/>
          <w:szCs w:val="18"/>
        </w:rPr>
        <w:t xml:space="preserve">Заявитель вправе представить по собственной инициативе документы, указанные в пункте 2.7. Непредставление заявителем указанных документов не является основанием для отказа заявителю в предоставлении муниципальной услуги. </w:t>
      </w:r>
    </w:p>
    <w:p w:rsidR="00367F50" w:rsidRPr="00367F50" w:rsidRDefault="00367F50" w:rsidP="00367F50">
      <w:pPr>
        <w:jc w:val="center"/>
        <w:rPr>
          <w:b/>
          <w:sz w:val="18"/>
          <w:szCs w:val="18"/>
        </w:rPr>
      </w:pPr>
      <w:r w:rsidRPr="00367F50">
        <w:rPr>
          <w:b/>
          <w:sz w:val="18"/>
          <w:szCs w:val="18"/>
        </w:rPr>
        <w:t>Исчерпывающий перечень услуг, которые являются необходимыми и обязательными для предоставления муниципальной услуги</w:t>
      </w:r>
    </w:p>
    <w:p w:rsidR="00367F50" w:rsidRPr="00367F50" w:rsidRDefault="00367F50" w:rsidP="00367F50">
      <w:pPr>
        <w:jc w:val="both"/>
        <w:rPr>
          <w:sz w:val="18"/>
          <w:szCs w:val="18"/>
        </w:rPr>
      </w:pPr>
      <w:r w:rsidRPr="00367F50">
        <w:rPr>
          <w:sz w:val="18"/>
          <w:szCs w:val="18"/>
        </w:rPr>
        <w:t xml:space="preserve">2.10. Не предусмотрен. </w:t>
      </w:r>
    </w:p>
    <w:p w:rsidR="00367F50" w:rsidRPr="00367F50" w:rsidRDefault="00367F50" w:rsidP="00367F50">
      <w:pPr>
        <w:jc w:val="center"/>
        <w:rPr>
          <w:b/>
          <w:sz w:val="18"/>
          <w:szCs w:val="18"/>
        </w:rPr>
      </w:pPr>
      <w:r w:rsidRPr="00367F50">
        <w:rPr>
          <w:b/>
          <w:sz w:val="18"/>
          <w:szCs w:val="18"/>
        </w:rPr>
        <w:t>Исчерпывающий перечень оснований для отказа в приеме документов, необходимых для предоставления муниципальной услуги</w:t>
      </w:r>
    </w:p>
    <w:p w:rsidR="00367F50" w:rsidRPr="00367F50" w:rsidRDefault="00367F50" w:rsidP="00367F50">
      <w:pPr>
        <w:jc w:val="both"/>
        <w:rPr>
          <w:sz w:val="18"/>
          <w:szCs w:val="18"/>
        </w:rPr>
      </w:pPr>
      <w:r w:rsidRPr="00367F50">
        <w:rPr>
          <w:sz w:val="18"/>
          <w:szCs w:val="18"/>
        </w:rPr>
        <w:t xml:space="preserve">2.11. В приеме к рассмотрению документов, необходимых для предоставления муниципальной услуги, отказывается при выявлении несоблюдения установленных условий признания подлинности (действительности) усиленной квалифицированной электронной подписи (при подаче заявления в форме электронного документа). </w:t>
      </w:r>
    </w:p>
    <w:p w:rsidR="00367F50" w:rsidRPr="00367F50" w:rsidRDefault="00367F50" w:rsidP="00367F50">
      <w:pPr>
        <w:jc w:val="center"/>
        <w:rPr>
          <w:b/>
          <w:sz w:val="18"/>
          <w:szCs w:val="18"/>
        </w:rPr>
      </w:pPr>
      <w:r w:rsidRPr="00367F50">
        <w:rPr>
          <w:b/>
          <w:sz w:val="18"/>
          <w:szCs w:val="18"/>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367F50" w:rsidRPr="00367F50" w:rsidRDefault="00367F50" w:rsidP="00367F50">
      <w:pPr>
        <w:jc w:val="both"/>
        <w:rPr>
          <w:sz w:val="18"/>
          <w:szCs w:val="18"/>
        </w:rPr>
      </w:pPr>
      <w:r w:rsidRPr="00367F50">
        <w:rPr>
          <w:sz w:val="18"/>
          <w:szCs w:val="18"/>
        </w:rPr>
        <w:t xml:space="preserve">2.12. Основания для приостановления муниципальной услуги не предусмотрены. </w:t>
      </w:r>
    </w:p>
    <w:p w:rsidR="00367F50" w:rsidRPr="00367F50" w:rsidRDefault="00367F50" w:rsidP="00367F50">
      <w:pPr>
        <w:jc w:val="both"/>
        <w:rPr>
          <w:sz w:val="18"/>
          <w:szCs w:val="18"/>
        </w:rPr>
      </w:pPr>
      <w:r w:rsidRPr="00367F50">
        <w:rPr>
          <w:sz w:val="18"/>
          <w:szCs w:val="18"/>
        </w:rPr>
        <w:t xml:space="preserve">2.13. В предоставлении муниципальной услуги заявителю отказывается в следующих случаях: </w:t>
      </w:r>
    </w:p>
    <w:p w:rsidR="00367F50" w:rsidRPr="00367F50" w:rsidRDefault="00367F50" w:rsidP="00367F50">
      <w:pPr>
        <w:jc w:val="both"/>
        <w:rPr>
          <w:sz w:val="18"/>
          <w:szCs w:val="18"/>
        </w:rPr>
      </w:pPr>
      <w:r w:rsidRPr="00367F50">
        <w:rPr>
          <w:sz w:val="18"/>
          <w:szCs w:val="18"/>
        </w:rPr>
        <w:t xml:space="preserve">1) не представлены документы, предусмотренные пунктом 2.6 Административного регламента; </w:t>
      </w:r>
    </w:p>
    <w:p w:rsidR="00367F50" w:rsidRPr="00367F50" w:rsidRDefault="00367F50" w:rsidP="00367F50">
      <w:pPr>
        <w:jc w:val="both"/>
        <w:rPr>
          <w:sz w:val="18"/>
          <w:szCs w:val="18"/>
        </w:rPr>
      </w:pPr>
      <w:r w:rsidRPr="00367F50">
        <w:rPr>
          <w:sz w:val="18"/>
          <w:szCs w:val="18"/>
        </w:rPr>
        <w:t>2) представление документов, указанных в пункте 2.6 Административного регламента, лицом, не имеющим надлежащим образом оформленных полномочий;</w:t>
      </w:r>
    </w:p>
    <w:p w:rsidR="00367F50" w:rsidRPr="00367F50" w:rsidRDefault="00367F50" w:rsidP="00367F50">
      <w:pPr>
        <w:autoSpaceDE w:val="0"/>
        <w:autoSpaceDN w:val="0"/>
        <w:adjustRightInd w:val="0"/>
        <w:jc w:val="both"/>
        <w:rPr>
          <w:sz w:val="18"/>
          <w:szCs w:val="18"/>
        </w:rPr>
      </w:pPr>
      <w:r w:rsidRPr="00367F50">
        <w:rPr>
          <w:sz w:val="18"/>
          <w:szCs w:val="18"/>
        </w:rPr>
        <w:t xml:space="preserve">3)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в соответствии с </w:t>
      </w:r>
      <w:hyperlink r:id="rId9" w:history="1">
        <w:r w:rsidRPr="00367F50">
          <w:rPr>
            <w:sz w:val="18"/>
            <w:szCs w:val="18"/>
          </w:rPr>
          <w:t>частью 4 статьи 52</w:t>
        </w:r>
      </w:hyperlink>
      <w:r w:rsidRPr="00367F50">
        <w:rPr>
          <w:sz w:val="18"/>
          <w:szCs w:val="18"/>
        </w:rPr>
        <w:t xml:space="preserve"> Жилищного кодекса РФ,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rsidR="00367F50" w:rsidRPr="00367F50" w:rsidRDefault="00367F50" w:rsidP="00367F50">
      <w:pPr>
        <w:jc w:val="both"/>
        <w:rPr>
          <w:sz w:val="18"/>
          <w:szCs w:val="18"/>
        </w:rPr>
      </w:pPr>
      <w:r w:rsidRPr="00367F50">
        <w:rPr>
          <w:sz w:val="18"/>
          <w:szCs w:val="18"/>
        </w:rPr>
        <w:t xml:space="preserve">4) представлены документы, которые не подтверждают право соответствующих граждан состоять на учете в качестве нуждающихся в жилых помещениях; </w:t>
      </w:r>
    </w:p>
    <w:p w:rsidR="00367F50" w:rsidRPr="00367F50" w:rsidRDefault="00367F50" w:rsidP="00367F50">
      <w:pPr>
        <w:autoSpaceDE w:val="0"/>
        <w:autoSpaceDN w:val="0"/>
        <w:adjustRightInd w:val="0"/>
        <w:jc w:val="both"/>
        <w:rPr>
          <w:sz w:val="18"/>
          <w:szCs w:val="18"/>
        </w:rPr>
      </w:pPr>
      <w:r w:rsidRPr="00367F50">
        <w:rPr>
          <w:sz w:val="18"/>
          <w:szCs w:val="18"/>
        </w:rPr>
        <w:t xml:space="preserve">5) не истекли пять лет после выявления </w:t>
      </w:r>
      <w:proofErr w:type="gramStart"/>
      <w:r w:rsidRPr="00367F50">
        <w:rPr>
          <w:sz w:val="18"/>
          <w:szCs w:val="18"/>
        </w:rPr>
        <w:t>факта</w:t>
      </w:r>
      <w:proofErr w:type="gramEnd"/>
      <w:r w:rsidRPr="00367F50">
        <w:rPr>
          <w:sz w:val="18"/>
          <w:szCs w:val="18"/>
        </w:rPr>
        <w:t xml:space="preserve"> намеренного совершения гражданином действий по ухудшению своих жилищных условий в целях постановки на учет в соответствии с Законом № 948-ЗПО.</w:t>
      </w:r>
    </w:p>
    <w:p w:rsidR="00367F50" w:rsidRPr="00367F50" w:rsidRDefault="00367F50" w:rsidP="00367F50">
      <w:pPr>
        <w:jc w:val="center"/>
        <w:rPr>
          <w:b/>
          <w:sz w:val="18"/>
          <w:szCs w:val="18"/>
        </w:rPr>
      </w:pPr>
      <w:r w:rsidRPr="00367F50">
        <w:rPr>
          <w:b/>
          <w:sz w:val="18"/>
          <w:szCs w:val="18"/>
        </w:rPr>
        <w:t>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Пензенской области, муниципальными правовыми актами</w:t>
      </w:r>
    </w:p>
    <w:p w:rsidR="00367F50" w:rsidRPr="00367F50" w:rsidRDefault="00367F50" w:rsidP="00367F50">
      <w:pPr>
        <w:jc w:val="both"/>
        <w:rPr>
          <w:sz w:val="18"/>
          <w:szCs w:val="18"/>
        </w:rPr>
      </w:pPr>
      <w:r w:rsidRPr="00367F50">
        <w:rPr>
          <w:sz w:val="18"/>
          <w:szCs w:val="18"/>
        </w:rPr>
        <w:t xml:space="preserve">2.14. Муниципальная услуга предоставляется бесплатно. </w:t>
      </w:r>
    </w:p>
    <w:p w:rsidR="00367F50" w:rsidRPr="00367F50" w:rsidRDefault="00367F50" w:rsidP="00367F50">
      <w:pPr>
        <w:jc w:val="center"/>
        <w:rPr>
          <w:b/>
          <w:sz w:val="18"/>
          <w:szCs w:val="18"/>
        </w:rPr>
      </w:pPr>
      <w:r w:rsidRPr="00367F50">
        <w:rPr>
          <w:b/>
          <w:sz w:val="18"/>
          <w:szCs w:val="1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367F50" w:rsidRPr="00367F50" w:rsidRDefault="00367F50" w:rsidP="00367F50">
      <w:pPr>
        <w:jc w:val="both"/>
        <w:rPr>
          <w:sz w:val="18"/>
          <w:szCs w:val="18"/>
        </w:rPr>
      </w:pPr>
      <w:r w:rsidRPr="00367F50">
        <w:rPr>
          <w:sz w:val="18"/>
          <w:szCs w:val="18"/>
        </w:rPr>
        <w:t xml:space="preserve">2.15. Время ожидания в очереди не должно превышать: </w:t>
      </w:r>
    </w:p>
    <w:p w:rsidR="00367F50" w:rsidRPr="00367F50" w:rsidRDefault="00367F50" w:rsidP="00367F50">
      <w:pPr>
        <w:jc w:val="both"/>
        <w:rPr>
          <w:sz w:val="18"/>
          <w:szCs w:val="18"/>
        </w:rPr>
      </w:pPr>
      <w:r w:rsidRPr="00367F50">
        <w:rPr>
          <w:sz w:val="18"/>
          <w:szCs w:val="18"/>
        </w:rPr>
        <w:t xml:space="preserve">- при подаче заявления и (или) документов - 15 минут; </w:t>
      </w:r>
    </w:p>
    <w:p w:rsidR="00367F50" w:rsidRPr="00367F50" w:rsidRDefault="00367F50" w:rsidP="00367F50">
      <w:pPr>
        <w:jc w:val="both"/>
        <w:rPr>
          <w:sz w:val="18"/>
          <w:szCs w:val="18"/>
        </w:rPr>
      </w:pPr>
      <w:r w:rsidRPr="00367F50">
        <w:rPr>
          <w:sz w:val="18"/>
          <w:szCs w:val="18"/>
        </w:rPr>
        <w:t>- при получении результата предоставления муниципальной услуги - 15 минут.</w:t>
      </w:r>
    </w:p>
    <w:p w:rsidR="00367F50" w:rsidRPr="00367F50" w:rsidRDefault="00367F50" w:rsidP="00367F50">
      <w:pPr>
        <w:jc w:val="center"/>
        <w:rPr>
          <w:b/>
          <w:sz w:val="18"/>
          <w:szCs w:val="18"/>
        </w:rPr>
      </w:pPr>
      <w:r w:rsidRPr="00367F50">
        <w:rPr>
          <w:b/>
          <w:sz w:val="18"/>
          <w:szCs w:val="18"/>
        </w:rPr>
        <w:t>Срок регистрации запроса заявителя о предоставлении муниципальной услуги</w:t>
      </w:r>
    </w:p>
    <w:p w:rsidR="00367F50" w:rsidRPr="00367F50" w:rsidRDefault="00367F50" w:rsidP="00367F50">
      <w:pPr>
        <w:jc w:val="both"/>
        <w:rPr>
          <w:sz w:val="18"/>
          <w:szCs w:val="18"/>
        </w:rPr>
      </w:pPr>
      <w:r w:rsidRPr="00367F50">
        <w:rPr>
          <w:sz w:val="18"/>
          <w:szCs w:val="18"/>
        </w:rPr>
        <w:t xml:space="preserve">2.16. Регистрация запроса заявителя о предоставлении муниципальной услуги, в том числе в электронной форме, осуществляется в день его получения. </w:t>
      </w:r>
    </w:p>
    <w:p w:rsidR="00367F50" w:rsidRPr="00367F50" w:rsidRDefault="00367F50" w:rsidP="00367F50">
      <w:pPr>
        <w:jc w:val="both"/>
        <w:rPr>
          <w:sz w:val="18"/>
          <w:szCs w:val="18"/>
        </w:rPr>
      </w:pPr>
      <w:r w:rsidRPr="00367F50">
        <w:rPr>
          <w:sz w:val="18"/>
          <w:szCs w:val="18"/>
        </w:rPr>
        <w:t xml:space="preserve">2.17. 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 </w:t>
      </w:r>
    </w:p>
    <w:p w:rsidR="00367F50" w:rsidRPr="00367F50" w:rsidRDefault="00367F50" w:rsidP="00367F50">
      <w:pPr>
        <w:jc w:val="center"/>
        <w:rPr>
          <w:b/>
          <w:sz w:val="18"/>
          <w:szCs w:val="18"/>
        </w:rPr>
      </w:pPr>
      <w:r w:rsidRPr="00367F50">
        <w:rPr>
          <w:b/>
          <w:sz w:val="18"/>
          <w:szCs w:val="1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67F50" w:rsidRPr="00367F50" w:rsidRDefault="00367F50" w:rsidP="00367F50">
      <w:pPr>
        <w:jc w:val="both"/>
        <w:rPr>
          <w:sz w:val="18"/>
          <w:szCs w:val="18"/>
        </w:rPr>
      </w:pPr>
      <w:r w:rsidRPr="00367F50">
        <w:rPr>
          <w:sz w:val="18"/>
          <w:szCs w:val="18"/>
        </w:rPr>
        <w:t xml:space="preserve">2.18. Здания, в которых располагаются помещения Администрации, МФЦ, должны быть расположены с учетом транспортной и пешеходной доступности для заявителей. </w:t>
      </w:r>
    </w:p>
    <w:p w:rsidR="00367F50" w:rsidRPr="00367F50" w:rsidRDefault="00367F50" w:rsidP="00367F50">
      <w:pPr>
        <w:jc w:val="both"/>
        <w:rPr>
          <w:sz w:val="18"/>
          <w:szCs w:val="18"/>
        </w:rPr>
      </w:pPr>
      <w:r w:rsidRPr="00367F50">
        <w:rPr>
          <w:sz w:val="18"/>
          <w:szCs w:val="18"/>
        </w:rPr>
        <w:t xml:space="preserve">Помещения Администрации, МФЦ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 </w:t>
      </w:r>
    </w:p>
    <w:p w:rsidR="00367F50" w:rsidRPr="00367F50" w:rsidRDefault="00367F50" w:rsidP="00367F50">
      <w:pPr>
        <w:jc w:val="both"/>
        <w:rPr>
          <w:sz w:val="18"/>
          <w:szCs w:val="18"/>
        </w:rPr>
      </w:pPr>
      <w:r w:rsidRPr="00367F50">
        <w:rPr>
          <w:sz w:val="18"/>
          <w:szCs w:val="18"/>
        </w:rPr>
        <w:t xml:space="preserve">2.19. Предоставление муниципальной услуги осуществляется в специально выделенных для этой цели помещениях. </w:t>
      </w:r>
    </w:p>
    <w:p w:rsidR="00367F50" w:rsidRPr="00367F50" w:rsidRDefault="00367F50" w:rsidP="00367F50">
      <w:pPr>
        <w:jc w:val="both"/>
        <w:rPr>
          <w:sz w:val="18"/>
          <w:szCs w:val="18"/>
        </w:rPr>
      </w:pPr>
      <w:r w:rsidRPr="00367F50">
        <w:rPr>
          <w:sz w:val="18"/>
          <w:szCs w:val="18"/>
        </w:rPr>
        <w:t xml:space="preserve">2.20. Помещения, в которых осуществляется предоставление муниципальной услуги, оборудуются: </w:t>
      </w:r>
    </w:p>
    <w:p w:rsidR="00367F50" w:rsidRPr="00367F50" w:rsidRDefault="00367F50" w:rsidP="00367F50">
      <w:pPr>
        <w:jc w:val="both"/>
        <w:rPr>
          <w:sz w:val="18"/>
          <w:szCs w:val="18"/>
        </w:rPr>
      </w:pPr>
      <w:r w:rsidRPr="00367F50">
        <w:rPr>
          <w:sz w:val="18"/>
          <w:szCs w:val="18"/>
        </w:rPr>
        <w:t xml:space="preserve">- информационными стендами, содержащими визуальную и текстовую информацию; </w:t>
      </w:r>
    </w:p>
    <w:p w:rsidR="00367F50" w:rsidRPr="00367F50" w:rsidRDefault="00367F50" w:rsidP="00367F50">
      <w:pPr>
        <w:jc w:val="both"/>
        <w:rPr>
          <w:sz w:val="18"/>
          <w:szCs w:val="18"/>
        </w:rPr>
      </w:pPr>
      <w:r w:rsidRPr="00367F50">
        <w:rPr>
          <w:sz w:val="18"/>
          <w:szCs w:val="18"/>
        </w:rPr>
        <w:t xml:space="preserve">- стульями и столами для возможности оформления документов. </w:t>
      </w:r>
    </w:p>
    <w:p w:rsidR="00367F50" w:rsidRPr="00367F50" w:rsidRDefault="00367F50" w:rsidP="00367F50">
      <w:pPr>
        <w:jc w:val="both"/>
        <w:rPr>
          <w:sz w:val="18"/>
          <w:szCs w:val="18"/>
        </w:rPr>
      </w:pPr>
      <w:r w:rsidRPr="00367F50">
        <w:rPr>
          <w:sz w:val="18"/>
          <w:szCs w:val="18"/>
        </w:rPr>
        <w:t xml:space="preserve">2.21. Количество мест ожидания определяется исходя из фактической нагрузки и возможностей для их размещения в здании. </w:t>
      </w:r>
    </w:p>
    <w:p w:rsidR="00367F50" w:rsidRPr="00367F50" w:rsidRDefault="00367F50" w:rsidP="00367F50">
      <w:pPr>
        <w:jc w:val="both"/>
        <w:rPr>
          <w:sz w:val="18"/>
          <w:szCs w:val="18"/>
        </w:rPr>
      </w:pPr>
      <w:r w:rsidRPr="00367F50">
        <w:rPr>
          <w:sz w:val="18"/>
          <w:szCs w:val="18"/>
        </w:rPr>
        <w:t xml:space="preserve">Места ожидания должны соответствовать комфортным условиям для заявителей и оптимальным условиям работы специалистов. </w:t>
      </w:r>
    </w:p>
    <w:p w:rsidR="00367F50" w:rsidRPr="00367F50" w:rsidRDefault="00367F50" w:rsidP="00367F50">
      <w:pPr>
        <w:jc w:val="both"/>
        <w:rPr>
          <w:sz w:val="18"/>
          <w:szCs w:val="18"/>
        </w:rPr>
      </w:pPr>
      <w:r w:rsidRPr="00367F50">
        <w:rPr>
          <w:sz w:val="18"/>
          <w:szCs w:val="18"/>
        </w:rPr>
        <w:t xml:space="preserve">2.22. Места для заполнения документов оборудуются стульями, столами (стойками) и обеспечиваются бланками заявлений и образцами их заполнения. </w:t>
      </w:r>
    </w:p>
    <w:p w:rsidR="00367F50" w:rsidRPr="00367F50" w:rsidRDefault="00367F50" w:rsidP="00367F50">
      <w:pPr>
        <w:jc w:val="both"/>
        <w:rPr>
          <w:sz w:val="18"/>
          <w:szCs w:val="18"/>
        </w:rPr>
      </w:pPr>
      <w:r w:rsidRPr="00367F50">
        <w:rPr>
          <w:sz w:val="18"/>
          <w:szCs w:val="18"/>
        </w:rPr>
        <w:t xml:space="preserve">2.23. Кабинеты приема заявителей должны иметь информационные таблички (вывески) с указанием: </w:t>
      </w:r>
    </w:p>
    <w:p w:rsidR="00367F50" w:rsidRPr="00367F50" w:rsidRDefault="00367F50" w:rsidP="00367F50">
      <w:pPr>
        <w:jc w:val="both"/>
        <w:rPr>
          <w:sz w:val="18"/>
          <w:szCs w:val="18"/>
        </w:rPr>
      </w:pPr>
      <w:r w:rsidRPr="00367F50">
        <w:rPr>
          <w:sz w:val="18"/>
          <w:szCs w:val="18"/>
        </w:rPr>
        <w:t xml:space="preserve">- номера кабинета; </w:t>
      </w:r>
    </w:p>
    <w:p w:rsidR="00367F50" w:rsidRPr="00367F50" w:rsidRDefault="00367F50" w:rsidP="00367F50">
      <w:pPr>
        <w:jc w:val="both"/>
        <w:rPr>
          <w:sz w:val="18"/>
          <w:szCs w:val="18"/>
        </w:rPr>
      </w:pPr>
      <w:r w:rsidRPr="00367F50">
        <w:rPr>
          <w:sz w:val="18"/>
          <w:szCs w:val="18"/>
        </w:rPr>
        <w:t xml:space="preserve">- фамилии, имени, отчества и должности специалиста. </w:t>
      </w:r>
    </w:p>
    <w:p w:rsidR="00367F50" w:rsidRPr="00367F50" w:rsidRDefault="00367F50" w:rsidP="00367F50">
      <w:pPr>
        <w:jc w:val="both"/>
        <w:rPr>
          <w:sz w:val="18"/>
          <w:szCs w:val="18"/>
        </w:rPr>
      </w:pPr>
      <w:r w:rsidRPr="00367F50">
        <w:rPr>
          <w:sz w:val="18"/>
          <w:szCs w:val="18"/>
        </w:rPr>
        <w:t xml:space="preserve">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 </w:t>
      </w:r>
    </w:p>
    <w:p w:rsidR="00367F50" w:rsidRPr="00367F50" w:rsidRDefault="00367F50" w:rsidP="00367F50">
      <w:pPr>
        <w:jc w:val="both"/>
        <w:rPr>
          <w:sz w:val="18"/>
          <w:szCs w:val="18"/>
        </w:rPr>
      </w:pPr>
      <w:r w:rsidRPr="00367F50">
        <w:rPr>
          <w:sz w:val="18"/>
          <w:szCs w:val="18"/>
        </w:rPr>
        <w:t xml:space="preserve">При организации рабочих мест следует предусмотреть возможность беспрепятственного входа (выхода) специалистов из помещения. </w:t>
      </w:r>
    </w:p>
    <w:p w:rsidR="00367F50" w:rsidRPr="00367F50" w:rsidRDefault="00367F50" w:rsidP="00367F50">
      <w:pPr>
        <w:jc w:val="both"/>
        <w:rPr>
          <w:sz w:val="18"/>
          <w:szCs w:val="18"/>
        </w:rPr>
      </w:pPr>
      <w:r w:rsidRPr="00367F50">
        <w:rPr>
          <w:sz w:val="18"/>
          <w:szCs w:val="18"/>
        </w:rPr>
        <w:lastRenderedPageBreak/>
        <w:t xml:space="preserve">2.24. 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 </w:t>
      </w:r>
    </w:p>
    <w:p w:rsidR="00367F50" w:rsidRPr="00367F50" w:rsidRDefault="00367F50" w:rsidP="00367F50">
      <w:pPr>
        <w:jc w:val="both"/>
        <w:rPr>
          <w:sz w:val="18"/>
          <w:szCs w:val="18"/>
        </w:rPr>
      </w:pPr>
      <w:r w:rsidRPr="00367F50">
        <w:rPr>
          <w:sz w:val="18"/>
          <w:szCs w:val="18"/>
        </w:rPr>
        <w:t xml:space="preserve">2.25.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 </w:t>
      </w:r>
    </w:p>
    <w:p w:rsidR="00367F50" w:rsidRPr="00367F50" w:rsidRDefault="00367F50" w:rsidP="00367F50">
      <w:pPr>
        <w:jc w:val="both"/>
        <w:rPr>
          <w:sz w:val="18"/>
          <w:szCs w:val="18"/>
        </w:rPr>
      </w:pPr>
      <w:r w:rsidRPr="00367F50">
        <w:rPr>
          <w:sz w:val="18"/>
          <w:szCs w:val="18"/>
        </w:rPr>
        <w:t xml:space="preserve">Помещения для предоставления муниципальной услуги размещаются на нижних этажах зданий, оборудованных отдельным входом, или отдельно стоящих зданиях. На территории, прилегающей к месторасположению Администрации, МФЦ, оборудуются бесплатные места для парковки автотранспортных средств с выделением не менее 10 процентов мест (но не менее одного места) для парковки специальных автотранспортных средств инвалидов (указанные места для парковки не должны занимать иные транспортные средства). </w:t>
      </w:r>
    </w:p>
    <w:p w:rsidR="00367F50" w:rsidRPr="00367F50" w:rsidRDefault="00367F50" w:rsidP="00367F50">
      <w:pPr>
        <w:jc w:val="both"/>
        <w:rPr>
          <w:sz w:val="18"/>
          <w:szCs w:val="18"/>
        </w:rPr>
      </w:pPr>
      <w:r w:rsidRPr="00367F50">
        <w:rPr>
          <w:sz w:val="18"/>
          <w:szCs w:val="18"/>
        </w:rPr>
        <w:t xml:space="preserve">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 </w:t>
      </w:r>
    </w:p>
    <w:p w:rsidR="00367F50" w:rsidRPr="00367F50" w:rsidRDefault="00367F50" w:rsidP="00367F50">
      <w:pPr>
        <w:jc w:val="both"/>
        <w:rPr>
          <w:sz w:val="18"/>
          <w:szCs w:val="18"/>
        </w:rPr>
      </w:pPr>
      <w:r w:rsidRPr="00367F50">
        <w:rPr>
          <w:sz w:val="18"/>
          <w:szCs w:val="18"/>
        </w:rPr>
        <w:t xml:space="preserve">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 </w:t>
      </w:r>
    </w:p>
    <w:p w:rsidR="00367F50" w:rsidRPr="00367F50" w:rsidRDefault="00367F50" w:rsidP="00367F50">
      <w:pPr>
        <w:jc w:val="both"/>
        <w:rPr>
          <w:sz w:val="18"/>
          <w:szCs w:val="18"/>
        </w:rPr>
      </w:pPr>
      <w:r w:rsidRPr="00367F50">
        <w:rPr>
          <w:sz w:val="18"/>
          <w:szCs w:val="18"/>
        </w:rPr>
        <w:t xml:space="preserve">Прием получателей муниципальной услуги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 </w:t>
      </w:r>
    </w:p>
    <w:p w:rsidR="00367F50" w:rsidRPr="00367F50" w:rsidRDefault="00367F50" w:rsidP="00367F50">
      <w:pPr>
        <w:jc w:val="both"/>
        <w:rPr>
          <w:sz w:val="18"/>
          <w:szCs w:val="18"/>
        </w:rPr>
      </w:pPr>
      <w:r w:rsidRPr="00367F50">
        <w:rPr>
          <w:sz w:val="18"/>
          <w:szCs w:val="18"/>
        </w:rPr>
        <w:t xml:space="preserve">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 МФЦ. </w:t>
      </w:r>
    </w:p>
    <w:p w:rsidR="00367F50" w:rsidRPr="00367F50" w:rsidRDefault="00367F50" w:rsidP="00367F50">
      <w:pPr>
        <w:jc w:val="both"/>
        <w:rPr>
          <w:sz w:val="18"/>
          <w:szCs w:val="18"/>
        </w:rPr>
      </w:pPr>
      <w:r w:rsidRPr="00367F50">
        <w:rPr>
          <w:sz w:val="18"/>
          <w:szCs w:val="18"/>
        </w:rPr>
        <w:t xml:space="preserve">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w:t>
      </w:r>
      <w:proofErr w:type="spellStart"/>
      <w:r w:rsidRPr="00367F50">
        <w:rPr>
          <w:sz w:val="18"/>
          <w:szCs w:val="18"/>
        </w:rPr>
        <w:t>сурдопереводчика</w:t>
      </w:r>
      <w:proofErr w:type="spellEnd"/>
      <w:r w:rsidRPr="00367F50">
        <w:rPr>
          <w:sz w:val="18"/>
          <w:szCs w:val="18"/>
        </w:rPr>
        <w:t xml:space="preserve"> и </w:t>
      </w:r>
      <w:proofErr w:type="spellStart"/>
      <w:r w:rsidRPr="00367F50">
        <w:rPr>
          <w:sz w:val="18"/>
          <w:szCs w:val="18"/>
        </w:rPr>
        <w:t>тифлосурдопереводчика</w:t>
      </w:r>
      <w:proofErr w:type="spellEnd"/>
      <w:r w:rsidRPr="00367F50">
        <w:rPr>
          <w:sz w:val="18"/>
          <w:szCs w:val="18"/>
        </w:rPr>
        <w:t xml:space="preserve">. </w:t>
      </w:r>
    </w:p>
    <w:p w:rsidR="00367F50" w:rsidRPr="00367F50" w:rsidRDefault="00367F50" w:rsidP="00367F50">
      <w:pPr>
        <w:jc w:val="both"/>
        <w:rPr>
          <w:sz w:val="18"/>
          <w:szCs w:val="18"/>
        </w:rPr>
      </w:pPr>
      <w:r w:rsidRPr="00367F50">
        <w:rPr>
          <w:sz w:val="18"/>
          <w:szCs w:val="18"/>
        </w:rPr>
        <w:t xml:space="preserve">Специалисты Администрации, МФЦ оказывают помощь инвалидам в преодолении барьеров, мешающих получению ими услуг наравне с другими лицами. </w:t>
      </w:r>
    </w:p>
    <w:p w:rsidR="00367F50" w:rsidRPr="00367F50" w:rsidRDefault="00367F50" w:rsidP="00367F50">
      <w:pPr>
        <w:jc w:val="both"/>
        <w:rPr>
          <w:sz w:val="18"/>
          <w:szCs w:val="18"/>
        </w:rPr>
      </w:pPr>
      <w:r w:rsidRPr="00367F50">
        <w:rPr>
          <w:sz w:val="18"/>
          <w:szCs w:val="18"/>
        </w:rPr>
        <w:t xml:space="preserve">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 </w:t>
      </w:r>
    </w:p>
    <w:p w:rsidR="00367F50" w:rsidRPr="00367F50" w:rsidRDefault="00367F50" w:rsidP="00367F50">
      <w:pPr>
        <w:jc w:val="both"/>
        <w:rPr>
          <w:sz w:val="18"/>
          <w:szCs w:val="18"/>
        </w:rPr>
      </w:pPr>
      <w:r w:rsidRPr="00367F50">
        <w:rPr>
          <w:sz w:val="18"/>
          <w:szCs w:val="18"/>
        </w:rPr>
        <w:t xml:space="preserve">Рабочее место специалиста Администрации, МФЦ оснащается настенной вывеской или настольной табличкой с указанием фамилии, имени, отчества и должности. Рабочие места оборудуются средствами сигнализации (стационарными «тревожными кнопками» или переносными многофункциональными </w:t>
      </w:r>
      <w:proofErr w:type="spellStart"/>
      <w:r w:rsidRPr="00367F50">
        <w:rPr>
          <w:sz w:val="18"/>
          <w:szCs w:val="18"/>
        </w:rPr>
        <w:t>брелками</w:t>
      </w:r>
      <w:proofErr w:type="spellEnd"/>
      <w:r w:rsidRPr="00367F50">
        <w:rPr>
          <w:sz w:val="18"/>
          <w:szCs w:val="18"/>
        </w:rPr>
        <w:t xml:space="preserve">-коммуникаторами). </w:t>
      </w:r>
    </w:p>
    <w:p w:rsidR="00367F50" w:rsidRPr="00367F50" w:rsidRDefault="00367F50" w:rsidP="00367F50">
      <w:pPr>
        <w:jc w:val="both"/>
        <w:rPr>
          <w:sz w:val="18"/>
          <w:szCs w:val="18"/>
        </w:rPr>
      </w:pPr>
      <w:r w:rsidRPr="00367F50">
        <w:rPr>
          <w:sz w:val="18"/>
          <w:szCs w:val="18"/>
        </w:rPr>
        <w:t>Специалисты Администрации, МФЦ обеспечиваются личными нагрудными карточками (</w:t>
      </w:r>
      <w:proofErr w:type="spellStart"/>
      <w:r w:rsidRPr="00367F50">
        <w:rPr>
          <w:sz w:val="18"/>
          <w:szCs w:val="18"/>
        </w:rPr>
        <w:t>бейджами</w:t>
      </w:r>
      <w:proofErr w:type="spellEnd"/>
      <w:r w:rsidRPr="00367F50">
        <w:rPr>
          <w:sz w:val="18"/>
          <w:szCs w:val="18"/>
        </w:rPr>
        <w:t xml:space="preserve">) с указанием фамилии, имени, отчества и должности. </w:t>
      </w:r>
    </w:p>
    <w:p w:rsidR="00367F50" w:rsidRPr="00367F50" w:rsidRDefault="00367F50" w:rsidP="00367F50">
      <w:pPr>
        <w:jc w:val="both"/>
        <w:rPr>
          <w:sz w:val="18"/>
          <w:szCs w:val="18"/>
        </w:rPr>
      </w:pPr>
      <w:r w:rsidRPr="00367F50">
        <w:rPr>
          <w:sz w:val="18"/>
          <w:szCs w:val="18"/>
        </w:rPr>
        <w:t xml:space="preserve">Места предоставления муниципальной услуги оборудуются с учетом стандарта комфортности предоставления муниципальных услуг. </w:t>
      </w:r>
    </w:p>
    <w:p w:rsidR="00367F50" w:rsidRPr="00367F50" w:rsidRDefault="00367F50" w:rsidP="00367F50">
      <w:pPr>
        <w:jc w:val="center"/>
        <w:rPr>
          <w:b/>
          <w:sz w:val="18"/>
          <w:szCs w:val="18"/>
        </w:rPr>
      </w:pPr>
      <w:r w:rsidRPr="00367F50">
        <w:rPr>
          <w:b/>
          <w:sz w:val="18"/>
          <w:szCs w:val="18"/>
        </w:rPr>
        <w:t>Показатели доступности и качества муниципальной услуги</w:t>
      </w:r>
    </w:p>
    <w:p w:rsidR="00367F50" w:rsidRPr="00367F50" w:rsidRDefault="00367F50" w:rsidP="00367F50">
      <w:pPr>
        <w:jc w:val="both"/>
        <w:rPr>
          <w:sz w:val="18"/>
          <w:szCs w:val="18"/>
        </w:rPr>
      </w:pPr>
      <w:r w:rsidRPr="00367F50">
        <w:rPr>
          <w:sz w:val="18"/>
          <w:szCs w:val="18"/>
        </w:rPr>
        <w:t xml:space="preserve">2.26. Показателями доступности предоставления муниципальной услуги являются: </w:t>
      </w:r>
    </w:p>
    <w:p w:rsidR="00367F50" w:rsidRPr="00367F50" w:rsidRDefault="00367F50" w:rsidP="00367F50">
      <w:pPr>
        <w:jc w:val="both"/>
        <w:rPr>
          <w:sz w:val="18"/>
          <w:szCs w:val="18"/>
        </w:rPr>
      </w:pPr>
      <w:r w:rsidRPr="00367F50">
        <w:rPr>
          <w:sz w:val="18"/>
          <w:szCs w:val="18"/>
        </w:rPr>
        <w:t xml:space="preserve">2.26.1 предоставление возможности получения муниципальной услуги в электронной форме или в МФЦ; </w:t>
      </w:r>
    </w:p>
    <w:p w:rsidR="00367F50" w:rsidRPr="00367F50" w:rsidRDefault="00367F50" w:rsidP="00367F50">
      <w:pPr>
        <w:jc w:val="both"/>
        <w:rPr>
          <w:sz w:val="18"/>
          <w:szCs w:val="18"/>
        </w:rPr>
      </w:pPr>
      <w:r w:rsidRPr="00367F50">
        <w:rPr>
          <w:sz w:val="18"/>
          <w:szCs w:val="18"/>
        </w:rPr>
        <w:t xml:space="preserve">2.26.2 транспортная или пешая доступность к местам предоставления муниципальной услуги; </w:t>
      </w:r>
    </w:p>
    <w:p w:rsidR="00367F50" w:rsidRPr="00367F50" w:rsidRDefault="00367F50" w:rsidP="00367F50">
      <w:pPr>
        <w:jc w:val="both"/>
        <w:rPr>
          <w:sz w:val="18"/>
          <w:szCs w:val="18"/>
        </w:rPr>
      </w:pPr>
      <w:r w:rsidRPr="00367F50">
        <w:rPr>
          <w:sz w:val="18"/>
          <w:szCs w:val="18"/>
        </w:rPr>
        <w:t xml:space="preserve">2.26.3 обеспечение беспрепятственного доступа лицам с ограниченными возможностями передвижения к помещениям, в которых предоставляется муниципальная услуга; </w:t>
      </w:r>
    </w:p>
    <w:p w:rsidR="00367F50" w:rsidRPr="00367F50" w:rsidRDefault="00367F50" w:rsidP="00367F50">
      <w:pPr>
        <w:jc w:val="both"/>
        <w:rPr>
          <w:sz w:val="18"/>
          <w:szCs w:val="18"/>
        </w:rPr>
      </w:pPr>
      <w:r w:rsidRPr="00367F50">
        <w:rPr>
          <w:sz w:val="18"/>
          <w:szCs w:val="18"/>
        </w:rPr>
        <w:t xml:space="preserve">2.26.4 соблюдение требований административного регламента о порядке информирования об оказании муниципальной услуги. </w:t>
      </w:r>
    </w:p>
    <w:p w:rsidR="00367F50" w:rsidRPr="00367F50" w:rsidRDefault="00367F50" w:rsidP="00367F50">
      <w:pPr>
        <w:jc w:val="both"/>
        <w:rPr>
          <w:sz w:val="18"/>
          <w:szCs w:val="18"/>
        </w:rPr>
      </w:pPr>
      <w:r w:rsidRPr="00367F50">
        <w:rPr>
          <w:sz w:val="18"/>
          <w:szCs w:val="18"/>
        </w:rPr>
        <w:t xml:space="preserve">2.27. Показателями качества предоставления муниципальной услуги являются: </w:t>
      </w:r>
    </w:p>
    <w:p w:rsidR="00367F50" w:rsidRPr="00367F50" w:rsidRDefault="00367F50" w:rsidP="00367F50">
      <w:pPr>
        <w:jc w:val="both"/>
        <w:rPr>
          <w:sz w:val="18"/>
          <w:szCs w:val="18"/>
        </w:rPr>
      </w:pPr>
      <w:r w:rsidRPr="00367F50">
        <w:rPr>
          <w:sz w:val="18"/>
          <w:szCs w:val="18"/>
        </w:rPr>
        <w:t xml:space="preserve">2.27.1 соблюдение сроков предоставления муниципальной услуги; </w:t>
      </w:r>
    </w:p>
    <w:p w:rsidR="00367F50" w:rsidRPr="00367F50" w:rsidRDefault="00367F50" w:rsidP="00367F50">
      <w:pPr>
        <w:jc w:val="both"/>
        <w:rPr>
          <w:sz w:val="18"/>
          <w:szCs w:val="18"/>
        </w:rPr>
      </w:pPr>
      <w:r w:rsidRPr="00367F50">
        <w:rPr>
          <w:sz w:val="18"/>
          <w:szCs w:val="18"/>
        </w:rPr>
        <w:t xml:space="preserve">2.27.2 соблюдение установленного времени ожидания в очереди при подаче заявления и при получении результата предоставления муниципальной услуги; </w:t>
      </w:r>
    </w:p>
    <w:p w:rsidR="00367F50" w:rsidRPr="00367F50" w:rsidRDefault="00367F50" w:rsidP="00367F50">
      <w:pPr>
        <w:jc w:val="both"/>
        <w:rPr>
          <w:sz w:val="18"/>
          <w:szCs w:val="18"/>
        </w:rPr>
      </w:pPr>
      <w:r w:rsidRPr="00367F50">
        <w:rPr>
          <w:sz w:val="18"/>
          <w:szCs w:val="18"/>
        </w:rPr>
        <w:t xml:space="preserve">2.27.3 соотношение количества рассмотренных в срок заявлений на предоставление муниципальной услуги к общему количеству заявлений, поступивших в связи с предоставлением муниципальной услуги; </w:t>
      </w:r>
    </w:p>
    <w:p w:rsidR="00367F50" w:rsidRPr="00367F50" w:rsidRDefault="00367F50" w:rsidP="00367F50">
      <w:pPr>
        <w:jc w:val="both"/>
        <w:rPr>
          <w:sz w:val="18"/>
          <w:szCs w:val="18"/>
        </w:rPr>
      </w:pPr>
      <w:r w:rsidRPr="00367F50">
        <w:rPr>
          <w:sz w:val="18"/>
          <w:szCs w:val="18"/>
        </w:rPr>
        <w:t xml:space="preserve">2.27.4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 </w:t>
      </w:r>
    </w:p>
    <w:p w:rsidR="00367F50" w:rsidRPr="00367F50" w:rsidRDefault="00367F50" w:rsidP="00367F50">
      <w:pPr>
        <w:jc w:val="both"/>
        <w:rPr>
          <w:sz w:val="18"/>
          <w:szCs w:val="18"/>
        </w:rPr>
      </w:pPr>
      <w:r w:rsidRPr="00367F50">
        <w:rPr>
          <w:sz w:val="18"/>
          <w:szCs w:val="18"/>
        </w:rPr>
        <w:t xml:space="preserve">2.28. В процессе предоставления муниципальной услуги заявитель взаимодействует с муниципальными служащими Администрации, специалистами МФЦ: </w:t>
      </w:r>
    </w:p>
    <w:p w:rsidR="00367F50" w:rsidRPr="00367F50" w:rsidRDefault="00367F50" w:rsidP="00367F50">
      <w:pPr>
        <w:jc w:val="both"/>
        <w:rPr>
          <w:sz w:val="18"/>
          <w:szCs w:val="18"/>
        </w:rPr>
      </w:pPr>
      <w:r w:rsidRPr="00367F50">
        <w:rPr>
          <w:sz w:val="18"/>
          <w:szCs w:val="18"/>
        </w:rPr>
        <w:t xml:space="preserve">2.28.1 при подаче документов для получения муниципальной услуги; </w:t>
      </w:r>
    </w:p>
    <w:p w:rsidR="00367F50" w:rsidRPr="00367F50" w:rsidRDefault="00367F50" w:rsidP="00367F50">
      <w:pPr>
        <w:jc w:val="both"/>
        <w:rPr>
          <w:sz w:val="18"/>
          <w:szCs w:val="18"/>
        </w:rPr>
      </w:pPr>
      <w:r w:rsidRPr="00367F50">
        <w:rPr>
          <w:sz w:val="18"/>
          <w:szCs w:val="18"/>
        </w:rPr>
        <w:t xml:space="preserve">2.28.2 при получении результата оказания муниципальной услуги. </w:t>
      </w:r>
    </w:p>
    <w:p w:rsidR="00367F50" w:rsidRPr="00367F50" w:rsidRDefault="00367F50" w:rsidP="00367F50">
      <w:pPr>
        <w:jc w:val="center"/>
        <w:rPr>
          <w:b/>
          <w:sz w:val="18"/>
          <w:szCs w:val="18"/>
        </w:rPr>
      </w:pPr>
      <w:r w:rsidRPr="00367F50">
        <w:rPr>
          <w:b/>
          <w:sz w:val="18"/>
          <w:szCs w:val="18"/>
        </w:rPr>
        <w:t>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367F50" w:rsidRPr="00367F50" w:rsidRDefault="00367F50" w:rsidP="00367F50">
      <w:pPr>
        <w:jc w:val="both"/>
        <w:rPr>
          <w:sz w:val="18"/>
          <w:szCs w:val="18"/>
        </w:rPr>
      </w:pPr>
      <w:r w:rsidRPr="00367F50">
        <w:rPr>
          <w:sz w:val="18"/>
          <w:szCs w:val="18"/>
        </w:rPr>
        <w:t xml:space="preserve">2.29. Для получения муниципальной услуги заявителю предоставляется возможность представить заявление в МФЦ в соответствии с соглашением о взаимодействии, заключенным между МФЦ и Администрацией, с момента вступления в силу соглашения о взаимодействии. </w:t>
      </w:r>
    </w:p>
    <w:p w:rsidR="00367F50" w:rsidRPr="00367F50" w:rsidRDefault="00367F50" w:rsidP="00367F50">
      <w:pPr>
        <w:jc w:val="both"/>
        <w:rPr>
          <w:sz w:val="18"/>
          <w:szCs w:val="18"/>
        </w:rPr>
      </w:pPr>
      <w:r w:rsidRPr="00367F50">
        <w:rPr>
          <w:sz w:val="18"/>
          <w:szCs w:val="18"/>
        </w:rPr>
        <w:t xml:space="preserve">2.30. Заявление и иные документы, указанные в пунктах 2.6 и 2.7 Административного регламента, могут быть поданы заявителем в электронной форме. </w:t>
      </w:r>
    </w:p>
    <w:p w:rsidR="00367F50" w:rsidRPr="00367F50" w:rsidRDefault="00367F50" w:rsidP="00367F50">
      <w:pPr>
        <w:jc w:val="both"/>
        <w:rPr>
          <w:sz w:val="18"/>
          <w:szCs w:val="18"/>
        </w:rPr>
      </w:pPr>
      <w:r w:rsidRPr="00367F50">
        <w:rPr>
          <w:sz w:val="18"/>
          <w:szCs w:val="18"/>
        </w:rPr>
        <w:t xml:space="preserve">2.31. Заявление и документы в форме электронных документов предоставляются в Администрацию посредством отправки через личный кабинет Единого портала и (или) Регионального портала. </w:t>
      </w:r>
    </w:p>
    <w:p w:rsidR="00367F50" w:rsidRPr="00367F50" w:rsidRDefault="00367F50" w:rsidP="00367F50">
      <w:pPr>
        <w:jc w:val="both"/>
        <w:rPr>
          <w:sz w:val="18"/>
          <w:szCs w:val="18"/>
        </w:rPr>
      </w:pPr>
      <w:r w:rsidRPr="00367F50">
        <w:rPr>
          <w:sz w:val="18"/>
          <w:szCs w:val="18"/>
        </w:rPr>
        <w:t xml:space="preserve">2.32. Заявление и документы в электронной форме подписываются в соответствии с Федеральным законом № 63-ФЗ простой электронной подписью, либо усиленной неквалифицированной электронной подписью, либо усиленной квалификационной электронной подписью, соответствующей одному из следующих классов средств электронной подписи: КС1, КС2, КС3. </w:t>
      </w:r>
    </w:p>
    <w:p w:rsidR="00367F50" w:rsidRPr="00367F50" w:rsidRDefault="00367F50" w:rsidP="00367F50">
      <w:pPr>
        <w:jc w:val="both"/>
        <w:rPr>
          <w:sz w:val="18"/>
          <w:szCs w:val="18"/>
        </w:rPr>
      </w:pPr>
      <w:r w:rsidRPr="00367F50">
        <w:rPr>
          <w:sz w:val="18"/>
          <w:szCs w:val="18"/>
        </w:rPr>
        <w:t xml:space="preserve">2.33. Представление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не требуется в случае представления заявления посредством отправки через личный кабинет Единого портала и (или) Регионального портала, а также если заявление подписано усиленной квалифицированной электронной подписью. </w:t>
      </w:r>
    </w:p>
    <w:p w:rsidR="00367F50" w:rsidRPr="00367F50" w:rsidRDefault="00367F50" w:rsidP="00367F50">
      <w:pPr>
        <w:jc w:val="both"/>
        <w:rPr>
          <w:sz w:val="18"/>
          <w:szCs w:val="18"/>
        </w:rPr>
      </w:pPr>
      <w:r w:rsidRPr="00367F50">
        <w:rPr>
          <w:sz w:val="18"/>
          <w:szCs w:val="18"/>
        </w:rPr>
        <w:t xml:space="preserve">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 </w:t>
      </w:r>
    </w:p>
    <w:p w:rsidR="00367F50" w:rsidRPr="00367F50" w:rsidRDefault="00367F50" w:rsidP="00367F50">
      <w:pPr>
        <w:jc w:val="both"/>
        <w:rPr>
          <w:sz w:val="18"/>
          <w:szCs w:val="18"/>
        </w:rPr>
      </w:pPr>
      <w:r w:rsidRPr="00367F50">
        <w:rPr>
          <w:sz w:val="18"/>
          <w:szCs w:val="18"/>
        </w:rPr>
        <w:lastRenderedPageBreak/>
        <w:t xml:space="preserve">2.34. Заявления и прилагаемые к ним документы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 </w:t>
      </w:r>
    </w:p>
    <w:p w:rsidR="00367F50" w:rsidRPr="00367F50" w:rsidRDefault="00367F50" w:rsidP="00367F50">
      <w:pPr>
        <w:jc w:val="both"/>
        <w:rPr>
          <w:sz w:val="18"/>
          <w:szCs w:val="18"/>
        </w:rPr>
      </w:pPr>
      <w:r w:rsidRPr="00367F50">
        <w:rPr>
          <w:sz w:val="18"/>
          <w:szCs w:val="18"/>
        </w:rPr>
        <w:t xml:space="preserve">Заявления представляются в виде файлов в формате </w:t>
      </w:r>
      <w:proofErr w:type="spellStart"/>
      <w:r w:rsidRPr="00367F50">
        <w:rPr>
          <w:sz w:val="18"/>
          <w:szCs w:val="18"/>
        </w:rPr>
        <w:t>doc</w:t>
      </w:r>
      <w:proofErr w:type="spellEnd"/>
      <w:r w:rsidRPr="00367F50">
        <w:rPr>
          <w:sz w:val="18"/>
          <w:szCs w:val="18"/>
        </w:rPr>
        <w:t xml:space="preserve">, </w:t>
      </w:r>
      <w:proofErr w:type="spellStart"/>
      <w:r w:rsidRPr="00367F50">
        <w:rPr>
          <w:sz w:val="18"/>
          <w:szCs w:val="18"/>
        </w:rPr>
        <w:t>docx</w:t>
      </w:r>
      <w:proofErr w:type="spellEnd"/>
      <w:r w:rsidRPr="00367F50">
        <w:rPr>
          <w:sz w:val="18"/>
          <w:szCs w:val="18"/>
        </w:rPr>
        <w:t xml:space="preserve">, </w:t>
      </w:r>
      <w:proofErr w:type="spellStart"/>
      <w:r w:rsidRPr="00367F50">
        <w:rPr>
          <w:sz w:val="18"/>
          <w:szCs w:val="18"/>
        </w:rPr>
        <w:t>txt</w:t>
      </w:r>
      <w:proofErr w:type="spellEnd"/>
      <w:r w:rsidRPr="00367F50">
        <w:rPr>
          <w:sz w:val="18"/>
          <w:szCs w:val="18"/>
        </w:rPr>
        <w:t xml:space="preserve">, </w:t>
      </w:r>
      <w:proofErr w:type="spellStart"/>
      <w:r w:rsidRPr="00367F50">
        <w:rPr>
          <w:sz w:val="18"/>
          <w:szCs w:val="18"/>
        </w:rPr>
        <w:t>xls</w:t>
      </w:r>
      <w:proofErr w:type="spellEnd"/>
      <w:r w:rsidRPr="00367F50">
        <w:rPr>
          <w:sz w:val="18"/>
          <w:szCs w:val="18"/>
        </w:rPr>
        <w:t xml:space="preserve">, </w:t>
      </w:r>
      <w:proofErr w:type="spellStart"/>
      <w:r w:rsidRPr="00367F50">
        <w:rPr>
          <w:sz w:val="18"/>
          <w:szCs w:val="18"/>
        </w:rPr>
        <w:t>xlsx</w:t>
      </w:r>
      <w:proofErr w:type="spellEnd"/>
      <w:r w:rsidRPr="00367F50">
        <w:rPr>
          <w:sz w:val="18"/>
          <w:szCs w:val="18"/>
        </w:rPr>
        <w:t xml:space="preserve">, </w:t>
      </w:r>
      <w:proofErr w:type="spellStart"/>
      <w:r w:rsidRPr="00367F50">
        <w:rPr>
          <w:sz w:val="18"/>
          <w:szCs w:val="18"/>
        </w:rPr>
        <w:t>rtf</w:t>
      </w:r>
      <w:proofErr w:type="spellEnd"/>
      <w:r w:rsidRPr="00367F50">
        <w:rPr>
          <w:sz w:val="18"/>
          <w:szCs w:val="18"/>
        </w:rPr>
        <w:t xml:space="preserve">, если указанные заявления предоставляются в форме электронного документа посредством электронной почты. </w:t>
      </w:r>
    </w:p>
    <w:p w:rsidR="00367F50" w:rsidRPr="00367F50" w:rsidRDefault="00367F50" w:rsidP="00367F50">
      <w:pPr>
        <w:jc w:val="both"/>
        <w:rPr>
          <w:sz w:val="18"/>
          <w:szCs w:val="18"/>
        </w:rPr>
      </w:pPr>
      <w:r w:rsidRPr="00367F50">
        <w:rPr>
          <w:sz w:val="18"/>
          <w:szCs w:val="18"/>
        </w:rPr>
        <w:t xml:space="preserve">Электронные документы (электронные образы документов), прилагаемые к заявлению, в том числе доверенности, направляются в виде файлов в форматах PDF, TIF. </w:t>
      </w:r>
    </w:p>
    <w:p w:rsidR="00367F50" w:rsidRPr="00367F50" w:rsidRDefault="00367F50" w:rsidP="00367F50">
      <w:pPr>
        <w:jc w:val="both"/>
        <w:rPr>
          <w:sz w:val="18"/>
          <w:szCs w:val="18"/>
        </w:rPr>
      </w:pPr>
      <w:r w:rsidRPr="00367F50">
        <w:rPr>
          <w:sz w:val="18"/>
          <w:szCs w:val="18"/>
        </w:rPr>
        <w:t xml:space="preserve">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 </w:t>
      </w:r>
    </w:p>
    <w:p w:rsidR="00367F50" w:rsidRPr="00367F50" w:rsidRDefault="00367F50" w:rsidP="00367F50">
      <w:pPr>
        <w:jc w:val="both"/>
        <w:rPr>
          <w:sz w:val="18"/>
          <w:szCs w:val="18"/>
        </w:rPr>
      </w:pPr>
      <w:r w:rsidRPr="00367F50">
        <w:rPr>
          <w:sz w:val="18"/>
          <w:szCs w:val="18"/>
        </w:rPr>
        <w:t xml:space="preserve">2.35. По выбору заявителя результат предоставления муниципальной услуги направляется в виде: </w:t>
      </w:r>
    </w:p>
    <w:p w:rsidR="00367F50" w:rsidRPr="00367F50" w:rsidRDefault="00367F50" w:rsidP="00367F50">
      <w:pPr>
        <w:jc w:val="both"/>
        <w:rPr>
          <w:sz w:val="18"/>
          <w:szCs w:val="18"/>
        </w:rPr>
      </w:pPr>
      <w:r w:rsidRPr="00367F50">
        <w:rPr>
          <w:sz w:val="18"/>
          <w:szCs w:val="18"/>
        </w:rPr>
        <w:t xml:space="preserve">2.35.1 электронного документа, подписанного уполномоченным должностным лицом с использованием усиленной квалифицированной электронной подписи через личный кабинет Единого портала и (или) Регионального портала; </w:t>
      </w:r>
    </w:p>
    <w:p w:rsidR="00367F50" w:rsidRPr="00367F50" w:rsidRDefault="00367F50" w:rsidP="00367F50">
      <w:pPr>
        <w:jc w:val="both"/>
        <w:rPr>
          <w:sz w:val="18"/>
          <w:szCs w:val="18"/>
        </w:rPr>
      </w:pPr>
      <w:r w:rsidRPr="00367F50">
        <w:rPr>
          <w:sz w:val="18"/>
          <w:szCs w:val="18"/>
        </w:rPr>
        <w:t xml:space="preserve">2.35.2 документа на бумажном носителе, который заявитель (представитель заявителя) получает непосредственно при личном обращении в Администрацию либо МФЦ; </w:t>
      </w:r>
    </w:p>
    <w:p w:rsidR="00367F50" w:rsidRPr="00367F50" w:rsidRDefault="00367F50" w:rsidP="00367F50">
      <w:pPr>
        <w:jc w:val="both"/>
        <w:rPr>
          <w:sz w:val="18"/>
          <w:szCs w:val="18"/>
        </w:rPr>
      </w:pPr>
      <w:r w:rsidRPr="00367F50">
        <w:rPr>
          <w:sz w:val="18"/>
          <w:szCs w:val="18"/>
        </w:rPr>
        <w:t xml:space="preserve">2.35.3 документа на бумажном носителе, который направляется заявителю посредством почтового отправления. </w:t>
      </w:r>
    </w:p>
    <w:p w:rsidR="00367F50" w:rsidRPr="00367F50" w:rsidRDefault="00367F50" w:rsidP="00367F50">
      <w:pPr>
        <w:jc w:val="center"/>
        <w:rPr>
          <w:b/>
          <w:sz w:val="18"/>
          <w:szCs w:val="18"/>
        </w:rPr>
      </w:pPr>
      <w:r w:rsidRPr="00367F50">
        <w:rPr>
          <w:b/>
          <w:sz w:val="18"/>
          <w:szCs w:val="18"/>
        </w:rPr>
        <w:t>III. Состав, последовательность и сроки выполнения административных процедур (действий), требования к порядку их выполнения, включая особенности выполнения административных процедур (действий) в электронной форме, в том числе с использованием системы межведомственного электронного взаимодействия, а также особенности выполнения административных процедур в многофункциональном центре</w:t>
      </w:r>
    </w:p>
    <w:p w:rsidR="00367F50" w:rsidRPr="00367F50" w:rsidRDefault="00367F50" w:rsidP="00367F50">
      <w:pPr>
        <w:jc w:val="both"/>
        <w:rPr>
          <w:sz w:val="18"/>
          <w:szCs w:val="18"/>
        </w:rPr>
      </w:pPr>
      <w:r w:rsidRPr="00367F50">
        <w:rPr>
          <w:sz w:val="18"/>
          <w:szCs w:val="18"/>
        </w:rPr>
        <w:t xml:space="preserve">3.1. Предоставление муниципальной услуги включает в себя следующие административные процедуры (Блок-схема предоставления муниципальной услуги представлена в приложении № 2 к Административному регламенту): </w:t>
      </w:r>
    </w:p>
    <w:p w:rsidR="00367F50" w:rsidRPr="00367F50" w:rsidRDefault="00367F50" w:rsidP="00367F50">
      <w:pPr>
        <w:jc w:val="both"/>
        <w:rPr>
          <w:sz w:val="18"/>
          <w:szCs w:val="18"/>
        </w:rPr>
      </w:pPr>
      <w:r w:rsidRPr="00367F50">
        <w:rPr>
          <w:sz w:val="18"/>
          <w:szCs w:val="18"/>
        </w:rPr>
        <w:t xml:space="preserve">3.1.1 прием и регистрация заявления для получения муниципальной услуги; </w:t>
      </w:r>
    </w:p>
    <w:p w:rsidR="00367F50" w:rsidRPr="00367F50" w:rsidRDefault="00367F50" w:rsidP="00367F50">
      <w:pPr>
        <w:jc w:val="both"/>
        <w:rPr>
          <w:sz w:val="18"/>
          <w:szCs w:val="18"/>
        </w:rPr>
      </w:pPr>
      <w:r w:rsidRPr="00367F50">
        <w:rPr>
          <w:sz w:val="18"/>
          <w:szCs w:val="18"/>
        </w:rPr>
        <w:t xml:space="preserve">3.1.2 формирование и направление запросов; </w:t>
      </w:r>
    </w:p>
    <w:p w:rsidR="00367F50" w:rsidRPr="00367F50" w:rsidRDefault="00367F50" w:rsidP="00367F50">
      <w:pPr>
        <w:jc w:val="both"/>
        <w:rPr>
          <w:sz w:val="18"/>
          <w:szCs w:val="18"/>
        </w:rPr>
      </w:pPr>
      <w:r w:rsidRPr="00367F50">
        <w:rPr>
          <w:sz w:val="18"/>
          <w:szCs w:val="18"/>
        </w:rPr>
        <w:t xml:space="preserve">3.1.3 рассмотрение заявления и принятие решения; </w:t>
      </w:r>
    </w:p>
    <w:p w:rsidR="00367F50" w:rsidRPr="00367F50" w:rsidRDefault="00367F50" w:rsidP="00367F50">
      <w:pPr>
        <w:jc w:val="both"/>
        <w:rPr>
          <w:sz w:val="18"/>
          <w:szCs w:val="18"/>
        </w:rPr>
      </w:pPr>
      <w:r w:rsidRPr="00367F50">
        <w:rPr>
          <w:sz w:val="18"/>
          <w:szCs w:val="18"/>
        </w:rPr>
        <w:t xml:space="preserve">3.1.4 выдача заявителю результата предоставления муниципальной услуги. </w:t>
      </w:r>
    </w:p>
    <w:p w:rsidR="00367F50" w:rsidRPr="00367F50" w:rsidRDefault="00367F50" w:rsidP="00367F50">
      <w:pPr>
        <w:jc w:val="center"/>
        <w:rPr>
          <w:b/>
          <w:sz w:val="18"/>
          <w:szCs w:val="18"/>
        </w:rPr>
      </w:pPr>
      <w:r w:rsidRPr="00367F50">
        <w:rPr>
          <w:b/>
          <w:sz w:val="18"/>
          <w:szCs w:val="18"/>
        </w:rPr>
        <w:t>Прием и регистрация заявления для получения муниципальной услуги</w:t>
      </w:r>
    </w:p>
    <w:p w:rsidR="00367F50" w:rsidRPr="00367F50" w:rsidRDefault="00367F50" w:rsidP="00367F50">
      <w:pPr>
        <w:jc w:val="both"/>
        <w:rPr>
          <w:sz w:val="18"/>
          <w:szCs w:val="18"/>
        </w:rPr>
      </w:pPr>
      <w:r w:rsidRPr="00367F50">
        <w:rPr>
          <w:sz w:val="18"/>
          <w:szCs w:val="18"/>
        </w:rPr>
        <w:t xml:space="preserve">3.2. Основанием для начала административной процедуры является обращение заявителя с заявлением для предоставления муниципальной услуги. </w:t>
      </w:r>
    </w:p>
    <w:p w:rsidR="00367F50" w:rsidRPr="00367F50" w:rsidRDefault="00367F50" w:rsidP="00367F50">
      <w:pPr>
        <w:jc w:val="both"/>
        <w:rPr>
          <w:sz w:val="18"/>
          <w:szCs w:val="18"/>
        </w:rPr>
      </w:pPr>
      <w:r w:rsidRPr="00367F50">
        <w:rPr>
          <w:sz w:val="18"/>
          <w:szCs w:val="18"/>
        </w:rPr>
        <w:t xml:space="preserve">3.3. Заявление представляется заявителем (представителем заявителя) в Администрацию или МФЦ. </w:t>
      </w:r>
    </w:p>
    <w:p w:rsidR="00367F50" w:rsidRPr="00367F50" w:rsidRDefault="00367F50" w:rsidP="00367F50">
      <w:pPr>
        <w:jc w:val="both"/>
        <w:rPr>
          <w:sz w:val="18"/>
          <w:szCs w:val="18"/>
        </w:rPr>
      </w:pPr>
      <w:r w:rsidRPr="00367F50">
        <w:rPr>
          <w:sz w:val="18"/>
          <w:szCs w:val="18"/>
        </w:rPr>
        <w:t xml:space="preserve">Заявление направляется заявителем (представителем заявителя) в Администрацию на бумажном носителе посредством почтового отправления или представляется лично или в форме электронного документа. </w:t>
      </w:r>
    </w:p>
    <w:p w:rsidR="00367F50" w:rsidRPr="00367F50" w:rsidRDefault="00367F50" w:rsidP="00367F50">
      <w:pPr>
        <w:jc w:val="both"/>
        <w:rPr>
          <w:sz w:val="18"/>
          <w:szCs w:val="18"/>
        </w:rPr>
      </w:pPr>
      <w:r w:rsidRPr="00367F50">
        <w:rPr>
          <w:sz w:val="18"/>
          <w:szCs w:val="18"/>
        </w:rPr>
        <w:t xml:space="preserve">Заявление подписывается заявителем либо представителем заявителя. </w:t>
      </w:r>
    </w:p>
    <w:p w:rsidR="00367F50" w:rsidRPr="00367F50" w:rsidRDefault="00367F50" w:rsidP="00367F50">
      <w:pPr>
        <w:jc w:val="both"/>
        <w:rPr>
          <w:sz w:val="18"/>
          <w:szCs w:val="18"/>
        </w:rPr>
      </w:pPr>
      <w:r w:rsidRPr="00367F50">
        <w:rPr>
          <w:sz w:val="18"/>
          <w:szCs w:val="18"/>
        </w:rPr>
        <w:t xml:space="preserve">3.4. 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 </w:t>
      </w:r>
    </w:p>
    <w:p w:rsidR="00367F50" w:rsidRPr="00367F50" w:rsidRDefault="00367F50" w:rsidP="00367F50">
      <w:pPr>
        <w:jc w:val="both"/>
        <w:rPr>
          <w:sz w:val="18"/>
          <w:szCs w:val="18"/>
        </w:rPr>
      </w:pPr>
      <w:r w:rsidRPr="00367F50">
        <w:rPr>
          <w:sz w:val="18"/>
          <w:szCs w:val="18"/>
        </w:rPr>
        <w:t xml:space="preserve">При представлении заявителем документов устанавливается личность заявителя, проверяются полномочия заявителя, осуществляется проверка соответствия сведений, указанных в заявлении, представленным документам, полноты и правильности оформления заявления. </w:t>
      </w:r>
    </w:p>
    <w:p w:rsidR="00367F50" w:rsidRPr="00367F50" w:rsidRDefault="00367F50" w:rsidP="00367F50">
      <w:pPr>
        <w:jc w:val="both"/>
        <w:rPr>
          <w:sz w:val="18"/>
          <w:szCs w:val="18"/>
        </w:rPr>
      </w:pPr>
      <w:r w:rsidRPr="00367F50">
        <w:rPr>
          <w:sz w:val="18"/>
          <w:szCs w:val="18"/>
        </w:rPr>
        <w:t xml:space="preserve">3.5. При приеме заявления сотрудник Администрации, специалист МФЦ, ответственный за прием и регистрацию документов по предоставлению муниципальной услуги, проверяет: </w:t>
      </w:r>
    </w:p>
    <w:p w:rsidR="00367F50" w:rsidRPr="00367F50" w:rsidRDefault="00367F50" w:rsidP="00367F50">
      <w:pPr>
        <w:jc w:val="both"/>
        <w:rPr>
          <w:sz w:val="18"/>
          <w:szCs w:val="18"/>
        </w:rPr>
      </w:pPr>
      <w:r w:rsidRPr="00367F50">
        <w:rPr>
          <w:sz w:val="18"/>
          <w:szCs w:val="18"/>
        </w:rPr>
        <w:t xml:space="preserve">- правильность заполнения заявления; </w:t>
      </w:r>
    </w:p>
    <w:p w:rsidR="00367F50" w:rsidRPr="00367F50" w:rsidRDefault="00367F50" w:rsidP="00367F50">
      <w:pPr>
        <w:jc w:val="both"/>
        <w:rPr>
          <w:sz w:val="18"/>
          <w:szCs w:val="18"/>
        </w:rPr>
      </w:pPr>
      <w:r w:rsidRPr="00367F50">
        <w:rPr>
          <w:sz w:val="18"/>
          <w:szCs w:val="18"/>
        </w:rPr>
        <w:t xml:space="preserve">- действительность основного документа, удостоверяющего личность заявителя, и (или) доверенности от уполномоченного лица; </w:t>
      </w:r>
    </w:p>
    <w:p w:rsidR="00367F50" w:rsidRPr="00367F50" w:rsidRDefault="00367F50" w:rsidP="00367F50">
      <w:pPr>
        <w:jc w:val="both"/>
        <w:rPr>
          <w:sz w:val="18"/>
          <w:szCs w:val="18"/>
        </w:rPr>
      </w:pPr>
      <w:r w:rsidRPr="00367F50">
        <w:rPr>
          <w:sz w:val="18"/>
          <w:szCs w:val="18"/>
        </w:rPr>
        <w:t xml:space="preserve">- осуществляет сверку сведений, указанных заявителем в заявлении, со сведениями, содержащимися в паспорте и других представленных документах; </w:t>
      </w:r>
    </w:p>
    <w:p w:rsidR="00367F50" w:rsidRPr="00367F50" w:rsidRDefault="00367F50" w:rsidP="00367F50">
      <w:pPr>
        <w:jc w:val="both"/>
        <w:rPr>
          <w:sz w:val="18"/>
          <w:szCs w:val="18"/>
        </w:rPr>
      </w:pPr>
      <w:r w:rsidRPr="00367F50">
        <w:rPr>
          <w:sz w:val="18"/>
          <w:szCs w:val="18"/>
        </w:rPr>
        <w:t xml:space="preserve">- комплектность документов, прилагаемых к заявлению. </w:t>
      </w:r>
    </w:p>
    <w:p w:rsidR="00367F50" w:rsidRPr="00367F50" w:rsidRDefault="00367F50" w:rsidP="00367F50">
      <w:pPr>
        <w:jc w:val="both"/>
        <w:rPr>
          <w:sz w:val="18"/>
          <w:szCs w:val="18"/>
        </w:rPr>
      </w:pPr>
      <w:r w:rsidRPr="00367F50">
        <w:rPr>
          <w:sz w:val="18"/>
          <w:szCs w:val="18"/>
        </w:rPr>
        <w:t xml:space="preserve">3.6. Поступившие заявление и документы, в том числе из МФЦ, регистрируются с присвоением входящего номера и указанием даты получения. </w:t>
      </w:r>
    </w:p>
    <w:p w:rsidR="00367F50" w:rsidRPr="00367F50" w:rsidRDefault="00367F50" w:rsidP="00367F50">
      <w:pPr>
        <w:jc w:val="both"/>
        <w:rPr>
          <w:sz w:val="18"/>
          <w:szCs w:val="18"/>
        </w:rPr>
      </w:pPr>
      <w:r w:rsidRPr="00367F50">
        <w:rPr>
          <w:sz w:val="18"/>
          <w:szCs w:val="18"/>
        </w:rPr>
        <w:t xml:space="preserve">3.7. Если заявление и документы представляются заявителем (представителем заявителя) в МФЦ лично, то заявителю (представителю заявителя) выдается расписка в получении документов, форма которой предусмотрена специализированной программой специалистов МФЦ. </w:t>
      </w:r>
    </w:p>
    <w:p w:rsidR="00367F50" w:rsidRPr="00367F50" w:rsidRDefault="00367F50" w:rsidP="00367F50">
      <w:pPr>
        <w:jc w:val="both"/>
        <w:rPr>
          <w:sz w:val="18"/>
          <w:szCs w:val="18"/>
        </w:rPr>
      </w:pPr>
      <w:r w:rsidRPr="00367F50">
        <w:rPr>
          <w:sz w:val="18"/>
          <w:szCs w:val="18"/>
        </w:rPr>
        <w:t xml:space="preserve">Расписка выдается заявителю (представителю заявителя) в день получения МФЦ таких документов. </w:t>
      </w:r>
    </w:p>
    <w:p w:rsidR="00367F50" w:rsidRPr="00367F50" w:rsidRDefault="00367F50" w:rsidP="00367F50">
      <w:pPr>
        <w:jc w:val="both"/>
        <w:rPr>
          <w:sz w:val="18"/>
          <w:szCs w:val="18"/>
        </w:rPr>
      </w:pPr>
      <w:r w:rsidRPr="00367F50">
        <w:rPr>
          <w:sz w:val="18"/>
          <w:szCs w:val="18"/>
        </w:rPr>
        <w:t xml:space="preserve">3.8. В случае если заявление и документы представлены в Администрацию посредством почтового отправления, расписка в получении таких заявлений и документов направляется Администрацией заявителю указанным в заявлении способом. </w:t>
      </w:r>
    </w:p>
    <w:p w:rsidR="00367F50" w:rsidRPr="00367F50" w:rsidRDefault="00367F50" w:rsidP="00367F50">
      <w:pPr>
        <w:jc w:val="both"/>
        <w:rPr>
          <w:sz w:val="18"/>
          <w:szCs w:val="18"/>
        </w:rPr>
      </w:pPr>
      <w:r w:rsidRPr="00367F50">
        <w:rPr>
          <w:sz w:val="18"/>
          <w:szCs w:val="18"/>
        </w:rPr>
        <w:t xml:space="preserve">3.9. Получение заявления и документов, представляемых в форме электронных документов, подтверждается Администрацией путем направления заявителю (представителю заявителя) уведомления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перечня наименований файлов, представленных в форме электронных документов, с указанием их объема. Уведомление о получении заявления направляется указанным заявителем в заявлении способом в день поступления заявления в Администрацию. </w:t>
      </w:r>
    </w:p>
    <w:p w:rsidR="00367F50" w:rsidRPr="00367F50" w:rsidRDefault="00367F50" w:rsidP="00367F50">
      <w:pPr>
        <w:jc w:val="both"/>
        <w:rPr>
          <w:sz w:val="18"/>
          <w:szCs w:val="18"/>
        </w:rPr>
      </w:pPr>
      <w:r w:rsidRPr="00367F50">
        <w:rPr>
          <w:sz w:val="18"/>
          <w:szCs w:val="18"/>
        </w:rPr>
        <w:t xml:space="preserve">3.10. Заявление и документы (при их наличии), представленные заявителем (представителем заявителя) через МФЦ, передаются МФЦ в Администрацию в электронном виде в день обращения заявителя (представителя заявителя), на бумажном носителе в срок, установленный соглашением, заключенным Администрацией с МФЦ. </w:t>
      </w:r>
    </w:p>
    <w:p w:rsidR="00367F50" w:rsidRPr="00367F50" w:rsidRDefault="00367F50" w:rsidP="00367F50">
      <w:pPr>
        <w:jc w:val="both"/>
        <w:rPr>
          <w:sz w:val="18"/>
          <w:szCs w:val="18"/>
        </w:rPr>
      </w:pPr>
      <w:r w:rsidRPr="00367F50">
        <w:rPr>
          <w:sz w:val="18"/>
          <w:szCs w:val="18"/>
        </w:rPr>
        <w:t xml:space="preserve">3.11. При поступлении обращения за получением услуг в электронной форме, подписанного усиленной квалифицированной электронной подписью, сотрудник администрации, ответственный за прием и регистрацию документов по предоставлению муниципальной услуги, обязан провести проверку действительности такой подписи, с использованием которой подписан электронный документ (пакет электронных документов) о предоставлении муниципальной услуги, в части соблюдения условий, указанных в статье 11 Федерального закона № 63-ФЗ. </w:t>
      </w:r>
    </w:p>
    <w:p w:rsidR="00367F50" w:rsidRPr="00367F50" w:rsidRDefault="00367F50" w:rsidP="00367F50">
      <w:pPr>
        <w:jc w:val="both"/>
        <w:rPr>
          <w:sz w:val="18"/>
          <w:szCs w:val="18"/>
        </w:rPr>
      </w:pPr>
      <w:r w:rsidRPr="00367F50">
        <w:rPr>
          <w:sz w:val="18"/>
          <w:szCs w:val="18"/>
        </w:rPr>
        <w:t xml:space="preserve">3.12.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 заявителю направляется отказ в приеме к рассмотрению документов с указанием пунктов статьи 11 Федерального закона № 63-ФЗ, которые послужили основанием для принятия указанного решения, указанным заявителем в заявлении способом. </w:t>
      </w:r>
    </w:p>
    <w:p w:rsidR="00367F50" w:rsidRPr="00367F50" w:rsidRDefault="00367F50" w:rsidP="00367F50">
      <w:pPr>
        <w:jc w:val="both"/>
        <w:rPr>
          <w:sz w:val="18"/>
          <w:szCs w:val="18"/>
        </w:rPr>
      </w:pPr>
      <w:r w:rsidRPr="00367F50">
        <w:rPr>
          <w:sz w:val="18"/>
          <w:szCs w:val="18"/>
        </w:rPr>
        <w:t xml:space="preserve">3.13. Критерием принятия решения о приеме заявления является соблюдение требований, предусмотренных пунктом 2.6 Административного регламента. </w:t>
      </w:r>
    </w:p>
    <w:p w:rsidR="00367F50" w:rsidRPr="00367F50" w:rsidRDefault="00367F50" w:rsidP="00367F50">
      <w:pPr>
        <w:jc w:val="both"/>
        <w:rPr>
          <w:sz w:val="18"/>
          <w:szCs w:val="18"/>
        </w:rPr>
      </w:pPr>
      <w:r w:rsidRPr="00367F50">
        <w:rPr>
          <w:sz w:val="18"/>
          <w:szCs w:val="18"/>
        </w:rPr>
        <w:lastRenderedPageBreak/>
        <w:t xml:space="preserve">3.14. Зарегистрированное заявление и документы при отсутствии оснований, предусмотренных пунктом 2.11 Административного регламента, передаются на рассмотрение главе Администрации, который определяет исполнителя, ответственного за работу с поступившим заявлением (далее - ответственный исполнитель). </w:t>
      </w:r>
    </w:p>
    <w:p w:rsidR="00367F50" w:rsidRPr="00367F50" w:rsidRDefault="00367F50" w:rsidP="00367F50">
      <w:pPr>
        <w:jc w:val="both"/>
        <w:rPr>
          <w:sz w:val="18"/>
          <w:szCs w:val="18"/>
        </w:rPr>
      </w:pPr>
      <w:r w:rsidRPr="00367F50">
        <w:rPr>
          <w:sz w:val="18"/>
          <w:szCs w:val="18"/>
        </w:rPr>
        <w:t xml:space="preserve">3.15. Продолжительность административной процедуры (максимальный срок ее выполнения) составляет 1 рабочий день. </w:t>
      </w:r>
    </w:p>
    <w:p w:rsidR="00367F50" w:rsidRPr="00367F50" w:rsidRDefault="00367F50" w:rsidP="00367F50">
      <w:pPr>
        <w:jc w:val="both"/>
        <w:rPr>
          <w:sz w:val="18"/>
          <w:szCs w:val="18"/>
        </w:rPr>
      </w:pPr>
      <w:r w:rsidRPr="00367F50">
        <w:rPr>
          <w:sz w:val="18"/>
          <w:szCs w:val="18"/>
        </w:rPr>
        <w:t xml:space="preserve">3.16. Результатом административной процедуры является прием и регистрация поступившего заявления, определение ответственного исполнителя либо направление заявителю отказа в приеме к рассмотрению документов. </w:t>
      </w:r>
    </w:p>
    <w:p w:rsidR="00367F50" w:rsidRPr="00367F50" w:rsidRDefault="00367F50" w:rsidP="00367F50">
      <w:pPr>
        <w:jc w:val="center"/>
        <w:rPr>
          <w:b/>
          <w:sz w:val="18"/>
          <w:szCs w:val="18"/>
        </w:rPr>
      </w:pPr>
      <w:r w:rsidRPr="00367F50">
        <w:rPr>
          <w:b/>
          <w:sz w:val="18"/>
          <w:szCs w:val="18"/>
        </w:rPr>
        <w:t>Формирование и направление запросов</w:t>
      </w:r>
    </w:p>
    <w:p w:rsidR="00367F50" w:rsidRPr="00367F50" w:rsidRDefault="00367F50" w:rsidP="00367F50">
      <w:pPr>
        <w:jc w:val="both"/>
        <w:rPr>
          <w:sz w:val="18"/>
          <w:szCs w:val="18"/>
        </w:rPr>
      </w:pPr>
      <w:r w:rsidRPr="00367F50">
        <w:rPr>
          <w:sz w:val="18"/>
          <w:szCs w:val="18"/>
        </w:rPr>
        <w:t xml:space="preserve">3.17. Основанием для начала административной процедуры является прием заявления без приложения документов, указанных в пункте 2.7 Административного регламента. </w:t>
      </w:r>
    </w:p>
    <w:p w:rsidR="00367F50" w:rsidRPr="00367F50" w:rsidRDefault="00367F50" w:rsidP="00367F50">
      <w:pPr>
        <w:jc w:val="both"/>
        <w:rPr>
          <w:sz w:val="18"/>
          <w:szCs w:val="18"/>
        </w:rPr>
      </w:pPr>
      <w:r w:rsidRPr="00367F50">
        <w:rPr>
          <w:sz w:val="18"/>
          <w:szCs w:val="18"/>
        </w:rPr>
        <w:t xml:space="preserve">3.18. В этом случае в зависимости от представленных документов ответственный исполнитель в течение 3 рабочих дней со дня поступления заявления в Администрацию осуществляет подготовку и направление запросов в порядке межведомственного информационного взаимодействия. </w:t>
      </w:r>
    </w:p>
    <w:p w:rsidR="00367F50" w:rsidRPr="00367F50" w:rsidRDefault="00367F50" w:rsidP="00367F50">
      <w:pPr>
        <w:jc w:val="both"/>
        <w:rPr>
          <w:sz w:val="18"/>
          <w:szCs w:val="18"/>
        </w:rPr>
      </w:pPr>
      <w:r w:rsidRPr="00367F50">
        <w:rPr>
          <w:sz w:val="18"/>
          <w:szCs w:val="18"/>
        </w:rPr>
        <w:t xml:space="preserve">3.19. Направление запросов в рамках межведомственного информационного взаимодействия осуществляется в соответствии с требованиями Федерального закона № 210-ФЗ. </w:t>
      </w:r>
    </w:p>
    <w:p w:rsidR="00367F50" w:rsidRPr="00367F50" w:rsidRDefault="00367F50" w:rsidP="00367F50">
      <w:pPr>
        <w:jc w:val="both"/>
        <w:rPr>
          <w:sz w:val="18"/>
          <w:szCs w:val="18"/>
        </w:rPr>
      </w:pPr>
      <w:r w:rsidRPr="00367F50">
        <w:rPr>
          <w:sz w:val="18"/>
          <w:szCs w:val="18"/>
        </w:rPr>
        <w:t xml:space="preserve">3.20. 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w:t>
      </w:r>
    </w:p>
    <w:p w:rsidR="00367F50" w:rsidRPr="00367F50" w:rsidRDefault="00367F50" w:rsidP="00367F50">
      <w:pPr>
        <w:jc w:val="both"/>
        <w:rPr>
          <w:sz w:val="18"/>
          <w:szCs w:val="18"/>
        </w:rPr>
      </w:pPr>
      <w:r w:rsidRPr="00367F50">
        <w:rPr>
          <w:sz w:val="18"/>
          <w:szCs w:val="18"/>
        </w:rPr>
        <w:t xml:space="preserve">Межведомственные запросы в форме электронного документа подписываются электронной подписью. </w:t>
      </w:r>
    </w:p>
    <w:p w:rsidR="00367F50" w:rsidRPr="00367F50" w:rsidRDefault="00367F50" w:rsidP="00367F50">
      <w:pPr>
        <w:jc w:val="both"/>
        <w:rPr>
          <w:sz w:val="18"/>
          <w:szCs w:val="18"/>
        </w:rPr>
      </w:pPr>
      <w:r w:rsidRPr="00367F50">
        <w:rPr>
          <w:sz w:val="18"/>
          <w:szCs w:val="18"/>
        </w:rPr>
        <w:t xml:space="preserve">3.21. Продолжительность административной процедуры (максимальный срок ее выполнения) не может превышать 5 рабочих дней. </w:t>
      </w:r>
    </w:p>
    <w:p w:rsidR="00367F50" w:rsidRPr="00367F50" w:rsidRDefault="00367F50" w:rsidP="00367F50">
      <w:pPr>
        <w:jc w:val="both"/>
        <w:rPr>
          <w:sz w:val="18"/>
          <w:szCs w:val="18"/>
        </w:rPr>
      </w:pPr>
      <w:r w:rsidRPr="00367F50">
        <w:rPr>
          <w:sz w:val="18"/>
          <w:szCs w:val="18"/>
        </w:rPr>
        <w:t xml:space="preserve">3.22. Результатом административной процедуры является получение ответов на запросы о предоставлении информации и документов для предоставления муниципальной услуги, которые приобщаются к заявлению. </w:t>
      </w:r>
    </w:p>
    <w:p w:rsidR="00367F50" w:rsidRPr="00367F50" w:rsidRDefault="00367F50" w:rsidP="00367F50">
      <w:pPr>
        <w:jc w:val="center"/>
        <w:rPr>
          <w:b/>
          <w:sz w:val="18"/>
          <w:szCs w:val="18"/>
        </w:rPr>
      </w:pPr>
      <w:r w:rsidRPr="00367F50">
        <w:rPr>
          <w:b/>
          <w:sz w:val="18"/>
          <w:szCs w:val="18"/>
        </w:rPr>
        <w:t>Рассмотрение заявления и принятие решения</w:t>
      </w:r>
    </w:p>
    <w:p w:rsidR="00367F50" w:rsidRPr="00367F50" w:rsidRDefault="00367F50" w:rsidP="00367F50">
      <w:pPr>
        <w:jc w:val="both"/>
        <w:rPr>
          <w:sz w:val="18"/>
          <w:szCs w:val="18"/>
        </w:rPr>
      </w:pPr>
      <w:r w:rsidRPr="00367F50">
        <w:rPr>
          <w:sz w:val="18"/>
          <w:szCs w:val="18"/>
        </w:rPr>
        <w:t xml:space="preserve">3.23. Основанием для начала административной процедуры является поступление зарегистрированного заявления и приложенного к нему комплекта документов на рассмотрение ответственному исполнителю. </w:t>
      </w:r>
    </w:p>
    <w:p w:rsidR="00367F50" w:rsidRPr="00367F50" w:rsidRDefault="00367F50" w:rsidP="00367F50">
      <w:pPr>
        <w:jc w:val="both"/>
        <w:rPr>
          <w:sz w:val="18"/>
          <w:szCs w:val="18"/>
        </w:rPr>
      </w:pPr>
      <w:r w:rsidRPr="00367F50">
        <w:rPr>
          <w:sz w:val="18"/>
          <w:szCs w:val="18"/>
        </w:rPr>
        <w:t xml:space="preserve">Фамилия, имя и отчество (при наличии) ответственного исполнителя, телефон сообщаются заявителю по его обращению. </w:t>
      </w:r>
    </w:p>
    <w:p w:rsidR="00367F50" w:rsidRPr="00367F50" w:rsidRDefault="00367F50" w:rsidP="00367F50">
      <w:pPr>
        <w:jc w:val="both"/>
        <w:rPr>
          <w:sz w:val="18"/>
          <w:szCs w:val="18"/>
        </w:rPr>
      </w:pPr>
      <w:r w:rsidRPr="00367F50">
        <w:rPr>
          <w:sz w:val="18"/>
          <w:szCs w:val="18"/>
        </w:rPr>
        <w:t xml:space="preserve">3.24. Ответственный исполнитель осуществляет проверку сведений, содержащихся в заявлении и документах, представленных заявителем с целью определения: </w:t>
      </w:r>
    </w:p>
    <w:p w:rsidR="00367F50" w:rsidRPr="00367F50" w:rsidRDefault="00367F50" w:rsidP="00367F50">
      <w:pPr>
        <w:jc w:val="both"/>
        <w:rPr>
          <w:sz w:val="18"/>
          <w:szCs w:val="18"/>
        </w:rPr>
      </w:pPr>
      <w:r w:rsidRPr="00367F50">
        <w:rPr>
          <w:sz w:val="18"/>
          <w:szCs w:val="18"/>
        </w:rPr>
        <w:t xml:space="preserve">- полноты и достоверности сведений, содержащихся в представленных документах; </w:t>
      </w:r>
    </w:p>
    <w:p w:rsidR="00367F50" w:rsidRPr="00367F50" w:rsidRDefault="00367F50" w:rsidP="00367F50">
      <w:pPr>
        <w:jc w:val="both"/>
        <w:rPr>
          <w:sz w:val="18"/>
          <w:szCs w:val="18"/>
        </w:rPr>
      </w:pPr>
      <w:r w:rsidRPr="00367F50">
        <w:rPr>
          <w:sz w:val="18"/>
          <w:szCs w:val="18"/>
        </w:rPr>
        <w:t xml:space="preserve">- согласованности представленной информации между отдельными документами комплекта; </w:t>
      </w:r>
    </w:p>
    <w:p w:rsidR="00367F50" w:rsidRPr="00367F50" w:rsidRDefault="00367F50" w:rsidP="00367F50">
      <w:pPr>
        <w:jc w:val="both"/>
        <w:rPr>
          <w:sz w:val="18"/>
          <w:szCs w:val="18"/>
        </w:rPr>
      </w:pPr>
      <w:r w:rsidRPr="00367F50">
        <w:rPr>
          <w:sz w:val="18"/>
          <w:szCs w:val="18"/>
        </w:rPr>
        <w:t xml:space="preserve">- наличия оснований для отказа в предоставлении муниципальной услуги, предусмотренных пунктом 2.13 Административного регламента. </w:t>
      </w:r>
    </w:p>
    <w:p w:rsidR="00367F50" w:rsidRPr="00367F50" w:rsidRDefault="00367F50" w:rsidP="00367F50">
      <w:pPr>
        <w:jc w:val="both"/>
        <w:rPr>
          <w:sz w:val="18"/>
          <w:szCs w:val="18"/>
        </w:rPr>
      </w:pPr>
      <w:r w:rsidRPr="00367F50">
        <w:rPr>
          <w:sz w:val="18"/>
          <w:szCs w:val="18"/>
        </w:rPr>
        <w:t xml:space="preserve">3.25. При наличии оснований для предоставления муниципальной услуги ответственный исполнитель осуществляет подготовку проекта постановления Администрации в срок, не превышающий 30 рабочих дней со дня поступления к нему заявления и документов. </w:t>
      </w:r>
    </w:p>
    <w:p w:rsidR="00367F50" w:rsidRPr="00367F50" w:rsidRDefault="00367F50" w:rsidP="00367F50">
      <w:pPr>
        <w:jc w:val="both"/>
        <w:rPr>
          <w:sz w:val="18"/>
          <w:szCs w:val="18"/>
        </w:rPr>
      </w:pPr>
      <w:r w:rsidRPr="00367F50">
        <w:rPr>
          <w:sz w:val="18"/>
          <w:szCs w:val="18"/>
        </w:rPr>
        <w:t xml:space="preserve">3.26. При наличии оснований для отказа в предоставлении муниципальной услуги ответственный исполнитель готовит проект постановления об отказе в предоставлении муниципальной услуги с указанием причин отказа. </w:t>
      </w:r>
    </w:p>
    <w:p w:rsidR="00367F50" w:rsidRPr="00367F50" w:rsidRDefault="00367F50" w:rsidP="00367F50">
      <w:pPr>
        <w:jc w:val="both"/>
        <w:rPr>
          <w:sz w:val="18"/>
          <w:szCs w:val="18"/>
        </w:rPr>
      </w:pPr>
      <w:r w:rsidRPr="00367F50">
        <w:rPr>
          <w:sz w:val="18"/>
          <w:szCs w:val="18"/>
        </w:rPr>
        <w:t xml:space="preserve">3.27. Подготовленные проекты постановлений Администрации о предоставлении муниципальной услуги или об отказе в предоставлении муниципальной услуги направляются на согласование главе Администрации. </w:t>
      </w:r>
    </w:p>
    <w:p w:rsidR="00367F50" w:rsidRPr="00367F50" w:rsidRDefault="00367F50" w:rsidP="00367F50">
      <w:pPr>
        <w:jc w:val="both"/>
        <w:rPr>
          <w:sz w:val="18"/>
          <w:szCs w:val="18"/>
        </w:rPr>
      </w:pPr>
      <w:r w:rsidRPr="00367F50">
        <w:rPr>
          <w:sz w:val="18"/>
          <w:szCs w:val="18"/>
        </w:rPr>
        <w:t xml:space="preserve">В случае несогласия с подготовленными документами, обнаружения ошибок и недочетов в нем, замечания исправляются ответственным исполнителем незамедлительно в течение срока административной процедуры. </w:t>
      </w:r>
    </w:p>
    <w:p w:rsidR="00367F50" w:rsidRPr="00367F50" w:rsidRDefault="00367F50" w:rsidP="00367F50">
      <w:pPr>
        <w:jc w:val="both"/>
        <w:rPr>
          <w:sz w:val="18"/>
          <w:szCs w:val="18"/>
        </w:rPr>
      </w:pPr>
      <w:r w:rsidRPr="00367F50">
        <w:rPr>
          <w:sz w:val="18"/>
          <w:szCs w:val="18"/>
        </w:rPr>
        <w:t xml:space="preserve">После согласования проекты постановлений Администрации направляются на подпись главе Администрации. </w:t>
      </w:r>
    </w:p>
    <w:p w:rsidR="00367F50" w:rsidRPr="00367F50" w:rsidRDefault="00367F50" w:rsidP="00367F50">
      <w:pPr>
        <w:jc w:val="both"/>
        <w:rPr>
          <w:sz w:val="18"/>
          <w:szCs w:val="18"/>
        </w:rPr>
      </w:pPr>
      <w:r w:rsidRPr="00367F50">
        <w:rPr>
          <w:sz w:val="18"/>
          <w:szCs w:val="18"/>
        </w:rPr>
        <w:t xml:space="preserve">3.28. Подписанные главой Администрации постановления регистрируются в установленном порядке. </w:t>
      </w:r>
    </w:p>
    <w:p w:rsidR="00367F50" w:rsidRPr="00367F50" w:rsidRDefault="00367F50" w:rsidP="00367F50">
      <w:pPr>
        <w:jc w:val="both"/>
        <w:rPr>
          <w:sz w:val="18"/>
          <w:szCs w:val="18"/>
        </w:rPr>
      </w:pPr>
      <w:r w:rsidRPr="00367F50">
        <w:rPr>
          <w:sz w:val="18"/>
          <w:szCs w:val="18"/>
        </w:rPr>
        <w:t xml:space="preserve">3.29. Продолжительность административной процедуры (максимальный срок ее выполнения) составляет 30 рабочих дней. </w:t>
      </w:r>
    </w:p>
    <w:p w:rsidR="00367F50" w:rsidRPr="00367F50" w:rsidRDefault="00367F50" w:rsidP="00367F50">
      <w:pPr>
        <w:jc w:val="both"/>
        <w:rPr>
          <w:sz w:val="18"/>
          <w:szCs w:val="18"/>
        </w:rPr>
      </w:pPr>
      <w:r w:rsidRPr="00367F50">
        <w:rPr>
          <w:sz w:val="18"/>
          <w:szCs w:val="18"/>
        </w:rPr>
        <w:t xml:space="preserve">3.30. Результатом административной процедуры являются оформленные и зарегистрированные в установленном порядке постановления Администрации с результатами предоставления муниципальной услуги. </w:t>
      </w:r>
    </w:p>
    <w:p w:rsidR="00367F50" w:rsidRPr="00367F50" w:rsidRDefault="00367F50" w:rsidP="00367F50">
      <w:pPr>
        <w:jc w:val="center"/>
        <w:rPr>
          <w:b/>
          <w:sz w:val="18"/>
          <w:szCs w:val="18"/>
        </w:rPr>
      </w:pPr>
      <w:r w:rsidRPr="00367F50">
        <w:rPr>
          <w:b/>
          <w:sz w:val="18"/>
          <w:szCs w:val="18"/>
        </w:rPr>
        <w:t>Выдача заявителю результата предоставления муниципальной услуги</w:t>
      </w:r>
    </w:p>
    <w:p w:rsidR="00367F50" w:rsidRPr="00367F50" w:rsidRDefault="00367F50" w:rsidP="00367F50">
      <w:pPr>
        <w:jc w:val="both"/>
        <w:rPr>
          <w:sz w:val="18"/>
          <w:szCs w:val="18"/>
        </w:rPr>
      </w:pPr>
      <w:r w:rsidRPr="00367F50">
        <w:rPr>
          <w:sz w:val="18"/>
          <w:szCs w:val="18"/>
        </w:rPr>
        <w:t xml:space="preserve">3.31. Основанием для начала административной процедуры являются оформленные и зарегистрированные в установленном порядке следующие документы: </w:t>
      </w:r>
    </w:p>
    <w:p w:rsidR="00367F50" w:rsidRPr="00367F50" w:rsidRDefault="00367F50" w:rsidP="00367F50">
      <w:pPr>
        <w:jc w:val="both"/>
        <w:rPr>
          <w:sz w:val="18"/>
          <w:szCs w:val="18"/>
        </w:rPr>
      </w:pPr>
      <w:r w:rsidRPr="00367F50">
        <w:rPr>
          <w:sz w:val="18"/>
          <w:szCs w:val="18"/>
        </w:rPr>
        <w:t xml:space="preserve">1) постановление Администрации о принятии решения о предоставлении заявителю жилого помещения муниципального жилищного фонда по договору социального найма; </w:t>
      </w:r>
    </w:p>
    <w:p w:rsidR="00367F50" w:rsidRPr="00367F50" w:rsidRDefault="00367F50" w:rsidP="00367F50">
      <w:pPr>
        <w:jc w:val="both"/>
        <w:rPr>
          <w:sz w:val="18"/>
          <w:szCs w:val="18"/>
        </w:rPr>
      </w:pPr>
      <w:r w:rsidRPr="00367F50">
        <w:rPr>
          <w:sz w:val="18"/>
          <w:szCs w:val="18"/>
        </w:rPr>
        <w:t xml:space="preserve">2) уведомление заявителя об отказе в предоставлении жилого помещения муниципального жилищного фонда по договору социального найма. </w:t>
      </w:r>
    </w:p>
    <w:p w:rsidR="00367F50" w:rsidRPr="00367F50" w:rsidRDefault="00367F50" w:rsidP="00367F50">
      <w:pPr>
        <w:jc w:val="both"/>
        <w:rPr>
          <w:sz w:val="18"/>
          <w:szCs w:val="18"/>
        </w:rPr>
      </w:pPr>
      <w:r w:rsidRPr="00367F50">
        <w:rPr>
          <w:sz w:val="18"/>
          <w:szCs w:val="18"/>
        </w:rPr>
        <w:t xml:space="preserve">3.32. Критерием принятия решения о выдаче результата оказания муниципальной услуги заявителю являются подготовленные Администрацией документы, предусмотренные пунктом 3.31 Административного регламента. </w:t>
      </w:r>
    </w:p>
    <w:p w:rsidR="00367F50" w:rsidRPr="00367F50" w:rsidRDefault="00367F50" w:rsidP="00367F50">
      <w:pPr>
        <w:jc w:val="both"/>
        <w:rPr>
          <w:sz w:val="18"/>
          <w:szCs w:val="18"/>
        </w:rPr>
      </w:pPr>
      <w:r w:rsidRPr="00367F50">
        <w:rPr>
          <w:sz w:val="18"/>
          <w:szCs w:val="18"/>
        </w:rPr>
        <w:t xml:space="preserve">3.33. Копия постановления Администрации направляется заявителю письмом в течение 3 рабочих дней со дня принятия решения. Способы выдачи результата могут быть и лично при обращении в Администрацию, в МФЦ и посредством почтового отправления. </w:t>
      </w:r>
    </w:p>
    <w:p w:rsidR="00367F50" w:rsidRPr="00367F50" w:rsidRDefault="00367F50" w:rsidP="00367F50">
      <w:pPr>
        <w:jc w:val="both"/>
        <w:rPr>
          <w:sz w:val="18"/>
          <w:szCs w:val="18"/>
        </w:rPr>
      </w:pPr>
      <w:r w:rsidRPr="00367F50">
        <w:rPr>
          <w:sz w:val="18"/>
          <w:szCs w:val="18"/>
        </w:rPr>
        <w:t xml:space="preserve">3.34. При наличии в заявлении указания о выдаче результата предоставления муниципальной услуги через МФЦ по месту представления заявления Администрация обеспечивает его передачу в МФЦ для выдачи заявителю результата предоставления муниципальной услуги. </w:t>
      </w:r>
    </w:p>
    <w:p w:rsidR="00367F50" w:rsidRPr="00367F50" w:rsidRDefault="00367F50" w:rsidP="00367F50">
      <w:pPr>
        <w:jc w:val="both"/>
        <w:rPr>
          <w:sz w:val="18"/>
          <w:szCs w:val="18"/>
        </w:rPr>
      </w:pPr>
      <w:r w:rsidRPr="00367F50">
        <w:rPr>
          <w:sz w:val="18"/>
          <w:szCs w:val="18"/>
        </w:rPr>
        <w:t xml:space="preserve">3.35. Продолжительность административной процедуры (максимальный срок ее выполнения) составляет 3 рабочих дня. </w:t>
      </w:r>
    </w:p>
    <w:p w:rsidR="00367F50" w:rsidRPr="00367F50" w:rsidRDefault="00367F50" w:rsidP="00367F50">
      <w:pPr>
        <w:jc w:val="both"/>
        <w:rPr>
          <w:sz w:val="18"/>
          <w:szCs w:val="18"/>
        </w:rPr>
      </w:pPr>
      <w:r w:rsidRPr="00367F50">
        <w:rPr>
          <w:sz w:val="18"/>
          <w:szCs w:val="18"/>
        </w:rPr>
        <w:t xml:space="preserve">3.36. Результатом административной процедуры является выдача заявителю результата предоставления муниципальной услуги. </w:t>
      </w:r>
    </w:p>
    <w:p w:rsidR="00367F50" w:rsidRPr="00367F50" w:rsidRDefault="00367F50" w:rsidP="00367F50">
      <w:pPr>
        <w:jc w:val="center"/>
        <w:rPr>
          <w:b/>
          <w:sz w:val="18"/>
          <w:szCs w:val="18"/>
        </w:rPr>
      </w:pPr>
      <w:r w:rsidRPr="00367F50">
        <w:rPr>
          <w:b/>
          <w:sz w:val="18"/>
          <w:szCs w:val="18"/>
        </w:rPr>
        <w:t>IV. Формы контроля за исполнением административного регламента</w:t>
      </w:r>
    </w:p>
    <w:p w:rsidR="00367F50" w:rsidRPr="00367F50" w:rsidRDefault="00367F50" w:rsidP="00367F50">
      <w:pPr>
        <w:jc w:val="both"/>
        <w:rPr>
          <w:sz w:val="18"/>
          <w:szCs w:val="18"/>
        </w:rPr>
      </w:pPr>
      <w:r w:rsidRPr="00367F50">
        <w:rPr>
          <w:sz w:val="18"/>
          <w:szCs w:val="18"/>
        </w:rPr>
        <w:t xml:space="preserve">4.1. 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постоянно главой Администрации, а также муниципальными служащими, ответственными за выполнение административных действий, входящих в состав административных процедур, в рамках своей компетенции. </w:t>
      </w:r>
    </w:p>
    <w:p w:rsidR="00367F50" w:rsidRPr="00367F50" w:rsidRDefault="00367F50" w:rsidP="00367F50">
      <w:pPr>
        <w:jc w:val="both"/>
        <w:rPr>
          <w:sz w:val="18"/>
          <w:szCs w:val="18"/>
        </w:rPr>
      </w:pPr>
      <w:r w:rsidRPr="00367F50">
        <w:rPr>
          <w:sz w:val="18"/>
          <w:szCs w:val="18"/>
        </w:rPr>
        <w:t xml:space="preserve">Текущий контроль осуществляется путем проведения проверок исполнения положений Административного регламента, иных нормативных правовых актов Российской Федерации, регулирующих вопросы, связанные с предоставлением муниципальной услуги. </w:t>
      </w:r>
    </w:p>
    <w:p w:rsidR="00367F50" w:rsidRPr="00367F50" w:rsidRDefault="00367F50" w:rsidP="00367F50">
      <w:pPr>
        <w:jc w:val="both"/>
        <w:rPr>
          <w:sz w:val="18"/>
          <w:szCs w:val="18"/>
        </w:rPr>
      </w:pPr>
      <w:r w:rsidRPr="00367F50">
        <w:rPr>
          <w:sz w:val="18"/>
          <w:szCs w:val="18"/>
        </w:rPr>
        <w:lastRenderedPageBreak/>
        <w:t xml:space="preserve">4.2. В Администрации проводятся плановые и внеплановые проверки полноты и качества исполнения муниципальной услуги. </w:t>
      </w:r>
    </w:p>
    <w:p w:rsidR="00367F50" w:rsidRPr="00367F50" w:rsidRDefault="00367F50" w:rsidP="00367F50">
      <w:pPr>
        <w:jc w:val="both"/>
        <w:rPr>
          <w:sz w:val="18"/>
          <w:szCs w:val="18"/>
        </w:rPr>
      </w:pPr>
      <w:r w:rsidRPr="00367F50">
        <w:rPr>
          <w:sz w:val="18"/>
          <w:szCs w:val="18"/>
        </w:rPr>
        <w:t xml:space="preserve">При проведении плановой проверки рассматриваются все вопросы, связанные с исполнением муниципальной услуги (комплексные проверки), или вопросы, связанные с исполнением той или иной административной процедуры (тематические проверки). </w:t>
      </w:r>
    </w:p>
    <w:p w:rsidR="00367F50" w:rsidRPr="00367F50" w:rsidRDefault="00367F50" w:rsidP="00367F50">
      <w:pPr>
        <w:jc w:val="both"/>
        <w:rPr>
          <w:sz w:val="18"/>
          <w:szCs w:val="18"/>
        </w:rPr>
      </w:pPr>
      <w:r w:rsidRPr="00367F50">
        <w:rPr>
          <w:sz w:val="18"/>
          <w:szCs w:val="18"/>
        </w:rPr>
        <w:t xml:space="preserve">Периодичность осуществления проверок определяется главой Администрации. </w:t>
      </w:r>
    </w:p>
    <w:p w:rsidR="00367F50" w:rsidRPr="00367F50" w:rsidRDefault="00367F50" w:rsidP="00367F50">
      <w:pPr>
        <w:jc w:val="both"/>
        <w:rPr>
          <w:sz w:val="18"/>
          <w:szCs w:val="18"/>
        </w:rPr>
      </w:pPr>
      <w:r w:rsidRPr="00367F50">
        <w:rPr>
          <w:sz w:val="18"/>
          <w:szCs w:val="18"/>
        </w:rPr>
        <w:t xml:space="preserve">Внеплановые проверки проводятся в случае необходимости проверки устранения ранее выявленных нарушений, а также при поступлении в Администрацию обращений (жалоб) граждан и юридических лиц, связанных с нарушениями при предоставлении муниципальной услуги. </w:t>
      </w:r>
    </w:p>
    <w:p w:rsidR="00367F50" w:rsidRPr="00367F50" w:rsidRDefault="00367F50" w:rsidP="00367F50">
      <w:pPr>
        <w:jc w:val="both"/>
        <w:rPr>
          <w:sz w:val="18"/>
          <w:szCs w:val="18"/>
        </w:rPr>
      </w:pPr>
      <w:r w:rsidRPr="00367F50">
        <w:rPr>
          <w:sz w:val="18"/>
          <w:szCs w:val="18"/>
        </w:rPr>
        <w:t xml:space="preserve">Плановые и внеплановые проверки проводятся на основании распоряжений главы Администрации. </w:t>
      </w:r>
    </w:p>
    <w:p w:rsidR="00367F50" w:rsidRPr="00367F50" w:rsidRDefault="00367F50" w:rsidP="00367F50">
      <w:pPr>
        <w:jc w:val="both"/>
        <w:rPr>
          <w:sz w:val="18"/>
          <w:szCs w:val="18"/>
        </w:rPr>
      </w:pPr>
      <w:r w:rsidRPr="00367F50">
        <w:rPr>
          <w:sz w:val="18"/>
          <w:szCs w:val="18"/>
        </w:rPr>
        <w:t xml:space="preserve">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 </w:t>
      </w:r>
    </w:p>
    <w:p w:rsidR="00367F50" w:rsidRPr="00367F50" w:rsidRDefault="00367F50" w:rsidP="00367F50">
      <w:pPr>
        <w:jc w:val="both"/>
        <w:rPr>
          <w:sz w:val="18"/>
          <w:szCs w:val="18"/>
        </w:rPr>
      </w:pPr>
      <w:r w:rsidRPr="00367F50">
        <w:rPr>
          <w:sz w:val="18"/>
          <w:szCs w:val="18"/>
        </w:rPr>
        <w:t xml:space="preserve">4.4.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 </w:t>
      </w:r>
    </w:p>
    <w:p w:rsidR="00367F50" w:rsidRPr="00367F50" w:rsidRDefault="00367F50" w:rsidP="00367F50">
      <w:pPr>
        <w:jc w:val="both"/>
        <w:rPr>
          <w:sz w:val="18"/>
          <w:szCs w:val="18"/>
        </w:rPr>
      </w:pPr>
      <w:r w:rsidRPr="00367F50">
        <w:rPr>
          <w:sz w:val="18"/>
          <w:szCs w:val="18"/>
        </w:rPr>
        <w:t xml:space="preserve">4.5. Ответственные исполнители несут персональную ответственность за: </w:t>
      </w:r>
    </w:p>
    <w:p w:rsidR="00367F50" w:rsidRPr="00367F50" w:rsidRDefault="00367F50" w:rsidP="00367F50">
      <w:pPr>
        <w:jc w:val="both"/>
        <w:rPr>
          <w:sz w:val="18"/>
          <w:szCs w:val="18"/>
        </w:rPr>
      </w:pPr>
      <w:r w:rsidRPr="00367F50">
        <w:rPr>
          <w:sz w:val="18"/>
          <w:szCs w:val="18"/>
        </w:rPr>
        <w:t xml:space="preserve">4.5.1 соответствие результатов рассмотрения документов требованиям законодательства Российской Федерации; </w:t>
      </w:r>
    </w:p>
    <w:p w:rsidR="00367F50" w:rsidRPr="00367F50" w:rsidRDefault="00367F50" w:rsidP="00367F50">
      <w:pPr>
        <w:jc w:val="both"/>
        <w:rPr>
          <w:sz w:val="18"/>
          <w:szCs w:val="18"/>
        </w:rPr>
      </w:pPr>
      <w:r w:rsidRPr="00367F50">
        <w:rPr>
          <w:sz w:val="18"/>
          <w:szCs w:val="18"/>
        </w:rPr>
        <w:t xml:space="preserve">4.5.2 соблюдение сроков выполнения административных процедур при предоставлении муниципальной услуги. </w:t>
      </w:r>
    </w:p>
    <w:p w:rsidR="00367F50" w:rsidRPr="00367F50" w:rsidRDefault="00367F50" w:rsidP="00367F50">
      <w:pPr>
        <w:jc w:val="both"/>
        <w:rPr>
          <w:sz w:val="18"/>
          <w:szCs w:val="18"/>
        </w:rPr>
      </w:pPr>
      <w:r w:rsidRPr="00367F50">
        <w:rPr>
          <w:sz w:val="18"/>
          <w:szCs w:val="18"/>
        </w:rPr>
        <w:t xml:space="preserve">4.6. Граждане, их объединения и организации могут контролировать предоставление муниципальной услуги путем получения информации по телефону, по письменным обращениям, по электронной почте и через Единый портал. </w:t>
      </w:r>
    </w:p>
    <w:p w:rsidR="00367F50" w:rsidRPr="00367F50" w:rsidRDefault="00367F50" w:rsidP="00367F50">
      <w:pPr>
        <w:jc w:val="center"/>
        <w:rPr>
          <w:b/>
          <w:sz w:val="18"/>
          <w:szCs w:val="18"/>
        </w:rPr>
      </w:pPr>
      <w:r w:rsidRPr="00367F50">
        <w:rPr>
          <w:b/>
          <w:sz w:val="18"/>
          <w:szCs w:val="18"/>
        </w:rPr>
        <w:t>V. Досудебное (внесудебное) обжалование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государственных или муниципальных услуг, или их работников</w:t>
      </w:r>
    </w:p>
    <w:p w:rsidR="00367F50" w:rsidRPr="00367F50" w:rsidRDefault="00367F50" w:rsidP="00367F50">
      <w:pPr>
        <w:jc w:val="both"/>
        <w:rPr>
          <w:sz w:val="18"/>
          <w:szCs w:val="18"/>
        </w:rPr>
      </w:pPr>
      <w:r w:rsidRPr="00367F50">
        <w:rPr>
          <w:sz w:val="18"/>
          <w:szCs w:val="18"/>
        </w:rPr>
        <w:t xml:space="preserve">5.1. Информация для заявителя о его праве на досудебное (внесудебное) обжалование действий (бездействия) и решений, принятых (осуществляемых) в ходе предоставления муниципальной услуги, а также порядке подачи и рассмотрения жалобы размещена на информационном стенде в фойе на первом этаже Администрации на доступном для заявителей месте. </w:t>
      </w:r>
    </w:p>
    <w:p w:rsidR="00367F50" w:rsidRPr="00367F50" w:rsidRDefault="00367F50" w:rsidP="00367F50">
      <w:pPr>
        <w:jc w:val="both"/>
        <w:rPr>
          <w:sz w:val="18"/>
          <w:szCs w:val="18"/>
        </w:rPr>
      </w:pPr>
      <w:r w:rsidRPr="00367F50">
        <w:rPr>
          <w:sz w:val="18"/>
          <w:szCs w:val="18"/>
        </w:rPr>
        <w:t xml:space="preserve">5.2. Предметом досудебного (внесудебного) обжалования заявителем являются решения и действия (бездействие) Администрации, должностного лица Администрации, предоставляющего муниципальную услугу, либо муниципального служащего, МФЦ, работника МФЦ, а также организаций, предусмотренных частью 1.1 статьи 16 Федерального закона № 210-ФЗ, или их работников, участвующих в предоставлении муниципальной услуги. </w:t>
      </w:r>
    </w:p>
    <w:p w:rsidR="00367F50" w:rsidRPr="00367F50" w:rsidRDefault="00367F50" w:rsidP="00367F50">
      <w:pPr>
        <w:jc w:val="both"/>
        <w:rPr>
          <w:sz w:val="18"/>
          <w:szCs w:val="18"/>
        </w:rPr>
      </w:pPr>
      <w:r w:rsidRPr="00367F50">
        <w:rPr>
          <w:sz w:val="18"/>
          <w:szCs w:val="18"/>
        </w:rPr>
        <w:t xml:space="preserve">5.3. Основанием для начала процедуры досудебного (внесудебного) обжалования является обращение заявителя, содержащее информацию о несогласии с действием или решением (бездействием) Администрации, должностного лица Администрации, предоставляющего муниципальную услугу, либо муниципального служащего, МФЦ, работника МФЦ, а также организаций, предусмотренных частью 1.1 статьи 16 Федерального закона № 210-ФЗ, или их работников, участвующих в предоставлении муниципальной услуги. </w:t>
      </w:r>
    </w:p>
    <w:p w:rsidR="00367F50" w:rsidRPr="00367F50" w:rsidRDefault="00367F50" w:rsidP="00367F50">
      <w:pPr>
        <w:jc w:val="both"/>
        <w:rPr>
          <w:sz w:val="18"/>
          <w:szCs w:val="18"/>
        </w:rPr>
      </w:pPr>
      <w:r w:rsidRPr="00367F50">
        <w:rPr>
          <w:sz w:val="18"/>
          <w:szCs w:val="18"/>
        </w:rPr>
        <w:t xml:space="preserve">5.4. Заявитель имеет право на обжалование решений и действий (бездействия) Администрации, должностного лица Администрации, предоставляющего муниципальную услугу, либо муниципального служащего, МФЦ, работника МФЦ, а также организаций, предусмотренных частью 1.1 статьи 16 Федерального закона № 210-ФЗ, или их работников, участвующих в предоставлении муниципальной услуги в досудебном (внесудебном) порядке. </w:t>
      </w:r>
    </w:p>
    <w:p w:rsidR="00367F50" w:rsidRPr="00367F50" w:rsidRDefault="00367F50" w:rsidP="00367F50">
      <w:pPr>
        <w:jc w:val="both"/>
        <w:rPr>
          <w:sz w:val="18"/>
          <w:szCs w:val="18"/>
        </w:rPr>
      </w:pPr>
      <w:r w:rsidRPr="00367F50">
        <w:rPr>
          <w:sz w:val="18"/>
          <w:szCs w:val="18"/>
        </w:rPr>
        <w:t xml:space="preserve">5.5. Заявитель может обратиться с жалобой, в том числе в следующих случаях: </w:t>
      </w:r>
    </w:p>
    <w:p w:rsidR="00367F50" w:rsidRPr="00367F50" w:rsidRDefault="00367F50" w:rsidP="00367F50">
      <w:pPr>
        <w:jc w:val="both"/>
        <w:rPr>
          <w:sz w:val="18"/>
          <w:szCs w:val="18"/>
        </w:rPr>
      </w:pPr>
      <w:r w:rsidRPr="00367F50">
        <w:rPr>
          <w:sz w:val="18"/>
          <w:szCs w:val="18"/>
        </w:rPr>
        <w:t xml:space="preserve">5.5.1 нарушения срока регистрации запроса о предоставлении муниципальной услуги, запроса, указанного в статье 15.1 Федерального закона № 210-ФЗ; </w:t>
      </w:r>
    </w:p>
    <w:p w:rsidR="00367F50" w:rsidRPr="00367F50" w:rsidRDefault="00367F50" w:rsidP="00367F50">
      <w:pPr>
        <w:jc w:val="both"/>
        <w:rPr>
          <w:sz w:val="18"/>
          <w:szCs w:val="18"/>
        </w:rPr>
      </w:pPr>
      <w:r w:rsidRPr="00367F50">
        <w:rPr>
          <w:sz w:val="18"/>
          <w:szCs w:val="18"/>
        </w:rPr>
        <w:t xml:space="preserve">5.5.2 нарушения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 </w:t>
      </w:r>
    </w:p>
    <w:p w:rsidR="00367F50" w:rsidRPr="00367F50" w:rsidRDefault="00367F50" w:rsidP="00367F50">
      <w:pPr>
        <w:jc w:val="both"/>
        <w:rPr>
          <w:sz w:val="18"/>
          <w:szCs w:val="18"/>
        </w:rPr>
      </w:pPr>
      <w:r w:rsidRPr="00367F50">
        <w:rPr>
          <w:sz w:val="18"/>
          <w:szCs w:val="18"/>
        </w:rPr>
        <w:t xml:space="preserve">5.5.3 требования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Пензенской области, муниципальными нормативными правовыми актами Мошковского сельсовета Бековского района Пензенской области для предоставления муниципальной услуги; </w:t>
      </w:r>
    </w:p>
    <w:p w:rsidR="00367F50" w:rsidRPr="00367F50" w:rsidRDefault="00367F50" w:rsidP="00367F50">
      <w:pPr>
        <w:jc w:val="both"/>
        <w:rPr>
          <w:sz w:val="18"/>
          <w:szCs w:val="18"/>
        </w:rPr>
      </w:pPr>
      <w:r w:rsidRPr="00367F50">
        <w:rPr>
          <w:sz w:val="18"/>
          <w:szCs w:val="18"/>
        </w:rPr>
        <w:t xml:space="preserve">5.5.4 отказа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нормативными правовыми актами Мошковского сельсовета Бековского района Пензенской области для предоставления муниципальной услуги, у заявителя; </w:t>
      </w:r>
    </w:p>
    <w:p w:rsidR="00367F50" w:rsidRPr="00367F50" w:rsidRDefault="00367F50" w:rsidP="00367F50">
      <w:pPr>
        <w:jc w:val="both"/>
        <w:rPr>
          <w:sz w:val="18"/>
          <w:szCs w:val="18"/>
        </w:rPr>
      </w:pPr>
      <w:r w:rsidRPr="00367F50">
        <w:rPr>
          <w:sz w:val="18"/>
          <w:szCs w:val="18"/>
        </w:rPr>
        <w:t xml:space="preserve">5.5.5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 Мошковского сельсовета Бековского района Пензенской области.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 </w:t>
      </w:r>
    </w:p>
    <w:p w:rsidR="00367F50" w:rsidRPr="00367F50" w:rsidRDefault="00367F50" w:rsidP="00367F50">
      <w:pPr>
        <w:jc w:val="both"/>
        <w:rPr>
          <w:sz w:val="18"/>
          <w:szCs w:val="18"/>
        </w:rPr>
      </w:pPr>
      <w:r w:rsidRPr="00367F50">
        <w:rPr>
          <w:sz w:val="18"/>
          <w:szCs w:val="18"/>
        </w:rPr>
        <w:t xml:space="preserve">5.5.6 затребования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нормативными правовыми Мошковского сельсовета Бековского района Пензенской области; </w:t>
      </w:r>
    </w:p>
    <w:p w:rsidR="00367F50" w:rsidRPr="00367F50" w:rsidRDefault="00367F50" w:rsidP="00367F50">
      <w:pPr>
        <w:jc w:val="both"/>
        <w:rPr>
          <w:sz w:val="18"/>
          <w:szCs w:val="18"/>
        </w:rPr>
      </w:pPr>
      <w:r w:rsidRPr="00367F50">
        <w:rPr>
          <w:sz w:val="18"/>
          <w:szCs w:val="18"/>
        </w:rPr>
        <w:t xml:space="preserve">5.5.7 отказ Администрации, должностного лица Администрации, предоставляющего муниципальную услугу, либо муниципального служащего, МФЦ, работника МФЦ, а также организаций, предусмотренных частью 1.1 статьи 16 Федерального закона № 210-ФЗ, или их работников, участвующих в предоставлении муниципальной услуги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 </w:t>
      </w:r>
    </w:p>
    <w:p w:rsidR="00367F50" w:rsidRPr="00367F50" w:rsidRDefault="00367F50" w:rsidP="00367F50">
      <w:pPr>
        <w:jc w:val="both"/>
        <w:rPr>
          <w:sz w:val="18"/>
          <w:szCs w:val="18"/>
        </w:rPr>
      </w:pPr>
      <w:r w:rsidRPr="00367F50">
        <w:rPr>
          <w:sz w:val="18"/>
          <w:szCs w:val="18"/>
        </w:rPr>
        <w:t xml:space="preserve">5.5.8 нарушение срока или порядка выдачи документов по результатам предоставления муниципальной услуги; </w:t>
      </w:r>
    </w:p>
    <w:p w:rsidR="00367F50" w:rsidRPr="00367F50" w:rsidRDefault="00367F50" w:rsidP="00367F50">
      <w:pPr>
        <w:jc w:val="both"/>
        <w:rPr>
          <w:sz w:val="18"/>
          <w:szCs w:val="18"/>
        </w:rPr>
      </w:pPr>
      <w:r w:rsidRPr="00367F50">
        <w:rPr>
          <w:sz w:val="18"/>
          <w:szCs w:val="18"/>
        </w:rPr>
        <w:lastRenderedPageBreak/>
        <w:t xml:space="preserve">5.5.9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нормативными правовыми актами Мошковского сельсовета Бековского района Пензенской области.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 </w:t>
      </w:r>
    </w:p>
    <w:p w:rsidR="00367F50" w:rsidRPr="00367F50" w:rsidRDefault="00367F50" w:rsidP="00367F50">
      <w:pPr>
        <w:jc w:val="both"/>
        <w:rPr>
          <w:sz w:val="18"/>
          <w:szCs w:val="18"/>
        </w:rPr>
      </w:pPr>
      <w:r w:rsidRPr="00367F50">
        <w:rPr>
          <w:sz w:val="18"/>
          <w:szCs w:val="18"/>
        </w:rPr>
        <w:t xml:space="preserve">5.5.10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 </w:t>
      </w:r>
    </w:p>
    <w:p w:rsidR="00367F50" w:rsidRPr="00367F50" w:rsidRDefault="00367F50" w:rsidP="00367F50">
      <w:pPr>
        <w:jc w:val="both"/>
        <w:rPr>
          <w:sz w:val="18"/>
          <w:szCs w:val="18"/>
        </w:rPr>
      </w:pPr>
      <w:r w:rsidRPr="00367F50">
        <w:rPr>
          <w:sz w:val="18"/>
          <w:szCs w:val="18"/>
        </w:rPr>
        <w:t xml:space="preserve">5.6. Жалоба подается в письменной форме на бумажном носителе, в электронной форме в Администрацию, МФЦ, а также организации, предусмотренных частью 1.1 статьи 16 Федерального закона № 210-ФЗ. Жалобы на решения и действия (бездействие) главы Администрации, подаются в Комитет местного самоуправления Мошковского сельсовета Бековского района Пензенской области.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(Администрацию Бековского района). 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 </w:t>
      </w:r>
    </w:p>
    <w:p w:rsidR="00367F50" w:rsidRPr="00367F50" w:rsidRDefault="00367F50" w:rsidP="00367F50">
      <w:pPr>
        <w:jc w:val="both"/>
        <w:rPr>
          <w:sz w:val="18"/>
          <w:szCs w:val="18"/>
        </w:rPr>
      </w:pPr>
      <w:r w:rsidRPr="00367F50">
        <w:rPr>
          <w:sz w:val="18"/>
          <w:szCs w:val="18"/>
        </w:rPr>
        <w:t xml:space="preserve">5.7. Жалоба на решения и действия (бездействия) Администрации, должностного лица Администрации (руководителя), предоставляющего муниципальную услугу, либо муниципального служащего, МФЦ, работника МФЦ, а также организаций, предусмотренных частью 1.1 статьи 16 Федерального закона № 210-ФЗ, или их работников, участвующих в предоставлении муниципальной услуги, может быть направлена: </w:t>
      </w:r>
    </w:p>
    <w:p w:rsidR="00367F50" w:rsidRPr="00367F50" w:rsidRDefault="00367F50" w:rsidP="00367F50">
      <w:pPr>
        <w:jc w:val="both"/>
        <w:rPr>
          <w:sz w:val="18"/>
          <w:szCs w:val="18"/>
        </w:rPr>
      </w:pPr>
      <w:r w:rsidRPr="00367F50">
        <w:rPr>
          <w:sz w:val="18"/>
          <w:szCs w:val="18"/>
        </w:rPr>
        <w:t xml:space="preserve">а) по почте; </w:t>
      </w:r>
    </w:p>
    <w:p w:rsidR="00367F50" w:rsidRPr="00367F50" w:rsidRDefault="00367F50" w:rsidP="00367F50">
      <w:pPr>
        <w:jc w:val="both"/>
        <w:rPr>
          <w:sz w:val="18"/>
          <w:szCs w:val="18"/>
        </w:rPr>
      </w:pPr>
      <w:r w:rsidRPr="00367F50">
        <w:rPr>
          <w:sz w:val="18"/>
          <w:szCs w:val="18"/>
        </w:rPr>
        <w:t xml:space="preserve">б) через МФЦ; </w:t>
      </w:r>
    </w:p>
    <w:p w:rsidR="00367F50" w:rsidRPr="00367F50" w:rsidRDefault="00367F50" w:rsidP="00367F50">
      <w:pPr>
        <w:jc w:val="both"/>
        <w:rPr>
          <w:sz w:val="18"/>
          <w:szCs w:val="18"/>
        </w:rPr>
      </w:pPr>
      <w:r w:rsidRPr="00367F50">
        <w:rPr>
          <w:sz w:val="18"/>
          <w:szCs w:val="18"/>
        </w:rPr>
        <w:t xml:space="preserve">в) с использованием информационно-телекоммуникационной сети «Интернет»; </w:t>
      </w:r>
    </w:p>
    <w:p w:rsidR="00367F50" w:rsidRPr="00367F50" w:rsidRDefault="00367F50" w:rsidP="00367F50">
      <w:pPr>
        <w:jc w:val="both"/>
        <w:rPr>
          <w:sz w:val="18"/>
          <w:szCs w:val="18"/>
        </w:rPr>
      </w:pPr>
      <w:r w:rsidRPr="00367F50">
        <w:rPr>
          <w:sz w:val="18"/>
          <w:szCs w:val="18"/>
        </w:rPr>
        <w:t xml:space="preserve">г) официального сайта Администрации, МФЦ, </w:t>
      </w:r>
      <w:proofErr w:type="gramStart"/>
      <w:r w:rsidRPr="00367F50">
        <w:rPr>
          <w:sz w:val="18"/>
          <w:szCs w:val="18"/>
        </w:rPr>
        <w:t>организаций</w:t>
      </w:r>
      <w:proofErr w:type="gramEnd"/>
      <w:r w:rsidRPr="00367F50">
        <w:rPr>
          <w:sz w:val="18"/>
          <w:szCs w:val="18"/>
        </w:rPr>
        <w:t xml:space="preserve"> предусмотренных частью 1.1 статьи 16 Федерального закона № 210-ФЗ участвующих в предоставлении муниципальной услуги; </w:t>
      </w:r>
    </w:p>
    <w:p w:rsidR="00367F50" w:rsidRPr="00367F50" w:rsidRDefault="00367F50" w:rsidP="00367F50">
      <w:pPr>
        <w:jc w:val="both"/>
        <w:rPr>
          <w:sz w:val="18"/>
          <w:szCs w:val="18"/>
        </w:rPr>
      </w:pPr>
      <w:r w:rsidRPr="00367F50">
        <w:rPr>
          <w:sz w:val="18"/>
          <w:szCs w:val="18"/>
        </w:rPr>
        <w:t xml:space="preserve">д) федеральной государственной информационной системы «Единый портал государственных и муниципальных услуг (функций)»; </w:t>
      </w:r>
    </w:p>
    <w:p w:rsidR="00367F50" w:rsidRPr="00367F50" w:rsidRDefault="00367F50" w:rsidP="00367F50">
      <w:pPr>
        <w:jc w:val="both"/>
        <w:rPr>
          <w:sz w:val="18"/>
          <w:szCs w:val="18"/>
        </w:rPr>
      </w:pPr>
      <w:r w:rsidRPr="00367F50">
        <w:rPr>
          <w:sz w:val="18"/>
          <w:szCs w:val="18"/>
        </w:rPr>
        <w:t xml:space="preserve">е) региональной государственной информационной системы «Портал государственных и муниципальных услуг (функций) Пензенской области»; </w:t>
      </w:r>
    </w:p>
    <w:p w:rsidR="00367F50" w:rsidRPr="00367F50" w:rsidRDefault="00367F50" w:rsidP="00367F50">
      <w:pPr>
        <w:jc w:val="both"/>
        <w:rPr>
          <w:sz w:val="18"/>
          <w:szCs w:val="18"/>
        </w:rPr>
      </w:pPr>
      <w:r w:rsidRPr="00367F50">
        <w:rPr>
          <w:sz w:val="18"/>
          <w:szCs w:val="18"/>
        </w:rPr>
        <w:t xml:space="preserve">ж)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(далее - система досудебного обжалования) с использованием информационно-телекоммуникационной сети «Интернет». </w:t>
      </w:r>
    </w:p>
    <w:p w:rsidR="00367F50" w:rsidRPr="00367F50" w:rsidRDefault="00367F50" w:rsidP="00367F50">
      <w:pPr>
        <w:jc w:val="both"/>
        <w:rPr>
          <w:sz w:val="18"/>
          <w:szCs w:val="18"/>
        </w:rPr>
      </w:pPr>
      <w:r w:rsidRPr="00367F50">
        <w:rPr>
          <w:sz w:val="18"/>
          <w:szCs w:val="18"/>
        </w:rPr>
        <w:t xml:space="preserve">з) принята при личном приеме заявителя. </w:t>
      </w:r>
    </w:p>
    <w:p w:rsidR="00367F50" w:rsidRPr="00367F50" w:rsidRDefault="00367F50" w:rsidP="00367F50">
      <w:pPr>
        <w:jc w:val="both"/>
        <w:rPr>
          <w:sz w:val="18"/>
          <w:szCs w:val="18"/>
        </w:rPr>
      </w:pPr>
      <w:r w:rsidRPr="00367F50">
        <w:rPr>
          <w:sz w:val="18"/>
          <w:szCs w:val="18"/>
        </w:rPr>
        <w:t xml:space="preserve">5.8. Жалоба должна содержать: </w:t>
      </w:r>
    </w:p>
    <w:p w:rsidR="00367F50" w:rsidRPr="00367F50" w:rsidRDefault="00367F50" w:rsidP="00367F50">
      <w:pPr>
        <w:jc w:val="both"/>
        <w:rPr>
          <w:sz w:val="18"/>
          <w:szCs w:val="18"/>
        </w:rPr>
      </w:pPr>
      <w:r w:rsidRPr="00367F50">
        <w:rPr>
          <w:sz w:val="18"/>
          <w:szCs w:val="18"/>
        </w:rPr>
        <w:t xml:space="preserve">5.8.1 наименование органа - Администрации, должностного лица Администрации, предоставляющего муниципальную услугу, либо муниципального служащего, МФЦ, его руководителя и (или) работника МФЦ, а также организаций, предусмотренных частью 1.1 статьи 16 Федерального закона № 210-ФЗ, или руководителя и (или) работников, участвующих в предоставлении муниципальной услуги решения и действия (бездействие) которых обжалуются; </w:t>
      </w:r>
    </w:p>
    <w:p w:rsidR="00367F50" w:rsidRPr="00367F50" w:rsidRDefault="00367F50" w:rsidP="00367F50">
      <w:pPr>
        <w:jc w:val="both"/>
        <w:rPr>
          <w:sz w:val="18"/>
          <w:szCs w:val="18"/>
        </w:rPr>
      </w:pPr>
      <w:r w:rsidRPr="00367F50">
        <w:rPr>
          <w:sz w:val="18"/>
          <w:szCs w:val="18"/>
        </w:rPr>
        <w:t xml:space="preserve">5.8.2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367F50" w:rsidRPr="00367F50" w:rsidRDefault="00367F50" w:rsidP="00367F50">
      <w:pPr>
        <w:jc w:val="both"/>
        <w:rPr>
          <w:sz w:val="18"/>
          <w:szCs w:val="18"/>
        </w:rPr>
      </w:pPr>
      <w:r w:rsidRPr="00367F50">
        <w:rPr>
          <w:sz w:val="18"/>
          <w:szCs w:val="18"/>
        </w:rPr>
        <w:t xml:space="preserve">5.8.3 сведения об обжалуемых решениях и действиях (бездействии) Администрации, должностного лица Администрации, муниципального служащего, МФЦ, работника МФЦ, организаций, предусмотренных частью 1.1 статьи 16 Федерального закона № 210-ФЗ, их работников; </w:t>
      </w:r>
    </w:p>
    <w:p w:rsidR="00367F50" w:rsidRPr="00367F50" w:rsidRDefault="00367F50" w:rsidP="00367F50">
      <w:pPr>
        <w:jc w:val="both"/>
        <w:rPr>
          <w:sz w:val="18"/>
          <w:szCs w:val="18"/>
        </w:rPr>
      </w:pPr>
      <w:r w:rsidRPr="00367F50">
        <w:rPr>
          <w:sz w:val="18"/>
          <w:szCs w:val="18"/>
        </w:rPr>
        <w:t xml:space="preserve">5.8.4 доводы, на основании которых заявитель не согласен с решением и действием (бездействием) Администрации, должностного лица Администрации, муниципального служащего, МФЦ, работника МФЦ,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 </w:t>
      </w:r>
    </w:p>
    <w:p w:rsidR="00367F50" w:rsidRPr="00367F50" w:rsidRDefault="00367F50" w:rsidP="00367F50">
      <w:pPr>
        <w:jc w:val="both"/>
        <w:rPr>
          <w:sz w:val="18"/>
          <w:szCs w:val="18"/>
        </w:rPr>
      </w:pPr>
      <w:r w:rsidRPr="00367F50">
        <w:rPr>
          <w:sz w:val="18"/>
          <w:szCs w:val="18"/>
        </w:rPr>
        <w:t xml:space="preserve">5.9. Заявитель имеет право на получение информации и документов, необходимых для обоснования и рассмотрения жалобы. </w:t>
      </w:r>
    </w:p>
    <w:p w:rsidR="00367F50" w:rsidRPr="00367F50" w:rsidRDefault="00367F50" w:rsidP="00367F50">
      <w:pPr>
        <w:jc w:val="both"/>
        <w:rPr>
          <w:sz w:val="18"/>
          <w:szCs w:val="18"/>
        </w:rPr>
      </w:pPr>
      <w:r w:rsidRPr="00367F50">
        <w:rPr>
          <w:sz w:val="18"/>
          <w:szCs w:val="18"/>
        </w:rPr>
        <w:t xml:space="preserve">5.10. Жалоба, поступившая в Администрацию, должностному лицу Администрации, предоставляющего муниципальную услугу, либо муниципальному служащему, МФЦ, работнику МФЦ, а также организацию, предусмотренную частью 1.1 статьи 16 Федерального закона № 210-ФЗ, или их работнику, участвующих в предоставлении муниципальной услуги,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предоставляющего муниципальную услугу, либо муниципального служащего, МФЦ, работника МФЦ, а также организаций, предусмотренных частью 1.1 статьи 16 Федерального закона № 210-ФЗ, или их работников, участвующих в предоставлении муниципальной услуги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367F50" w:rsidRPr="00367F50" w:rsidRDefault="00367F50" w:rsidP="00367F50">
      <w:pPr>
        <w:jc w:val="both"/>
        <w:rPr>
          <w:sz w:val="18"/>
          <w:szCs w:val="18"/>
        </w:rPr>
      </w:pPr>
      <w:r w:rsidRPr="00367F50">
        <w:rPr>
          <w:sz w:val="18"/>
          <w:szCs w:val="18"/>
        </w:rPr>
        <w:t xml:space="preserve">5.11. По результатам рассмотрения жалобы принимается одно из следующих решений: </w:t>
      </w:r>
    </w:p>
    <w:p w:rsidR="00367F50" w:rsidRPr="00367F50" w:rsidRDefault="00367F50" w:rsidP="00367F50">
      <w:pPr>
        <w:jc w:val="both"/>
        <w:rPr>
          <w:sz w:val="18"/>
          <w:szCs w:val="18"/>
        </w:rPr>
      </w:pPr>
      <w:r w:rsidRPr="00367F50">
        <w:rPr>
          <w:sz w:val="18"/>
          <w:szCs w:val="1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нормативными правовыми актами Мошковского сельсовета Бековского района Пензенской области; </w:t>
      </w:r>
    </w:p>
    <w:p w:rsidR="00367F50" w:rsidRPr="00367F50" w:rsidRDefault="00367F50" w:rsidP="00367F50">
      <w:pPr>
        <w:jc w:val="both"/>
        <w:rPr>
          <w:sz w:val="18"/>
          <w:szCs w:val="18"/>
        </w:rPr>
      </w:pPr>
      <w:r w:rsidRPr="00367F50">
        <w:rPr>
          <w:sz w:val="18"/>
          <w:szCs w:val="18"/>
        </w:rPr>
        <w:t xml:space="preserve">2) в удовлетворении жалобы отказывается. </w:t>
      </w:r>
    </w:p>
    <w:p w:rsidR="00367F50" w:rsidRPr="00367F50" w:rsidRDefault="00367F50" w:rsidP="00367F50">
      <w:pPr>
        <w:jc w:val="both"/>
        <w:rPr>
          <w:sz w:val="18"/>
          <w:szCs w:val="18"/>
        </w:rPr>
      </w:pPr>
      <w:r w:rsidRPr="00367F50">
        <w:rPr>
          <w:sz w:val="18"/>
          <w:szCs w:val="18"/>
        </w:rPr>
        <w:t xml:space="preserve">5.12. Результатом рассмотрения жалобы, является мотивированный ответ Администрации, должностного лица Администрации, предоставляющего муниципальную услугу, либо муниципального служащего, МФЦ, работника МФЦ, а также организаций, </w:t>
      </w:r>
      <w:r w:rsidRPr="00367F50">
        <w:rPr>
          <w:sz w:val="18"/>
          <w:szCs w:val="18"/>
        </w:rPr>
        <w:lastRenderedPageBreak/>
        <w:t xml:space="preserve">предусмотренных частью 1.1 статьи 16 Федерального закона № 210-ФЗ, или их работников, участвующих в предоставлении муниципальной услуги, по существу поставленных вопросов, направляемый заявителю в письменной форме и по желанию заявителя в электронной форме, не позднее дня, следующего за днем принятия решения. </w:t>
      </w:r>
    </w:p>
    <w:p w:rsidR="00367F50" w:rsidRPr="00367F50" w:rsidRDefault="00367F50" w:rsidP="00367F50">
      <w:pPr>
        <w:jc w:val="both"/>
        <w:rPr>
          <w:sz w:val="18"/>
          <w:szCs w:val="18"/>
        </w:rPr>
      </w:pPr>
      <w:r w:rsidRPr="00367F50">
        <w:rPr>
          <w:sz w:val="18"/>
          <w:szCs w:val="18"/>
        </w:rPr>
        <w:t xml:space="preserve">5.13. В случае признания жалобы подлежащей удовлетворению в ответе заявителю, указанном в части 5.11 раздела 5 Административного регламента, дается информация о действиях, осуществляемых Администрацией, предоставляющей муниципальную услугу, МФЦ, а также организаций, предусмотренных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367F50" w:rsidRPr="00367F50" w:rsidRDefault="00367F50" w:rsidP="00367F50">
      <w:pPr>
        <w:jc w:val="both"/>
        <w:rPr>
          <w:sz w:val="18"/>
          <w:szCs w:val="18"/>
        </w:rPr>
      </w:pPr>
      <w:r w:rsidRPr="00367F50">
        <w:rPr>
          <w:sz w:val="18"/>
          <w:szCs w:val="18"/>
        </w:rPr>
        <w:t xml:space="preserve">5.14. В случае признания жалобы не подлежащей удовлетворению в ответе заявителю, указанном в части 5.11 раздела 5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 </w:t>
      </w:r>
    </w:p>
    <w:p w:rsidR="00367F50" w:rsidRPr="00367F50" w:rsidRDefault="00367F50" w:rsidP="00367F50">
      <w:pPr>
        <w:jc w:val="both"/>
        <w:rPr>
          <w:sz w:val="18"/>
          <w:szCs w:val="18"/>
        </w:rPr>
      </w:pPr>
      <w:r w:rsidRPr="00367F50">
        <w:rPr>
          <w:sz w:val="18"/>
          <w:szCs w:val="18"/>
        </w:rPr>
        <w:t xml:space="preserve">5.15.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прокуратуру Бековского района. </w:t>
      </w:r>
    </w:p>
    <w:p w:rsidR="00367F50" w:rsidRPr="00367F50" w:rsidRDefault="00367F50" w:rsidP="00367F50">
      <w:pPr>
        <w:jc w:val="both"/>
        <w:rPr>
          <w:sz w:val="18"/>
          <w:szCs w:val="18"/>
        </w:rPr>
      </w:pPr>
      <w:r w:rsidRPr="00367F50">
        <w:rPr>
          <w:sz w:val="18"/>
          <w:szCs w:val="18"/>
        </w:rPr>
        <w:t xml:space="preserve">5.16. Решения, действия (бездействие) должностных лиц и муниципальных служащих Администрации, либо муниципальных служащих, МФЦ, работника МФЦ, а также организаций, предусмотренных частью 1.1 статьи 16 Федерального закона № 210-ФЗ, или их работников, участвующих в предоставлении муниципальной услуги принятые в рамках предоставления муниципальной услуги, также могут быть обжалованы заявителем в суд в порядке и сроки, установленные законодательством Российской Федерации. </w:t>
      </w:r>
    </w:p>
    <w:p w:rsidR="00367F50" w:rsidRPr="00367F50" w:rsidRDefault="00367F50" w:rsidP="00367F50">
      <w:pPr>
        <w:jc w:val="both"/>
        <w:rPr>
          <w:sz w:val="18"/>
          <w:szCs w:val="18"/>
        </w:rPr>
      </w:pPr>
      <w:r w:rsidRPr="00367F50">
        <w:rPr>
          <w:sz w:val="18"/>
          <w:szCs w:val="18"/>
        </w:rPr>
        <w:t xml:space="preserve">5.17. Заявитель вправе обжаловать решения и (или) действия (бездействия) органа местного самоуправления в антимонопольный орган, в соответствии с правилами статьи 18.1 Федерального закона от 26.07.2006 № 135-ФЗ «О защите конкуренции». </w:t>
      </w:r>
    </w:p>
    <w:p w:rsidR="00367F50" w:rsidRPr="00367F50" w:rsidRDefault="00367F50" w:rsidP="00367F50">
      <w:pPr>
        <w:jc w:val="both"/>
        <w:rPr>
          <w:sz w:val="18"/>
          <w:szCs w:val="18"/>
        </w:rPr>
      </w:pPr>
      <w:r w:rsidRPr="00367F50">
        <w:rPr>
          <w:sz w:val="18"/>
          <w:szCs w:val="18"/>
        </w:rPr>
        <w:t>5.18. Положение Административного регламента предоставления муниципальной услуги, устанавливающие порядок рассмотрения жалоб на нарушение прав граждан и организаций при предоставлении муниципальной услуги, не распространяются на отношения, регулируемые Федеральным законом от 02.05.2006 № 59-ФЗ «О порядке рассмотрения обращения граждан Российской Федерации».</w:t>
      </w:r>
    </w:p>
    <w:p w:rsidR="00367F50" w:rsidRPr="00367F50" w:rsidRDefault="00367F50" w:rsidP="00367F50">
      <w:pPr>
        <w:jc w:val="both"/>
        <w:rPr>
          <w:sz w:val="18"/>
          <w:szCs w:val="18"/>
        </w:rPr>
      </w:pPr>
    </w:p>
    <w:p w:rsidR="00367F50" w:rsidRPr="00367F50" w:rsidRDefault="00367F50" w:rsidP="00367F50">
      <w:pPr>
        <w:jc w:val="right"/>
        <w:rPr>
          <w:sz w:val="18"/>
          <w:szCs w:val="18"/>
        </w:rPr>
      </w:pPr>
      <w:r w:rsidRPr="00367F50">
        <w:rPr>
          <w:sz w:val="18"/>
          <w:szCs w:val="18"/>
        </w:rPr>
        <w:t>Приложение № 1</w:t>
      </w:r>
    </w:p>
    <w:p w:rsidR="00367F50" w:rsidRPr="00367F50" w:rsidRDefault="00367F50" w:rsidP="00367F50">
      <w:pPr>
        <w:jc w:val="right"/>
        <w:rPr>
          <w:sz w:val="18"/>
          <w:szCs w:val="18"/>
        </w:rPr>
      </w:pPr>
      <w:r w:rsidRPr="00367F50">
        <w:rPr>
          <w:sz w:val="18"/>
          <w:szCs w:val="18"/>
        </w:rPr>
        <w:t>к Административному регламенту</w:t>
      </w:r>
    </w:p>
    <w:p w:rsidR="00367F50" w:rsidRPr="00367F50" w:rsidRDefault="00367F50" w:rsidP="00367F50">
      <w:pPr>
        <w:jc w:val="right"/>
        <w:rPr>
          <w:sz w:val="18"/>
          <w:szCs w:val="18"/>
        </w:rPr>
      </w:pPr>
    </w:p>
    <w:p w:rsidR="00367F50" w:rsidRPr="00367F50" w:rsidRDefault="00367F50" w:rsidP="00367F50">
      <w:pPr>
        <w:jc w:val="right"/>
        <w:rPr>
          <w:sz w:val="18"/>
          <w:szCs w:val="18"/>
        </w:rPr>
      </w:pPr>
      <w:r w:rsidRPr="00367F50">
        <w:rPr>
          <w:sz w:val="18"/>
          <w:szCs w:val="18"/>
        </w:rPr>
        <w:t>В администрацию Мошковского сельсовета</w:t>
      </w:r>
    </w:p>
    <w:p w:rsidR="00367F50" w:rsidRPr="00367F50" w:rsidRDefault="00367F50" w:rsidP="00367F50">
      <w:pPr>
        <w:jc w:val="right"/>
        <w:rPr>
          <w:sz w:val="18"/>
          <w:szCs w:val="18"/>
        </w:rPr>
      </w:pPr>
      <w:r w:rsidRPr="00367F50">
        <w:rPr>
          <w:sz w:val="18"/>
          <w:szCs w:val="18"/>
        </w:rPr>
        <w:t xml:space="preserve">Бековского района Пензенской области </w:t>
      </w:r>
    </w:p>
    <w:p w:rsidR="00367F50" w:rsidRPr="00367F50" w:rsidRDefault="00367F50" w:rsidP="00367F50">
      <w:pPr>
        <w:jc w:val="right"/>
        <w:rPr>
          <w:sz w:val="18"/>
          <w:szCs w:val="18"/>
        </w:rPr>
      </w:pPr>
      <w:r w:rsidRPr="00367F50">
        <w:rPr>
          <w:sz w:val="18"/>
          <w:szCs w:val="18"/>
        </w:rPr>
        <w:t>от ____________________________,</w:t>
      </w:r>
    </w:p>
    <w:p w:rsidR="00367F50" w:rsidRPr="00367F50" w:rsidRDefault="00367F50" w:rsidP="00367F50">
      <w:pPr>
        <w:jc w:val="center"/>
        <w:rPr>
          <w:sz w:val="18"/>
          <w:szCs w:val="18"/>
        </w:rPr>
      </w:pPr>
      <w:r w:rsidRPr="00367F50">
        <w:rPr>
          <w:sz w:val="18"/>
          <w:szCs w:val="18"/>
        </w:rPr>
        <w:t xml:space="preserve">                                                                                       (фамилия, имя, отчество гражданина)</w:t>
      </w:r>
    </w:p>
    <w:p w:rsidR="00367F50" w:rsidRPr="00367F50" w:rsidRDefault="00367F50" w:rsidP="00367F50">
      <w:pPr>
        <w:jc w:val="right"/>
        <w:rPr>
          <w:sz w:val="18"/>
          <w:szCs w:val="18"/>
        </w:rPr>
      </w:pPr>
      <w:r w:rsidRPr="00367F50">
        <w:rPr>
          <w:sz w:val="18"/>
          <w:szCs w:val="18"/>
        </w:rPr>
        <w:t>проживающего по адресу: ________</w:t>
      </w:r>
    </w:p>
    <w:p w:rsidR="00367F50" w:rsidRPr="00367F50" w:rsidRDefault="00367F50" w:rsidP="00367F50">
      <w:pPr>
        <w:jc w:val="right"/>
        <w:rPr>
          <w:sz w:val="18"/>
          <w:szCs w:val="18"/>
        </w:rPr>
      </w:pPr>
      <w:r w:rsidRPr="00367F50">
        <w:rPr>
          <w:sz w:val="18"/>
          <w:szCs w:val="18"/>
        </w:rPr>
        <w:t>________________________________</w:t>
      </w:r>
    </w:p>
    <w:p w:rsidR="00367F50" w:rsidRPr="00367F50" w:rsidRDefault="00367F50" w:rsidP="00367F50">
      <w:pPr>
        <w:jc w:val="right"/>
        <w:rPr>
          <w:sz w:val="18"/>
          <w:szCs w:val="18"/>
        </w:rPr>
      </w:pPr>
      <w:r w:rsidRPr="00367F50">
        <w:rPr>
          <w:sz w:val="18"/>
          <w:szCs w:val="18"/>
        </w:rPr>
        <w:t xml:space="preserve">тел. ___________________________ </w:t>
      </w:r>
    </w:p>
    <w:p w:rsidR="00367F50" w:rsidRPr="00367F50" w:rsidRDefault="00367F50" w:rsidP="00367F50">
      <w:pPr>
        <w:rPr>
          <w:sz w:val="18"/>
          <w:szCs w:val="18"/>
        </w:rPr>
      </w:pPr>
    </w:p>
    <w:p w:rsidR="00367F50" w:rsidRPr="00367F50" w:rsidRDefault="00367F50" w:rsidP="00367F50">
      <w:pPr>
        <w:jc w:val="center"/>
        <w:rPr>
          <w:b/>
          <w:sz w:val="18"/>
          <w:szCs w:val="18"/>
        </w:rPr>
      </w:pPr>
      <w:r w:rsidRPr="00367F50">
        <w:rPr>
          <w:b/>
          <w:sz w:val="18"/>
          <w:szCs w:val="18"/>
        </w:rPr>
        <w:t>Заявление о предоставлении жилого помещения муниципального жилищного фонда по договору социального найма</w:t>
      </w:r>
    </w:p>
    <w:p w:rsidR="00367F50" w:rsidRPr="00367F50" w:rsidRDefault="00367F50" w:rsidP="00367F50">
      <w:pPr>
        <w:rPr>
          <w:sz w:val="18"/>
          <w:szCs w:val="18"/>
        </w:rPr>
      </w:pPr>
    </w:p>
    <w:p w:rsidR="00367F50" w:rsidRPr="00367F50" w:rsidRDefault="00367F50" w:rsidP="00367F50">
      <w:pPr>
        <w:jc w:val="both"/>
        <w:rPr>
          <w:sz w:val="18"/>
          <w:szCs w:val="18"/>
        </w:rPr>
      </w:pPr>
      <w:r w:rsidRPr="00367F50">
        <w:rPr>
          <w:sz w:val="18"/>
          <w:szCs w:val="18"/>
        </w:rPr>
        <w:t xml:space="preserve">Прошу предоставить мне на состав семьи __________________________ чел., </w:t>
      </w:r>
    </w:p>
    <w:p w:rsidR="00367F50" w:rsidRPr="00367F50" w:rsidRDefault="00367F50" w:rsidP="00367F50">
      <w:pPr>
        <w:jc w:val="both"/>
        <w:rPr>
          <w:sz w:val="18"/>
          <w:szCs w:val="18"/>
        </w:rPr>
      </w:pPr>
      <w:r w:rsidRPr="00367F50">
        <w:rPr>
          <w:sz w:val="18"/>
          <w:szCs w:val="18"/>
        </w:rPr>
        <w:t>состоящему(</w:t>
      </w:r>
      <w:proofErr w:type="gramStart"/>
      <w:r w:rsidRPr="00367F50">
        <w:rPr>
          <w:sz w:val="18"/>
          <w:szCs w:val="18"/>
        </w:rPr>
        <w:t>им)   </w:t>
      </w:r>
      <w:proofErr w:type="gramEnd"/>
      <w:r w:rsidRPr="00367F50">
        <w:rPr>
          <w:sz w:val="18"/>
          <w:szCs w:val="18"/>
        </w:rPr>
        <w:t xml:space="preserve">на  учете  в  качестве  нуждающихся  в  жилых  помещениях, предоставляемых   по   договорам   социального   найма,   жилое   помещение муниципального жилищного фонда по договору социального найма. </w:t>
      </w:r>
    </w:p>
    <w:p w:rsidR="00367F50" w:rsidRPr="00367F50" w:rsidRDefault="00367F50" w:rsidP="00367F50">
      <w:pPr>
        <w:rPr>
          <w:sz w:val="18"/>
          <w:szCs w:val="18"/>
        </w:rPr>
      </w:pPr>
    </w:p>
    <w:p w:rsidR="00367F50" w:rsidRPr="00367F50" w:rsidRDefault="00367F50" w:rsidP="00367F50">
      <w:pPr>
        <w:rPr>
          <w:sz w:val="18"/>
          <w:szCs w:val="18"/>
        </w:rPr>
      </w:pPr>
      <w:r w:rsidRPr="00367F50">
        <w:rPr>
          <w:sz w:val="18"/>
          <w:szCs w:val="18"/>
        </w:rPr>
        <w:t xml:space="preserve">К заявлению прилагаю документы: </w:t>
      </w:r>
    </w:p>
    <w:p w:rsidR="00367F50" w:rsidRPr="00367F50" w:rsidRDefault="00367F50" w:rsidP="00367F50">
      <w:pPr>
        <w:rPr>
          <w:sz w:val="18"/>
          <w:szCs w:val="18"/>
        </w:rPr>
      </w:pPr>
      <w:r w:rsidRPr="00367F50">
        <w:rPr>
          <w:sz w:val="18"/>
          <w:szCs w:val="18"/>
        </w:rPr>
        <w:t>1. _____________________________________________________________________</w:t>
      </w:r>
    </w:p>
    <w:p w:rsidR="00367F50" w:rsidRPr="00367F50" w:rsidRDefault="00367F50" w:rsidP="00367F50">
      <w:pPr>
        <w:rPr>
          <w:sz w:val="18"/>
          <w:szCs w:val="18"/>
        </w:rPr>
      </w:pPr>
      <w:r w:rsidRPr="00367F50">
        <w:rPr>
          <w:sz w:val="18"/>
          <w:szCs w:val="18"/>
        </w:rPr>
        <w:t>2. _____________________________________________________________________</w:t>
      </w:r>
    </w:p>
    <w:p w:rsidR="00367F50" w:rsidRPr="00367F50" w:rsidRDefault="00367F50" w:rsidP="00367F50">
      <w:pPr>
        <w:rPr>
          <w:sz w:val="18"/>
          <w:szCs w:val="18"/>
        </w:rPr>
      </w:pPr>
      <w:r w:rsidRPr="00367F50">
        <w:rPr>
          <w:sz w:val="18"/>
          <w:szCs w:val="18"/>
        </w:rPr>
        <w:t>3. _____________________________________________________________________</w:t>
      </w:r>
    </w:p>
    <w:p w:rsidR="00367F50" w:rsidRPr="00367F50" w:rsidRDefault="00367F50" w:rsidP="00367F50">
      <w:pPr>
        <w:rPr>
          <w:sz w:val="18"/>
          <w:szCs w:val="18"/>
        </w:rPr>
      </w:pPr>
      <w:r w:rsidRPr="00367F50">
        <w:rPr>
          <w:sz w:val="18"/>
          <w:szCs w:val="18"/>
        </w:rPr>
        <w:t xml:space="preserve">и т.д. </w:t>
      </w:r>
    </w:p>
    <w:p w:rsidR="00367F50" w:rsidRPr="00367F50" w:rsidRDefault="00367F50" w:rsidP="00367F50">
      <w:pPr>
        <w:rPr>
          <w:sz w:val="18"/>
          <w:szCs w:val="18"/>
        </w:rPr>
      </w:pPr>
    </w:p>
    <w:p w:rsidR="00367F50" w:rsidRPr="00367F50" w:rsidRDefault="00367F50" w:rsidP="00367F50">
      <w:pPr>
        <w:rPr>
          <w:sz w:val="18"/>
          <w:szCs w:val="18"/>
        </w:rPr>
      </w:pPr>
      <w:r w:rsidRPr="00367F50">
        <w:rPr>
          <w:sz w:val="18"/>
          <w:szCs w:val="18"/>
        </w:rPr>
        <w:t xml:space="preserve">Подписи совершеннолетних членов семьи: </w:t>
      </w:r>
    </w:p>
    <w:p w:rsidR="00367F50" w:rsidRPr="00367F50" w:rsidRDefault="00367F50" w:rsidP="00367F50">
      <w:pPr>
        <w:rPr>
          <w:sz w:val="18"/>
          <w:szCs w:val="18"/>
        </w:rPr>
      </w:pPr>
    </w:p>
    <w:p w:rsidR="00367F50" w:rsidRPr="00367F50" w:rsidRDefault="00367F50" w:rsidP="00367F50">
      <w:pPr>
        <w:rPr>
          <w:sz w:val="18"/>
          <w:szCs w:val="18"/>
        </w:rPr>
      </w:pPr>
      <w:r w:rsidRPr="00367F50">
        <w:rPr>
          <w:sz w:val="18"/>
          <w:szCs w:val="18"/>
        </w:rPr>
        <w:t xml:space="preserve">____________________ (И.О. </w:t>
      </w:r>
      <w:proofErr w:type="gramStart"/>
      <w:r w:rsidRPr="00367F50">
        <w:rPr>
          <w:sz w:val="18"/>
          <w:szCs w:val="18"/>
        </w:rPr>
        <w:t>Фамилия)   </w:t>
      </w:r>
      <w:proofErr w:type="gramEnd"/>
      <w:r w:rsidRPr="00367F50">
        <w:rPr>
          <w:sz w:val="18"/>
          <w:szCs w:val="18"/>
        </w:rPr>
        <w:t xml:space="preserve">______________________ (И.О. Фамилия) </w:t>
      </w:r>
    </w:p>
    <w:p w:rsidR="00367F50" w:rsidRPr="00367F50" w:rsidRDefault="00367F50" w:rsidP="00367F50">
      <w:pPr>
        <w:rPr>
          <w:sz w:val="18"/>
          <w:szCs w:val="18"/>
        </w:rPr>
      </w:pPr>
      <w:r w:rsidRPr="00367F50">
        <w:rPr>
          <w:sz w:val="18"/>
          <w:szCs w:val="18"/>
        </w:rPr>
        <w:t xml:space="preserve">____________________ (И.О. </w:t>
      </w:r>
      <w:proofErr w:type="gramStart"/>
      <w:r w:rsidRPr="00367F50">
        <w:rPr>
          <w:sz w:val="18"/>
          <w:szCs w:val="18"/>
        </w:rPr>
        <w:t>Фамилия)   </w:t>
      </w:r>
      <w:proofErr w:type="gramEnd"/>
      <w:r w:rsidRPr="00367F50">
        <w:rPr>
          <w:sz w:val="18"/>
          <w:szCs w:val="18"/>
        </w:rPr>
        <w:t xml:space="preserve">______________________ (И.О. Фамилия) </w:t>
      </w:r>
    </w:p>
    <w:p w:rsidR="00367F50" w:rsidRPr="00367F50" w:rsidRDefault="00367F50" w:rsidP="00367F50">
      <w:pPr>
        <w:rPr>
          <w:sz w:val="18"/>
          <w:szCs w:val="18"/>
        </w:rPr>
      </w:pPr>
    </w:p>
    <w:p w:rsidR="00367F50" w:rsidRPr="00367F50" w:rsidRDefault="00367F50" w:rsidP="00367F50">
      <w:pPr>
        <w:rPr>
          <w:sz w:val="18"/>
          <w:szCs w:val="18"/>
        </w:rPr>
      </w:pPr>
      <w:r w:rsidRPr="00367F50">
        <w:rPr>
          <w:sz w:val="18"/>
          <w:szCs w:val="18"/>
        </w:rPr>
        <w:t>«_</w:t>
      </w:r>
      <w:proofErr w:type="gramStart"/>
      <w:r w:rsidRPr="00367F50">
        <w:rPr>
          <w:sz w:val="18"/>
          <w:szCs w:val="18"/>
        </w:rPr>
        <w:t>_»_</w:t>
      </w:r>
      <w:proofErr w:type="gramEnd"/>
      <w:r w:rsidRPr="00367F50">
        <w:rPr>
          <w:sz w:val="18"/>
          <w:szCs w:val="18"/>
        </w:rPr>
        <w:t>____________ ____________ Подпись заявителя _________________________</w:t>
      </w:r>
    </w:p>
    <w:p w:rsidR="00367F50" w:rsidRPr="00367F50" w:rsidRDefault="00367F50" w:rsidP="00367F50">
      <w:pPr>
        <w:rPr>
          <w:sz w:val="18"/>
          <w:szCs w:val="18"/>
        </w:rPr>
      </w:pPr>
    </w:p>
    <w:p w:rsidR="00367F50" w:rsidRPr="00367F50" w:rsidRDefault="00367F50" w:rsidP="00367F50">
      <w:pPr>
        <w:rPr>
          <w:sz w:val="18"/>
          <w:szCs w:val="18"/>
        </w:rPr>
      </w:pPr>
      <w:r w:rsidRPr="00367F50">
        <w:rPr>
          <w:sz w:val="18"/>
          <w:szCs w:val="18"/>
        </w:rPr>
        <w:t xml:space="preserve">Прошу направлять мне уведомления на указанный выше почтовый адрес, на адрес </w:t>
      </w:r>
    </w:p>
    <w:p w:rsidR="00367F50" w:rsidRPr="00367F50" w:rsidRDefault="00367F50" w:rsidP="00367F50">
      <w:pPr>
        <w:rPr>
          <w:sz w:val="18"/>
          <w:szCs w:val="18"/>
        </w:rPr>
      </w:pPr>
      <w:r w:rsidRPr="00367F50">
        <w:rPr>
          <w:sz w:val="18"/>
          <w:szCs w:val="18"/>
        </w:rPr>
        <w:t xml:space="preserve">электронной почты ____________________________ (нужное подчеркнуть). </w:t>
      </w:r>
    </w:p>
    <w:p w:rsidR="00367F50" w:rsidRPr="00367F50" w:rsidRDefault="00367F50" w:rsidP="00367F50">
      <w:pPr>
        <w:rPr>
          <w:sz w:val="18"/>
          <w:szCs w:val="18"/>
        </w:rPr>
      </w:pPr>
    </w:p>
    <w:p w:rsidR="00367F50" w:rsidRPr="00367F50" w:rsidRDefault="00367F50" w:rsidP="00367F50">
      <w:pPr>
        <w:jc w:val="right"/>
        <w:rPr>
          <w:sz w:val="18"/>
          <w:szCs w:val="18"/>
        </w:rPr>
      </w:pPr>
      <w:r w:rsidRPr="00367F50">
        <w:rPr>
          <w:sz w:val="18"/>
          <w:szCs w:val="18"/>
        </w:rPr>
        <w:t>Приложение № 2</w:t>
      </w:r>
    </w:p>
    <w:p w:rsidR="00367F50" w:rsidRPr="00367F50" w:rsidRDefault="00367F50" w:rsidP="00367F50">
      <w:pPr>
        <w:jc w:val="right"/>
        <w:rPr>
          <w:sz w:val="18"/>
          <w:szCs w:val="18"/>
        </w:rPr>
      </w:pPr>
      <w:r w:rsidRPr="00367F50">
        <w:rPr>
          <w:sz w:val="18"/>
          <w:szCs w:val="18"/>
        </w:rPr>
        <w:t>к Административному регламенту</w:t>
      </w:r>
    </w:p>
    <w:p w:rsidR="00367F50" w:rsidRPr="00367F50" w:rsidRDefault="00367F50" w:rsidP="00367F50">
      <w:pPr>
        <w:jc w:val="center"/>
        <w:rPr>
          <w:sz w:val="18"/>
          <w:szCs w:val="18"/>
        </w:rPr>
      </w:pPr>
    </w:p>
    <w:p w:rsidR="00367F50" w:rsidRPr="00367F50" w:rsidRDefault="00367F50" w:rsidP="00367F50">
      <w:pPr>
        <w:jc w:val="center"/>
        <w:rPr>
          <w:b/>
          <w:sz w:val="18"/>
          <w:szCs w:val="18"/>
        </w:rPr>
      </w:pPr>
      <w:r w:rsidRPr="00367F50">
        <w:rPr>
          <w:b/>
          <w:sz w:val="18"/>
          <w:szCs w:val="18"/>
        </w:rPr>
        <w:t xml:space="preserve">Блок-схема </w:t>
      </w:r>
    </w:p>
    <w:p w:rsidR="00367F50" w:rsidRPr="00367F50" w:rsidRDefault="00367F50" w:rsidP="00367F50">
      <w:pPr>
        <w:jc w:val="center"/>
        <w:rPr>
          <w:b/>
          <w:sz w:val="18"/>
          <w:szCs w:val="18"/>
        </w:rPr>
      </w:pPr>
      <w:r w:rsidRPr="00367F50">
        <w:rPr>
          <w:b/>
          <w:sz w:val="18"/>
          <w:szCs w:val="18"/>
        </w:rPr>
        <w:t>предоставления муниципальной услуги «Предоставление малоимущим гражданам по договорам социального найма жилых помещений муниципального жилищного фонда»</w:t>
      </w:r>
    </w:p>
    <w:p w:rsidR="00367F50" w:rsidRPr="00367F50" w:rsidRDefault="00367F50" w:rsidP="00367F50">
      <w:pPr>
        <w:jc w:val="both"/>
        <w:rPr>
          <w:sz w:val="18"/>
          <w:szCs w:val="18"/>
        </w:rPr>
      </w:pPr>
    </w:p>
    <w:p w:rsidR="00367F50" w:rsidRPr="00367F50" w:rsidRDefault="00367F50" w:rsidP="00367F50">
      <w:pPr>
        <w:jc w:val="both"/>
        <w:rPr>
          <w:sz w:val="18"/>
          <w:szCs w:val="18"/>
        </w:rPr>
      </w:pPr>
      <w:r w:rsidRPr="00367F50">
        <w:rPr>
          <w:noProof/>
          <w:sz w:val="18"/>
          <w:szCs w:val="18"/>
        </w:rPr>
        <mc:AlternateContent>
          <mc:Choice Requires="wps">
            <w:drawing>
              <wp:anchor distT="0" distB="0" distL="114300" distR="114300" simplePos="0" relativeHeight="251667968" behindDoc="0" locked="0" layoutInCell="1" allowOverlap="1" wp14:anchorId="3DE5B86B" wp14:editId="30E0B205">
                <wp:simplePos x="0" y="0"/>
                <wp:positionH relativeFrom="column">
                  <wp:posOffset>1061085</wp:posOffset>
                </wp:positionH>
                <wp:positionV relativeFrom="paragraph">
                  <wp:posOffset>26036</wp:posOffset>
                </wp:positionV>
                <wp:extent cx="3575050" cy="342900"/>
                <wp:effectExtent l="0" t="0" r="25400" b="19050"/>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75050" cy="342900"/>
                        </a:xfrm>
                        <a:prstGeom prst="rect">
                          <a:avLst/>
                        </a:prstGeom>
                        <a:solidFill>
                          <a:srgbClr val="FFFFFF"/>
                        </a:solidFill>
                        <a:ln w="9525">
                          <a:solidFill>
                            <a:srgbClr val="000000"/>
                          </a:solidFill>
                          <a:miter lim="800000"/>
                          <a:headEnd/>
                          <a:tailEnd/>
                        </a:ln>
                      </wps:spPr>
                      <wps:txbx>
                        <w:txbxContent>
                          <w:p w:rsidR="00367F50" w:rsidRPr="00451968" w:rsidRDefault="00367F50" w:rsidP="00367F50">
                            <w:pPr>
                              <w:jc w:val="center"/>
                              <w:rPr>
                                <w:sz w:val="18"/>
                                <w:szCs w:val="18"/>
                              </w:rPr>
                            </w:pPr>
                            <w:r w:rsidRPr="00451968">
                              <w:rPr>
                                <w:sz w:val="18"/>
                                <w:szCs w:val="18"/>
                              </w:rPr>
                              <w:t>Прием и регистрация заявления для</w:t>
                            </w:r>
                          </w:p>
                          <w:p w:rsidR="00367F50" w:rsidRPr="00451968" w:rsidRDefault="00367F50" w:rsidP="00367F50">
                            <w:pPr>
                              <w:jc w:val="center"/>
                              <w:rPr>
                                <w:sz w:val="18"/>
                                <w:szCs w:val="18"/>
                              </w:rPr>
                            </w:pPr>
                            <w:r w:rsidRPr="00451968">
                              <w:rPr>
                                <w:sz w:val="18"/>
                                <w:szCs w:val="18"/>
                              </w:rPr>
                              <w:t>получения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E5B86B" id="Прямоугольник 17" o:spid="_x0000_s1032" style="position:absolute;left:0;text-align:left;margin-left:83.55pt;margin-top:2.05pt;width:281.5pt;height:27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">
                <v:textbox>
                  <w:txbxContent>
                    <w:p w:rsidR="00367F50" w:rsidRPr="00451968" w:rsidRDefault="00367F50" w:rsidP="00367F50">
                      <w:pPr>
                        <w:jc w:val="center"/>
                        <w:rPr>
                          <w:sz w:val="18"/>
                          <w:szCs w:val="18"/>
                        </w:rPr>
                      </w:pPr>
                      <w:r w:rsidRPr="00451968">
                        <w:rPr>
                          <w:sz w:val="18"/>
                          <w:szCs w:val="18"/>
                        </w:rPr>
                        <w:t>Прием и регистрация заявления для</w:t>
                      </w:r>
                    </w:p>
                    <w:p w:rsidR="00367F50" w:rsidRPr="00451968" w:rsidRDefault="00367F50" w:rsidP="00367F50">
                      <w:pPr>
                        <w:jc w:val="center"/>
                        <w:rPr>
                          <w:sz w:val="18"/>
                          <w:szCs w:val="18"/>
                        </w:rPr>
                      </w:pPr>
                      <w:r w:rsidRPr="00451968">
                        <w:rPr>
                          <w:sz w:val="18"/>
                          <w:szCs w:val="18"/>
                        </w:rPr>
                        <w:t>получения муниципальной услуги</w:t>
                      </w:r>
                    </w:p>
                  </w:txbxContent>
                </v:textbox>
              </v:rect>
            </w:pict>
          </mc:Fallback>
        </mc:AlternateContent>
      </w:r>
    </w:p>
    <w:p w:rsidR="00367F50" w:rsidRPr="00367F50" w:rsidRDefault="00367F50" w:rsidP="00367F50">
      <w:pPr>
        <w:jc w:val="both"/>
        <w:rPr>
          <w:sz w:val="18"/>
          <w:szCs w:val="18"/>
        </w:rPr>
      </w:pPr>
    </w:p>
    <w:p w:rsidR="00367F50" w:rsidRPr="00367F50" w:rsidRDefault="00367F50" w:rsidP="00367F50">
      <w:pPr>
        <w:jc w:val="both"/>
        <w:rPr>
          <w:sz w:val="18"/>
          <w:szCs w:val="18"/>
        </w:rPr>
      </w:pPr>
    </w:p>
    <w:p w:rsidR="00367F50" w:rsidRPr="00367F50" w:rsidRDefault="00367F50" w:rsidP="00367F50">
      <w:pPr>
        <w:jc w:val="both"/>
        <w:rPr>
          <w:sz w:val="18"/>
          <w:szCs w:val="18"/>
        </w:rPr>
      </w:pPr>
      <w:r w:rsidRPr="00367F50">
        <w:rPr>
          <w:noProof/>
          <w:sz w:val="18"/>
          <w:szCs w:val="18"/>
        </w:rPr>
        <mc:AlternateContent>
          <mc:Choice Requires="wps">
            <w:drawing>
              <wp:anchor distT="0" distB="0" distL="114300" distR="114300" simplePos="0" relativeHeight="251672064" behindDoc="0" locked="0" layoutInCell="1" allowOverlap="1" wp14:anchorId="371A38CB" wp14:editId="04018876">
                <wp:simplePos x="0" y="0"/>
                <wp:positionH relativeFrom="column">
                  <wp:posOffset>2799715</wp:posOffset>
                </wp:positionH>
                <wp:positionV relativeFrom="paragraph">
                  <wp:posOffset>21590</wp:posOffset>
                </wp:positionV>
                <wp:extent cx="0" cy="260350"/>
                <wp:effectExtent l="60325" t="10160" r="53975" b="1524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03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DF8B56" id="Прямая соединительная линия 16" o:spid="_x0000_s1026" style="position:absolute;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0.45pt,1.7pt" to="220.45pt,2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">
                <v:stroke endarrow="block"/>
              </v:line>
            </w:pict>
          </mc:Fallback>
        </mc:AlternateContent>
      </w:r>
    </w:p>
    <w:p w:rsidR="00367F50" w:rsidRPr="00367F50" w:rsidRDefault="00367F50" w:rsidP="00367F50">
      <w:pPr>
        <w:jc w:val="both"/>
        <w:rPr>
          <w:sz w:val="18"/>
          <w:szCs w:val="18"/>
        </w:rPr>
      </w:pPr>
      <w:r w:rsidRPr="00367F50">
        <w:rPr>
          <w:noProof/>
          <w:sz w:val="18"/>
          <w:szCs w:val="18"/>
        </w:rPr>
        <w:lastRenderedPageBreak/>
        <mc:AlternateContent>
          <mc:Choice Requires="wps">
            <w:drawing>
              <wp:anchor distT="0" distB="0" distL="114300" distR="114300" simplePos="0" relativeHeight="251668992" behindDoc="0" locked="0" layoutInCell="1" allowOverlap="1" wp14:anchorId="49DCB9A2" wp14:editId="33CA607B">
                <wp:simplePos x="0" y="0"/>
                <wp:positionH relativeFrom="column">
                  <wp:posOffset>1061085</wp:posOffset>
                </wp:positionH>
                <wp:positionV relativeFrom="paragraph">
                  <wp:posOffset>90170</wp:posOffset>
                </wp:positionV>
                <wp:extent cx="3568700" cy="238125"/>
                <wp:effectExtent l="0" t="0" r="12700" b="28575"/>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68700" cy="238125"/>
                        </a:xfrm>
                        <a:prstGeom prst="rect">
                          <a:avLst/>
                        </a:prstGeom>
                        <a:solidFill>
                          <a:srgbClr val="FFFFFF"/>
                        </a:solidFill>
                        <a:ln w="9525">
                          <a:solidFill>
                            <a:srgbClr val="000000"/>
                          </a:solidFill>
                          <a:miter lim="800000"/>
                          <a:headEnd/>
                          <a:tailEnd/>
                        </a:ln>
                      </wps:spPr>
                      <wps:txbx>
                        <w:txbxContent>
                          <w:p w:rsidR="00367F50" w:rsidRPr="00451968" w:rsidRDefault="00367F50" w:rsidP="00367F50">
                            <w:pPr>
                              <w:jc w:val="center"/>
                              <w:rPr>
                                <w:sz w:val="18"/>
                                <w:szCs w:val="18"/>
                              </w:rPr>
                            </w:pPr>
                            <w:r w:rsidRPr="00451968">
                              <w:rPr>
                                <w:sz w:val="18"/>
                                <w:szCs w:val="18"/>
                              </w:rPr>
                              <w:t>Формирование и направление запросов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DCB9A2" id="Прямоугольник 15" o:spid="_x0000_s1033" style="position:absolute;left:0;text-align:left;margin-left:83.55pt;margin-top:7.1pt;width:281pt;height:18.7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">
                <v:textbox>
                  <w:txbxContent>
                    <w:p w:rsidR="00367F50" w:rsidRPr="00451968" w:rsidRDefault="00367F50" w:rsidP="00367F50">
                      <w:pPr>
                        <w:jc w:val="center"/>
                        <w:rPr>
                          <w:sz w:val="18"/>
                          <w:szCs w:val="18"/>
                        </w:rPr>
                      </w:pPr>
                      <w:r w:rsidRPr="00451968">
                        <w:rPr>
                          <w:sz w:val="18"/>
                          <w:szCs w:val="18"/>
                        </w:rPr>
                        <w:t>Формирование и направление запросов</w:t>
                      </w:r>
                    </w:p>
                  </w:txbxContent>
                </v:textbox>
              </v:rect>
            </w:pict>
          </mc:Fallback>
        </mc:AlternateContent>
      </w:r>
    </w:p>
    <w:p w:rsidR="00367F50" w:rsidRPr="00367F50" w:rsidRDefault="00367F50" w:rsidP="00367F50">
      <w:pPr>
        <w:jc w:val="both"/>
        <w:rPr>
          <w:sz w:val="18"/>
          <w:szCs w:val="18"/>
        </w:rPr>
      </w:pPr>
    </w:p>
    <w:p w:rsidR="00367F50" w:rsidRPr="00367F50" w:rsidRDefault="00367F50" w:rsidP="00367F50">
      <w:pPr>
        <w:jc w:val="both"/>
        <w:rPr>
          <w:sz w:val="18"/>
          <w:szCs w:val="18"/>
        </w:rPr>
      </w:pPr>
      <w:r w:rsidRPr="00367F50">
        <w:rPr>
          <w:noProof/>
          <w:sz w:val="18"/>
          <w:szCs w:val="18"/>
        </w:rPr>
        <mc:AlternateContent>
          <mc:Choice Requires="wps">
            <w:drawing>
              <wp:anchor distT="0" distB="0" distL="114300" distR="114300" simplePos="0" relativeHeight="251673088" behindDoc="0" locked="0" layoutInCell="1" allowOverlap="1" wp14:anchorId="75E42659" wp14:editId="4CA0121A">
                <wp:simplePos x="0" y="0"/>
                <wp:positionH relativeFrom="column">
                  <wp:posOffset>2780665</wp:posOffset>
                </wp:positionH>
                <wp:positionV relativeFrom="paragraph">
                  <wp:posOffset>68580</wp:posOffset>
                </wp:positionV>
                <wp:extent cx="0" cy="292100"/>
                <wp:effectExtent l="60325" t="13335" r="53975" b="18415"/>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21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D4075B" id="Прямая соединительная линия 14" o:spid="_x0000_s1026" style="position:absolute;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8.95pt,5.4pt" to="218.95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">
                <v:stroke endarrow="block"/>
              </v:line>
            </w:pict>
          </mc:Fallback>
        </mc:AlternateContent>
      </w:r>
    </w:p>
    <w:p w:rsidR="00367F50" w:rsidRPr="00367F50" w:rsidRDefault="00367F50" w:rsidP="00367F50">
      <w:pPr>
        <w:jc w:val="both"/>
        <w:rPr>
          <w:sz w:val="18"/>
          <w:szCs w:val="18"/>
        </w:rPr>
      </w:pPr>
    </w:p>
    <w:p w:rsidR="00367F50" w:rsidRPr="00367F50" w:rsidRDefault="00367F50" w:rsidP="00367F50">
      <w:pPr>
        <w:jc w:val="both"/>
        <w:rPr>
          <w:sz w:val="18"/>
          <w:szCs w:val="18"/>
        </w:rPr>
      </w:pPr>
      <w:r w:rsidRPr="00367F50">
        <w:rPr>
          <w:noProof/>
          <w:sz w:val="18"/>
          <w:szCs w:val="18"/>
        </w:rPr>
        <mc:AlternateContent>
          <mc:Choice Requires="wps">
            <w:drawing>
              <wp:anchor distT="0" distB="0" distL="114300" distR="114300" simplePos="0" relativeHeight="251670016" behindDoc="0" locked="0" layoutInCell="1" allowOverlap="1" wp14:anchorId="33E34D55" wp14:editId="321A8035">
                <wp:simplePos x="0" y="0"/>
                <wp:positionH relativeFrom="column">
                  <wp:posOffset>1080135</wp:posOffset>
                </wp:positionH>
                <wp:positionV relativeFrom="paragraph">
                  <wp:posOffset>40640</wp:posOffset>
                </wp:positionV>
                <wp:extent cx="3562350" cy="247650"/>
                <wp:effectExtent l="0" t="0" r="19050" b="19050"/>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62350" cy="247650"/>
                        </a:xfrm>
                        <a:prstGeom prst="rect">
                          <a:avLst/>
                        </a:prstGeom>
                        <a:solidFill>
                          <a:srgbClr val="FFFFFF"/>
                        </a:solidFill>
                        <a:ln w="9525">
                          <a:solidFill>
                            <a:srgbClr val="000000"/>
                          </a:solidFill>
                          <a:miter lim="800000"/>
                          <a:headEnd/>
                          <a:tailEnd/>
                        </a:ln>
                      </wps:spPr>
                      <wps:txbx>
                        <w:txbxContent>
                          <w:p w:rsidR="00367F50" w:rsidRPr="00451968" w:rsidRDefault="00367F50" w:rsidP="00367F50">
                            <w:pPr>
                              <w:jc w:val="center"/>
                              <w:rPr>
                                <w:sz w:val="18"/>
                                <w:szCs w:val="18"/>
                              </w:rPr>
                            </w:pPr>
                            <w:r w:rsidRPr="00451968">
                              <w:rPr>
                                <w:sz w:val="18"/>
                                <w:szCs w:val="18"/>
                              </w:rPr>
                              <w:t>Рассмотрение заявления и принятие решения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E34D55" id="Прямоугольник 13" o:spid="_x0000_s1034" style="position:absolute;left:0;text-align:left;margin-left:85.05pt;margin-top:3.2pt;width:280.5pt;height:19.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">
                <v:textbox>
                  <w:txbxContent>
                    <w:p w:rsidR="00367F50" w:rsidRPr="00451968" w:rsidRDefault="00367F50" w:rsidP="00367F50">
                      <w:pPr>
                        <w:jc w:val="center"/>
                        <w:rPr>
                          <w:sz w:val="18"/>
                          <w:szCs w:val="18"/>
                        </w:rPr>
                      </w:pPr>
                      <w:r w:rsidRPr="00451968">
                        <w:rPr>
                          <w:sz w:val="18"/>
                          <w:szCs w:val="18"/>
                        </w:rPr>
                        <w:t>Рассмотрение заявления и принятие решения</w:t>
                      </w:r>
                    </w:p>
                  </w:txbxContent>
                </v:textbox>
              </v:rect>
            </w:pict>
          </mc:Fallback>
        </mc:AlternateContent>
      </w:r>
    </w:p>
    <w:p w:rsidR="00367F50" w:rsidRPr="00367F50" w:rsidRDefault="00367F50" w:rsidP="00367F50">
      <w:pPr>
        <w:jc w:val="both"/>
        <w:rPr>
          <w:sz w:val="18"/>
          <w:szCs w:val="18"/>
        </w:rPr>
      </w:pPr>
      <w:r w:rsidRPr="00367F50">
        <w:rPr>
          <w:noProof/>
          <w:sz w:val="18"/>
          <w:szCs w:val="18"/>
        </w:rPr>
        <mc:AlternateContent>
          <mc:Choice Requires="wps">
            <w:drawing>
              <wp:anchor distT="0" distB="0" distL="114300" distR="114300" simplePos="0" relativeHeight="251674112" behindDoc="0" locked="0" layoutInCell="1" allowOverlap="1" wp14:anchorId="3DB55249" wp14:editId="70229CF9">
                <wp:simplePos x="0" y="0"/>
                <wp:positionH relativeFrom="column">
                  <wp:posOffset>2780665</wp:posOffset>
                </wp:positionH>
                <wp:positionV relativeFrom="paragraph">
                  <wp:posOffset>146685</wp:posOffset>
                </wp:positionV>
                <wp:extent cx="0" cy="298450"/>
                <wp:effectExtent l="60325" t="9525" r="53975" b="15875"/>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84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43A142" id="Прямая соединительная линия 12" o:spid="_x0000_s1026" style="position:absolute;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8.95pt,11.55pt" to="218.95pt,3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">
                <v:stroke endarrow="block"/>
              </v:line>
            </w:pict>
          </mc:Fallback>
        </mc:AlternateContent>
      </w:r>
    </w:p>
    <w:p w:rsidR="00367F50" w:rsidRPr="00367F50" w:rsidRDefault="00367F50" w:rsidP="00367F50">
      <w:pPr>
        <w:jc w:val="both"/>
        <w:rPr>
          <w:sz w:val="18"/>
          <w:szCs w:val="18"/>
        </w:rPr>
      </w:pPr>
    </w:p>
    <w:p w:rsidR="00367F50" w:rsidRPr="00367F50" w:rsidRDefault="00367F50" w:rsidP="00367F50">
      <w:pPr>
        <w:jc w:val="both"/>
        <w:rPr>
          <w:sz w:val="18"/>
          <w:szCs w:val="18"/>
        </w:rPr>
      </w:pPr>
    </w:p>
    <w:p w:rsidR="00367F50" w:rsidRPr="00367F50" w:rsidRDefault="00367F50" w:rsidP="00367F50">
      <w:pPr>
        <w:jc w:val="both"/>
        <w:rPr>
          <w:sz w:val="18"/>
          <w:szCs w:val="18"/>
        </w:rPr>
      </w:pPr>
      <w:r w:rsidRPr="00367F50">
        <w:rPr>
          <w:noProof/>
          <w:sz w:val="18"/>
          <w:szCs w:val="18"/>
        </w:rPr>
        <mc:AlternateContent>
          <mc:Choice Requires="wps">
            <w:drawing>
              <wp:anchor distT="0" distB="0" distL="114300" distR="114300" simplePos="0" relativeHeight="251671040" behindDoc="0" locked="0" layoutInCell="1" allowOverlap="1" wp14:anchorId="7AECF038" wp14:editId="6EC8869B">
                <wp:simplePos x="0" y="0"/>
                <wp:positionH relativeFrom="column">
                  <wp:posOffset>1051560</wp:posOffset>
                </wp:positionH>
                <wp:positionV relativeFrom="paragraph">
                  <wp:posOffset>48260</wp:posOffset>
                </wp:positionV>
                <wp:extent cx="3568700" cy="381000"/>
                <wp:effectExtent l="0" t="0" r="12700" b="19050"/>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68700" cy="381000"/>
                        </a:xfrm>
                        <a:prstGeom prst="rect">
                          <a:avLst/>
                        </a:prstGeom>
                        <a:solidFill>
                          <a:srgbClr val="FFFFFF"/>
                        </a:solidFill>
                        <a:ln w="9525">
                          <a:solidFill>
                            <a:srgbClr val="000000"/>
                          </a:solidFill>
                          <a:miter lim="800000"/>
                          <a:headEnd/>
                          <a:tailEnd/>
                        </a:ln>
                      </wps:spPr>
                      <wps:txbx>
                        <w:txbxContent>
                          <w:p w:rsidR="00367F50" w:rsidRPr="00451968" w:rsidRDefault="00367F50" w:rsidP="00367F50">
                            <w:pPr>
                              <w:jc w:val="center"/>
                              <w:rPr>
                                <w:sz w:val="18"/>
                                <w:szCs w:val="18"/>
                              </w:rPr>
                            </w:pPr>
                            <w:r w:rsidRPr="00451968">
                              <w:rPr>
                                <w:sz w:val="18"/>
                                <w:szCs w:val="18"/>
                              </w:rPr>
                              <w:t>Выдача заявителю</w:t>
                            </w:r>
                          </w:p>
                          <w:p w:rsidR="00367F50" w:rsidRPr="00451968" w:rsidRDefault="00367F50" w:rsidP="00367F50">
                            <w:pPr>
                              <w:jc w:val="center"/>
                              <w:rPr>
                                <w:sz w:val="18"/>
                                <w:szCs w:val="18"/>
                              </w:rPr>
                            </w:pPr>
                            <w:r w:rsidRPr="00451968">
                              <w:rPr>
                                <w:sz w:val="18"/>
                                <w:szCs w:val="18"/>
                              </w:rPr>
                              <w:t>результата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ECF038" id="Прямоугольник 11" o:spid="_x0000_s1035" style="position:absolute;left:0;text-align:left;margin-left:82.8pt;margin-top:3.8pt;width:281pt;height:30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">
                <v:textbox>
                  <w:txbxContent>
                    <w:p w:rsidR="00367F50" w:rsidRPr="00451968" w:rsidRDefault="00367F50" w:rsidP="00367F50">
                      <w:pPr>
                        <w:jc w:val="center"/>
                        <w:rPr>
                          <w:sz w:val="18"/>
                          <w:szCs w:val="18"/>
                        </w:rPr>
                      </w:pPr>
                      <w:r w:rsidRPr="00451968">
                        <w:rPr>
                          <w:sz w:val="18"/>
                          <w:szCs w:val="18"/>
                        </w:rPr>
                        <w:t>Выдача заявителю</w:t>
                      </w:r>
                    </w:p>
                    <w:p w:rsidR="00367F50" w:rsidRPr="00451968" w:rsidRDefault="00367F50" w:rsidP="00367F50">
                      <w:pPr>
                        <w:jc w:val="center"/>
                        <w:rPr>
                          <w:sz w:val="18"/>
                          <w:szCs w:val="18"/>
                        </w:rPr>
                      </w:pPr>
                      <w:r w:rsidRPr="00451968">
                        <w:rPr>
                          <w:sz w:val="18"/>
                          <w:szCs w:val="18"/>
                        </w:rPr>
                        <w:t>результата предоставления муниципальной услуги</w:t>
                      </w:r>
                    </w:p>
                  </w:txbxContent>
                </v:textbox>
              </v:rect>
            </w:pict>
          </mc:Fallback>
        </mc:AlternateContent>
      </w:r>
    </w:p>
    <w:p w:rsidR="00367F50" w:rsidRPr="00367F50" w:rsidRDefault="00367F50" w:rsidP="00367F50">
      <w:pPr>
        <w:jc w:val="both"/>
        <w:rPr>
          <w:sz w:val="18"/>
          <w:szCs w:val="18"/>
        </w:rPr>
      </w:pPr>
    </w:p>
    <w:p w:rsidR="00367F50" w:rsidRPr="00367F50" w:rsidRDefault="00367F50" w:rsidP="00367F50">
      <w:pPr>
        <w:jc w:val="both"/>
        <w:rPr>
          <w:sz w:val="18"/>
          <w:szCs w:val="18"/>
        </w:rPr>
      </w:pPr>
    </w:p>
    <w:p w:rsidR="00367F50" w:rsidRPr="00367F50" w:rsidRDefault="00367F50" w:rsidP="00367F50">
      <w:pPr>
        <w:jc w:val="both"/>
        <w:rPr>
          <w:sz w:val="18"/>
          <w:szCs w:val="18"/>
        </w:rPr>
      </w:pPr>
      <w:r w:rsidRPr="00367F50">
        <w:rPr>
          <w:sz w:val="18"/>
          <w:szCs w:val="18"/>
        </w:rPr>
        <w:t>_________________________________________________________________________________________________________________</w:t>
      </w:r>
    </w:p>
    <w:p w:rsidR="00367F50" w:rsidRPr="00367F50" w:rsidRDefault="00367F50" w:rsidP="00367F50">
      <w:pPr>
        <w:jc w:val="both"/>
        <w:rPr>
          <w:sz w:val="18"/>
          <w:szCs w:val="18"/>
        </w:rPr>
      </w:pPr>
    </w:p>
    <w:p w:rsidR="00367F50" w:rsidRPr="00367F50" w:rsidRDefault="00367F50" w:rsidP="00367F50">
      <w:pPr>
        <w:widowControl w:val="0"/>
        <w:snapToGrid w:val="0"/>
        <w:jc w:val="center"/>
        <w:rPr>
          <w:b/>
          <w:sz w:val="18"/>
          <w:szCs w:val="18"/>
        </w:rPr>
      </w:pPr>
      <w:r w:rsidRPr="00367F50">
        <w:rPr>
          <w:b/>
          <w:sz w:val="18"/>
          <w:szCs w:val="18"/>
        </w:rPr>
        <w:t xml:space="preserve">Постановление администрации Мошковского сельсовета Бековского района Пензенской области от 16.09.2019 № 84 </w:t>
      </w:r>
      <w:r w:rsidRPr="00367F50">
        <w:rPr>
          <w:rFonts w:ascii="Arial" w:hAnsi="Arial"/>
          <w:sz w:val="18"/>
          <w:szCs w:val="18"/>
        </w:rPr>
        <w:t>«</w:t>
      </w:r>
      <w:r w:rsidRPr="00367F50">
        <w:rPr>
          <w:b/>
          <w:sz w:val="18"/>
          <w:szCs w:val="18"/>
        </w:rPr>
        <w:t>Об утверждении административного регламента по предоставлению муниципальной услуги «Выдача копий муниципальных правовых актов»</w:t>
      </w:r>
    </w:p>
    <w:p w:rsidR="00367F50" w:rsidRPr="00367F50" w:rsidRDefault="00367F50" w:rsidP="00367F50">
      <w:pPr>
        <w:autoSpaceDE w:val="0"/>
        <w:autoSpaceDN w:val="0"/>
        <w:adjustRightInd w:val="0"/>
        <w:jc w:val="both"/>
        <w:outlineLvl w:val="0"/>
        <w:rPr>
          <w:sz w:val="18"/>
          <w:szCs w:val="18"/>
        </w:rPr>
      </w:pPr>
      <w:r w:rsidRPr="00367F50">
        <w:rPr>
          <w:sz w:val="18"/>
          <w:szCs w:val="18"/>
        </w:rPr>
        <w:t xml:space="preserve">В соответствии с Федеральным </w:t>
      </w:r>
      <w:hyperlink r:id="rId10" w:history="1">
        <w:r w:rsidRPr="00367F50">
          <w:rPr>
            <w:sz w:val="18"/>
            <w:szCs w:val="18"/>
          </w:rPr>
          <w:t>законом</w:t>
        </w:r>
      </w:hyperlink>
      <w:r w:rsidRPr="00367F50">
        <w:rPr>
          <w:sz w:val="18"/>
          <w:szCs w:val="18"/>
        </w:rPr>
        <w:t xml:space="preserve"> от 27.07.2010 № 210-ФЗ «Об организации предоставления государственных и муниципальных услуг» (с последующими изменениями), руководствуясь постановлениями администрации Мошковского сельсовета Бековского района Пензенской области от 25.02.2019 № 16 «О разработке и утверждении административных регламентов осуществления муниципального контроля, административных регламентов предоставления муниципальных услуг администрацией Мошковского сельсовета Бековского района Пензенской области», от 25.02.2019 № 17 «Об утверждении Реестра муниципальных услуг Мошковского сельсовета Бековского района Пензенской области» (с последующими изменениями), статьей 23 Устава Мошковского сельсовета Бековского района Пензенской области, </w:t>
      </w:r>
    </w:p>
    <w:p w:rsidR="00367F50" w:rsidRPr="00367F50" w:rsidRDefault="00367F50" w:rsidP="00367F50">
      <w:pPr>
        <w:shd w:val="clear" w:color="auto" w:fill="FFFFFF"/>
        <w:jc w:val="center"/>
        <w:rPr>
          <w:b/>
          <w:bCs/>
          <w:spacing w:val="100"/>
          <w:sz w:val="18"/>
          <w:szCs w:val="18"/>
        </w:rPr>
      </w:pPr>
      <w:r w:rsidRPr="00367F50">
        <w:rPr>
          <w:bCs/>
          <w:sz w:val="18"/>
          <w:szCs w:val="18"/>
        </w:rPr>
        <w:t>администрация Мошковского сельсовета</w:t>
      </w:r>
      <w:r w:rsidRPr="00367F50">
        <w:rPr>
          <w:b/>
          <w:bCs/>
          <w:sz w:val="18"/>
          <w:szCs w:val="18"/>
        </w:rPr>
        <w:t xml:space="preserve"> постановляет</w:t>
      </w:r>
      <w:r w:rsidRPr="00367F50">
        <w:rPr>
          <w:b/>
          <w:bCs/>
          <w:spacing w:val="100"/>
          <w:sz w:val="18"/>
          <w:szCs w:val="18"/>
        </w:rPr>
        <w:t>:</w:t>
      </w:r>
    </w:p>
    <w:p w:rsidR="00367F50" w:rsidRPr="00367F50" w:rsidRDefault="00367F50" w:rsidP="00367F50">
      <w:pPr>
        <w:autoSpaceDE w:val="0"/>
        <w:autoSpaceDN w:val="0"/>
        <w:adjustRightInd w:val="0"/>
        <w:jc w:val="both"/>
        <w:outlineLvl w:val="0"/>
        <w:rPr>
          <w:sz w:val="18"/>
          <w:szCs w:val="18"/>
        </w:rPr>
      </w:pPr>
      <w:r w:rsidRPr="00367F50">
        <w:rPr>
          <w:sz w:val="18"/>
          <w:szCs w:val="18"/>
        </w:rPr>
        <w:t xml:space="preserve">1. Утвердить прилагаемый административный </w:t>
      </w:r>
      <w:hyperlink r:id="rId11" w:history="1">
        <w:r w:rsidRPr="00367F50">
          <w:rPr>
            <w:sz w:val="18"/>
            <w:szCs w:val="18"/>
          </w:rPr>
          <w:t>регламент</w:t>
        </w:r>
      </w:hyperlink>
      <w:r w:rsidRPr="00367F50">
        <w:rPr>
          <w:sz w:val="18"/>
          <w:szCs w:val="18"/>
        </w:rPr>
        <w:t xml:space="preserve"> предоставления муниципальной услуги «Выдача копий муниципальных правовых актов».</w:t>
      </w:r>
    </w:p>
    <w:p w:rsidR="00367F50" w:rsidRPr="00367F50" w:rsidRDefault="00367F50" w:rsidP="00367F50">
      <w:pPr>
        <w:jc w:val="both"/>
        <w:rPr>
          <w:sz w:val="18"/>
          <w:szCs w:val="18"/>
        </w:rPr>
      </w:pPr>
      <w:r w:rsidRPr="00367F50">
        <w:rPr>
          <w:sz w:val="18"/>
          <w:szCs w:val="18"/>
        </w:rPr>
        <w:t>2. Опубликовать настоящее постановление в информационном бюллетене «Ведомости Мошковского сельсовета» и разместить на официальном сайте администрации Мошковского сельсовета Бековского района Пензенской области в информационно-телекоммуникационной сети «Интернет».</w:t>
      </w:r>
    </w:p>
    <w:p w:rsidR="00367F50" w:rsidRPr="00367F50" w:rsidRDefault="00367F50" w:rsidP="00367F50">
      <w:pPr>
        <w:jc w:val="both"/>
        <w:rPr>
          <w:sz w:val="18"/>
          <w:szCs w:val="18"/>
        </w:rPr>
      </w:pPr>
      <w:r w:rsidRPr="00367F50">
        <w:rPr>
          <w:sz w:val="18"/>
          <w:szCs w:val="18"/>
        </w:rPr>
        <w:t>3. Настоящее постановление вступает в силу после его официального опубликования.</w:t>
      </w:r>
    </w:p>
    <w:p w:rsidR="00367F50" w:rsidRPr="00367F50" w:rsidRDefault="00367F50" w:rsidP="00367F50">
      <w:pPr>
        <w:jc w:val="both"/>
        <w:rPr>
          <w:sz w:val="18"/>
          <w:szCs w:val="18"/>
        </w:rPr>
      </w:pPr>
      <w:r w:rsidRPr="00367F50">
        <w:rPr>
          <w:sz w:val="18"/>
          <w:szCs w:val="18"/>
        </w:rPr>
        <w:t>4. Контроль за исполнением настоящего постановления возложить на главу администрации Мошковского сельсовета И.Б. Гнивковского.</w:t>
      </w:r>
    </w:p>
    <w:p w:rsidR="00367F50" w:rsidRPr="00367F50" w:rsidRDefault="00367F50" w:rsidP="00367F50">
      <w:pPr>
        <w:jc w:val="both"/>
        <w:rPr>
          <w:sz w:val="18"/>
          <w:szCs w:val="18"/>
        </w:rPr>
      </w:pPr>
      <w:r w:rsidRPr="00367F50">
        <w:rPr>
          <w:sz w:val="18"/>
          <w:szCs w:val="18"/>
        </w:rPr>
        <w:t xml:space="preserve">Глава администрации </w:t>
      </w:r>
    </w:p>
    <w:p w:rsidR="00367F50" w:rsidRPr="00367F50" w:rsidRDefault="00367F50" w:rsidP="00367F50">
      <w:pPr>
        <w:jc w:val="both"/>
        <w:rPr>
          <w:sz w:val="18"/>
          <w:szCs w:val="18"/>
        </w:rPr>
      </w:pPr>
      <w:r w:rsidRPr="00367F50">
        <w:rPr>
          <w:sz w:val="18"/>
          <w:szCs w:val="18"/>
        </w:rPr>
        <w:t>Мошковского сельсовета                                                                     И.Б. Гнивковский</w:t>
      </w:r>
    </w:p>
    <w:p w:rsidR="00367F50" w:rsidRPr="00367F50" w:rsidRDefault="00367F50" w:rsidP="00367F50">
      <w:pPr>
        <w:autoSpaceDE w:val="0"/>
        <w:autoSpaceDN w:val="0"/>
        <w:adjustRightInd w:val="0"/>
        <w:jc w:val="center"/>
        <w:rPr>
          <w:rFonts w:eastAsia="Calibri"/>
          <w:sz w:val="18"/>
          <w:szCs w:val="18"/>
        </w:rPr>
      </w:pPr>
    </w:p>
    <w:p w:rsidR="00367F50" w:rsidRPr="00367F50" w:rsidRDefault="00367F50" w:rsidP="00367F50">
      <w:pPr>
        <w:autoSpaceDE w:val="0"/>
        <w:autoSpaceDN w:val="0"/>
        <w:adjustRightInd w:val="0"/>
        <w:jc w:val="center"/>
        <w:rPr>
          <w:rFonts w:eastAsia="Calibri"/>
          <w:sz w:val="18"/>
          <w:szCs w:val="18"/>
        </w:rPr>
      </w:pPr>
      <w:r w:rsidRPr="00367F50">
        <w:rPr>
          <w:rFonts w:eastAsia="Calibri"/>
          <w:sz w:val="18"/>
          <w:szCs w:val="18"/>
        </w:rPr>
        <w:t>Приложение</w:t>
      </w:r>
    </w:p>
    <w:p w:rsidR="00367F50" w:rsidRPr="00367F50" w:rsidRDefault="00367F50" w:rsidP="00367F50">
      <w:pPr>
        <w:autoSpaceDE w:val="0"/>
        <w:autoSpaceDN w:val="0"/>
        <w:adjustRightInd w:val="0"/>
        <w:jc w:val="center"/>
        <w:rPr>
          <w:rFonts w:ascii="Arial" w:eastAsia="Calibri" w:hAnsi="Arial"/>
          <w:sz w:val="18"/>
          <w:szCs w:val="18"/>
        </w:rPr>
      </w:pPr>
      <w:r w:rsidRPr="00367F50">
        <w:rPr>
          <w:rFonts w:eastAsia="Calibri"/>
          <w:sz w:val="18"/>
          <w:szCs w:val="18"/>
        </w:rPr>
        <w:t>Утвержден постановлением администрации Мошковского сельсовета от 16.09.2019 № 84</w:t>
      </w:r>
    </w:p>
    <w:p w:rsidR="00367F50" w:rsidRPr="00367F50" w:rsidRDefault="00367F50" w:rsidP="00367F50">
      <w:pPr>
        <w:jc w:val="center"/>
        <w:rPr>
          <w:b/>
          <w:sz w:val="18"/>
          <w:szCs w:val="18"/>
        </w:rPr>
      </w:pPr>
    </w:p>
    <w:p w:rsidR="00367F50" w:rsidRPr="00367F50" w:rsidRDefault="00367F50" w:rsidP="00367F50">
      <w:pPr>
        <w:jc w:val="center"/>
        <w:rPr>
          <w:b/>
          <w:sz w:val="18"/>
          <w:szCs w:val="18"/>
        </w:rPr>
      </w:pPr>
      <w:r w:rsidRPr="00367F50">
        <w:rPr>
          <w:b/>
          <w:sz w:val="18"/>
          <w:szCs w:val="18"/>
        </w:rPr>
        <w:t>Административный регламент</w:t>
      </w:r>
    </w:p>
    <w:p w:rsidR="00367F50" w:rsidRPr="00367F50" w:rsidRDefault="00367F50" w:rsidP="00367F50">
      <w:pPr>
        <w:jc w:val="center"/>
        <w:rPr>
          <w:b/>
          <w:sz w:val="18"/>
          <w:szCs w:val="18"/>
        </w:rPr>
      </w:pPr>
      <w:r w:rsidRPr="00367F50">
        <w:rPr>
          <w:b/>
          <w:sz w:val="18"/>
          <w:szCs w:val="18"/>
        </w:rPr>
        <w:t>предоставления муниципальной услуги «Выдача копий муниципальных правовых актов»</w:t>
      </w:r>
    </w:p>
    <w:p w:rsidR="00367F50" w:rsidRPr="00367F50" w:rsidRDefault="00367F50" w:rsidP="00367F50">
      <w:pPr>
        <w:jc w:val="center"/>
        <w:rPr>
          <w:b/>
          <w:sz w:val="18"/>
          <w:szCs w:val="18"/>
        </w:rPr>
      </w:pPr>
      <w:r w:rsidRPr="00367F50">
        <w:rPr>
          <w:b/>
          <w:sz w:val="18"/>
          <w:szCs w:val="18"/>
        </w:rPr>
        <w:t>I. Общие положения</w:t>
      </w:r>
    </w:p>
    <w:p w:rsidR="00367F50" w:rsidRPr="00367F50" w:rsidRDefault="00367F50" w:rsidP="00367F50">
      <w:pPr>
        <w:jc w:val="center"/>
        <w:rPr>
          <w:b/>
          <w:sz w:val="18"/>
          <w:szCs w:val="18"/>
        </w:rPr>
      </w:pPr>
      <w:bookmarkStart w:id="1" w:name="sub_101"/>
      <w:r w:rsidRPr="00367F50">
        <w:rPr>
          <w:b/>
          <w:sz w:val="18"/>
          <w:szCs w:val="18"/>
        </w:rPr>
        <w:t>1.1. Предмет регулирования регламента</w:t>
      </w:r>
    </w:p>
    <w:bookmarkEnd w:id="1"/>
    <w:p w:rsidR="00367F50" w:rsidRPr="00367F50" w:rsidRDefault="00367F50" w:rsidP="00367F50">
      <w:pPr>
        <w:jc w:val="both"/>
        <w:rPr>
          <w:sz w:val="18"/>
          <w:szCs w:val="18"/>
        </w:rPr>
      </w:pPr>
      <w:r w:rsidRPr="00367F50">
        <w:rPr>
          <w:sz w:val="18"/>
          <w:szCs w:val="18"/>
        </w:rPr>
        <w:t>Административный регламент по предоставлению муниципальной услуги «Выдача копий муниципальных правовых актов» (далее - Административный регламент) устанавливает порядок и стандарт предоставления муниципальной услуги «Выдача копий муниципальных правовых актов» (далее - муниципальная услуга), определяет сроки и последовательность административных процедур (действий) администрации Мошковского сельсовета Бековского района Пензенской области (далее - Администрация) при предоставлении копий муниципальных правовых актов Мошковского сельсовета Бековского района Пензенской области до передачи их на постоянное хранение.</w:t>
      </w:r>
      <w:bookmarkStart w:id="2" w:name="sub_102"/>
    </w:p>
    <w:p w:rsidR="00367F50" w:rsidRPr="00367F50" w:rsidRDefault="00367F50" w:rsidP="00367F50">
      <w:pPr>
        <w:jc w:val="center"/>
        <w:rPr>
          <w:b/>
          <w:sz w:val="18"/>
          <w:szCs w:val="18"/>
        </w:rPr>
      </w:pPr>
      <w:r w:rsidRPr="00367F50">
        <w:rPr>
          <w:b/>
          <w:sz w:val="18"/>
          <w:szCs w:val="18"/>
        </w:rPr>
        <w:t>1.2. Круг заявителей</w:t>
      </w:r>
    </w:p>
    <w:bookmarkEnd w:id="2"/>
    <w:p w:rsidR="00367F50" w:rsidRPr="00367F50" w:rsidRDefault="00367F50" w:rsidP="00367F50">
      <w:pPr>
        <w:jc w:val="both"/>
        <w:rPr>
          <w:sz w:val="18"/>
          <w:szCs w:val="18"/>
        </w:rPr>
      </w:pPr>
      <w:r w:rsidRPr="00367F50">
        <w:rPr>
          <w:sz w:val="18"/>
          <w:szCs w:val="18"/>
        </w:rPr>
        <w:t>Заявителями на предоставление муниципальной услуги являются физические лица, юридические лица, а также их уполномоченные представители, обратившиеся в Администрацию за предоставлением им копий муниципальных правовых актов Мошковского сельсовета Бековского района Пензенской области, чьи права и интересы непосредственно затрагиваются в запрашиваемых муниципальных правовых актах (далее – заявители).</w:t>
      </w:r>
    </w:p>
    <w:p w:rsidR="00367F50" w:rsidRPr="00367F50" w:rsidRDefault="00367F50" w:rsidP="00367F50">
      <w:pPr>
        <w:jc w:val="center"/>
        <w:rPr>
          <w:b/>
          <w:sz w:val="18"/>
          <w:szCs w:val="18"/>
        </w:rPr>
      </w:pPr>
      <w:bookmarkStart w:id="3" w:name="sub_103"/>
      <w:r w:rsidRPr="00367F50">
        <w:rPr>
          <w:b/>
          <w:sz w:val="18"/>
          <w:szCs w:val="18"/>
        </w:rPr>
        <w:t xml:space="preserve">1.3. Требования к порядку информирования </w:t>
      </w:r>
      <w:bookmarkEnd w:id="3"/>
      <w:r w:rsidRPr="00367F50">
        <w:rPr>
          <w:b/>
          <w:sz w:val="18"/>
          <w:szCs w:val="18"/>
        </w:rPr>
        <w:t>о предоставлении муниципальной услуги</w:t>
      </w:r>
    </w:p>
    <w:p w:rsidR="00367F50" w:rsidRPr="00367F50" w:rsidRDefault="00367F50" w:rsidP="00367F50">
      <w:pPr>
        <w:jc w:val="both"/>
        <w:rPr>
          <w:sz w:val="18"/>
          <w:szCs w:val="18"/>
        </w:rPr>
      </w:pPr>
      <w:bookmarkStart w:id="4" w:name="sub_200"/>
      <w:r w:rsidRPr="00367F50">
        <w:rPr>
          <w:sz w:val="18"/>
          <w:szCs w:val="18"/>
        </w:rPr>
        <w:t>1.3.1. Информирование о предоставлении Администрацией муниципальной услуги осуществляется:</w:t>
      </w:r>
    </w:p>
    <w:p w:rsidR="00367F50" w:rsidRPr="00367F50" w:rsidRDefault="00367F50" w:rsidP="00367F50">
      <w:pPr>
        <w:jc w:val="both"/>
        <w:rPr>
          <w:sz w:val="18"/>
          <w:szCs w:val="18"/>
        </w:rPr>
      </w:pPr>
      <w:r w:rsidRPr="00367F50">
        <w:rPr>
          <w:sz w:val="18"/>
          <w:szCs w:val="18"/>
        </w:rPr>
        <w:t>- непосредственно в здании Администрации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367F50" w:rsidRPr="00367F50" w:rsidRDefault="00367F50" w:rsidP="00367F50">
      <w:pPr>
        <w:jc w:val="both"/>
        <w:rPr>
          <w:sz w:val="18"/>
          <w:szCs w:val="18"/>
        </w:rPr>
      </w:pPr>
      <w:r w:rsidRPr="00367F50">
        <w:rPr>
          <w:sz w:val="18"/>
          <w:szCs w:val="18"/>
        </w:rPr>
        <w:t>- в многофункциональном центре предоставления государственных и муниципальных услуг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367F50" w:rsidRPr="00367F50" w:rsidRDefault="00367F50" w:rsidP="00367F50">
      <w:pPr>
        <w:jc w:val="both"/>
        <w:rPr>
          <w:sz w:val="18"/>
          <w:szCs w:val="18"/>
        </w:rPr>
      </w:pPr>
      <w:r w:rsidRPr="00367F50">
        <w:rPr>
          <w:sz w:val="18"/>
          <w:szCs w:val="18"/>
        </w:rPr>
        <w:t>- посредством использования телефонной, почтовой связи, а также электронной почты;</w:t>
      </w:r>
    </w:p>
    <w:p w:rsidR="00367F50" w:rsidRPr="00367F50" w:rsidRDefault="00367F50" w:rsidP="00367F50">
      <w:pPr>
        <w:jc w:val="both"/>
        <w:rPr>
          <w:sz w:val="18"/>
          <w:szCs w:val="18"/>
        </w:rPr>
      </w:pPr>
      <w:r w:rsidRPr="00367F50">
        <w:rPr>
          <w:sz w:val="18"/>
          <w:szCs w:val="18"/>
        </w:rPr>
        <w:t>- посредством размещения информации на официальном сайте Администрации в информационно-телекоммуникационной сети «Интернет» http://moshkovo.bekovo.pnzreg.ru (далее - официальный сайт Администрации), в федеральной государственной информационной системе «Единый портал государственных и муниципальных услуг (функций)» www.gosuslugi.ru (далее - Единый портал) и (или) в информационной системе «Региональный портал государственных и муниципальных услуг Пензенской области» (gosuslugi.pnzreg.ru) (далее – Региональный портал).</w:t>
      </w:r>
    </w:p>
    <w:p w:rsidR="00367F50" w:rsidRPr="00367F50" w:rsidRDefault="00367F50" w:rsidP="00367F50">
      <w:pPr>
        <w:jc w:val="both"/>
        <w:rPr>
          <w:sz w:val="18"/>
          <w:szCs w:val="18"/>
        </w:rPr>
      </w:pPr>
      <w:r w:rsidRPr="00367F50">
        <w:rPr>
          <w:sz w:val="18"/>
          <w:szCs w:val="18"/>
        </w:rPr>
        <w:t>1.3.2. График работы Администрации:</w:t>
      </w:r>
    </w:p>
    <w:p w:rsidR="00367F50" w:rsidRPr="00367F50" w:rsidRDefault="00367F50" w:rsidP="00367F50">
      <w:pPr>
        <w:jc w:val="both"/>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413"/>
      </w:tblGrid>
      <w:tr w:rsidR="00367F50" w:rsidRPr="00367F50" w:rsidTr="00773F7A">
        <w:tc>
          <w:tcPr>
            <w:tcW w:w="2943" w:type="dxa"/>
          </w:tcPr>
          <w:p w:rsidR="00367F50" w:rsidRPr="00367F50" w:rsidRDefault="00367F50" w:rsidP="00367F50">
            <w:pPr>
              <w:jc w:val="center"/>
              <w:rPr>
                <w:sz w:val="18"/>
                <w:szCs w:val="18"/>
              </w:rPr>
            </w:pPr>
            <w:r w:rsidRPr="00367F50">
              <w:rPr>
                <w:sz w:val="18"/>
                <w:szCs w:val="18"/>
              </w:rPr>
              <w:t>понедельник</w:t>
            </w:r>
          </w:p>
        </w:tc>
        <w:tc>
          <w:tcPr>
            <w:tcW w:w="6413" w:type="dxa"/>
          </w:tcPr>
          <w:p w:rsidR="00367F50" w:rsidRPr="00367F50" w:rsidRDefault="00367F50" w:rsidP="00367F50">
            <w:pPr>
              <w:jc w:val="center"/>
              <w:rPr>
                <w:sz w:val="18"/>
                <w:szCs w:val="18"/>
              </w:rPr>
            </w:pPr>
            <w:r w:rsidRPr="00367F50">
              <w:rPr>
                <w:sz w:val="18"/>
                <w:szCs w:val="18"/>
              </w:rPr>
              <w:t>8.00-16.00</w:t>
            </w:r>
          </w:p>
        </w:tc>
      </w:tr>
      <w:tr w:rsidR="00367F50" w:rsidRPr="00367F50" w:rsidTr="00773F7A">
        <w:tc>
          <w:tcPr>
            <w:tcW w:w="2943" w:type="dxa"/>
          </w:tcPr>
          <w:p w:rsidR="00367F50" w:rsidRPr="00367F50" w:rsidRDefault="00367F50" w:rsidP="00367F50">
            <w:pPr>
              <w:jc w:val="center"/>
              <w:rPr>
                <w:sz w:val="18"/>
                <w:szCs w:val="18"/>
              </w:rPr>
            </w:pPr>
            <w:r w:rsidRPr="00367F50">
              <w:rPr>
                <w:sz w:val="18"/>
                <w:szCs w:val="18"/>
              </w:rPr>
              <w:t>вторник</w:t>
            </w:r>
          </w:p>
        </w:tc>
        <w:tc>
          <w:tcPr>
            <w:tcW w:w="6413" w:type="dxa"/>
          </w:tcPr>
          <w:p w:rsidR="00367F50" w:rsidRPr="00367F50" w:rsidRDefault="00367F50" w:rsidP="00367F50">
            <w:pPr>
              <w:jc w:val="center"/>
              <w:rPr>
                <w:sz w:val="18"/>
                <w:szCs w:val="18"/>
              </w:rPr>
            </w:pPr>
            <w:r w:rsidRPr="00367F50">
              <w:rPr>
                <w:sz w:val="18"/>
                <w:szCs w:val="18"/>
              </w:rPr>
              <w:t>8.00-16.00</w:t>
            </w:r>
          </w:p>
        </w:tc>
      </w:tr>
      <w:tr w:rsidR="00367F50" w:rsidRPr="00367F50" w:rsidTr="00773F7A">
        <w:tc>
          <w:tcPr>
            <w:tcW w:w="2943" w:type="dxa"/>
          </w:tcPr>
          <w:p w:rsidR="00367F50" w:rsidRPr="00367F50" w:rsidRDefault="00367F50" w:rsidP="00367F50">
            <w:pPr>
              <w:jc w:val="center"/>
              <w:rPr>
                <w:sz w:val="18"/>
                <w:szCs w:val="18"/>
              </w:rPr>
            </w:pPr>
            <w:r w:rsidRPr="00367F50">
              <w:rPr>
                <w:sz w:val="18"/>
                <w:szCs w:val="18"/>
              </w:rPr>
              <w:lastRenderedPageBreak/>
              <w:t>среда</w:t>
            </w:r>
          </w:p>
        </w:tc>
        <w:tc>
          <w:tcPr>
            <w:tcW w:w="6413" w:type="dxa"/>
          </w:tcPr>
          <w:p w:rsidR="00367F50" w:rsidRPr="00367F50" w:rsidRDefault="00367F50" w:rsidP="00367F50">
            <w:pPr>
              <w:jc w:val="center"/>
              <w:rPr>
                <w:sz w:val="18"/>
                <w:szCs w:val="18"/>
              </w:rPr>
            </w:pPr>
            <w:r w:rsidRPr="00367F50">
              <w:rPr>
                <w:sz w:val="18"/>
                <w:szCs w:val="18"/>
              </w:rPr>
              <w:t>8.00-16.00</w:t>
            </w:r>
          </w:p>
        </w:tc>
      </w:tr>
      <w:tr w:rsidR="00367F50" w:rsidRPr="00367F50" w:rsidTr="00773F7A">
        <w:tc>
          <w:tcPr>
            <w:tcW w:w="2943" w:type="dxa"/>
          </w:tcPr>
          <w:p w:rsidR="00367F50" w:rsidRPr="00367F50" w:rsidRDefault="00367F50" w:rsidP="00367F50">
            <w:pPr>
              <w:jc w:val="center"/>
              <w:rPr>
                <w:sz w:val="18"/>
                <w:szCs w:val="18"/>
              </w:rPr>
            </w:pPr>
            <w:r w:rsidRPr="00367F50">
              <w:rPr>
                <w:sz w:val="18"/>
                <w:szCs w:val="18"/>
              </w:rPr>
              <w:t>четверг</w:t>
            </w:r>
          </w:p>
        </w:tc>
        <w:tc>
          <w:tcPr>
            <w:tcW w:w="6413" w:type="dxa"/>
          </w:tcPr>
          <w:p w:rsidR="00367F50" w:rsidRPr="00367F50" w:rsidRDefault="00367F50" w:rsidP="00367F50">
            <w:pPr>
              <w:jc w:val="center"/>
              <w:rPr>
                <w:sz w:val="18"/>
                <w:szCs w:val="18"/>
              </w:rPr>
            </w:pPr>
            <w:r w:rsidRPr="00367F50">
              <w:rPr>
                <w:sz w:val="18"/>
                <w:szCs w:val="18"/>
              </w:rPr>
              <w:t>8.00-16.00</w:t>
            </w:r>
          </w:p>
        </w:tc>
      </w:tr>
      <w:tr w:rsidR="00367F50" w:rsidRPr="00367F50" w:rsidTr="00773F7A">
        <w:tc>
          <w:tcPr>
            <w:tcW w:w="2943" w:type="dxa"/>
          </w:tcPr>
          <w:p w:rsidR="00367F50" w:rsidRPr="00367F50" w:rsidRDefault="00367F50" w:rsidP="00367F50">
            <w:pPr>
              <w:jc w:val="center"/>
              <w:rPr>
                <w:sz w:val="18"/>
                <w:szCs w:val="18"/>
              </w:rPr>
            </w:pPr>
            <w:r w:rsidRPr="00367F50">
              <w:rPr>
                <w:sz w:val="18"/>
                <w:szCs w:val="18"/>
              </w:rPr>
              <w:t>пятница</w:t>
            </w:r>
          </w:p>
        </w:tc>
        <w:tc>
          <w:tcPr>
            <w:tcW w:w="6413" w:type="dxa"/>
          </w:tcPr>
          <w:p w:rsidR="00367F50" w:rsidRPr="00367F50" w:rsidRDefault="00367F50" w:rsidP="00367F50">
            <w:pPr>
              <w:jc w:val="center"/>
              <w:rPr>
                <w:sz w:val="18"/>
                <w:szCs w:val="18"/>
              </w:rPr>
            </w:pPr>
            <w:r w:rsidRPr="00367F50">
              <w:rPr>
                <w:sz w:val="18"/>
                <w:szCs w:val="18"/>
              </w:rPr>
              <w:t>8.00-16.00</w:t>
            </w:r>
          </w:p>
        </w:tc>
      </w:tr>
      <w:tr w:rsidR="00367F50" w:rsidRPr="00367F50" w:rsidTr="00773F7A">
        <w:tc>
          <w:tcPr>
            <w:tcW w:w="2943" w:type="dxa"/>
          </w:tcPr>
          <w:p w:rsidR="00367F50" w:rsidRPr="00367F50" w:rsidRDefault="00367F50" w:rsidP="00367F50">
            <w:pPr>
              <w:jc w:val="center"/>
              <w:rPr>
                <w:sz w:val="18"/>
                <w:szCs w:val="18"/>
              </w:rPr>
            </w:pPr>
            <w:r w:rsidRPr="00367F50">
              <w:rPr>
                <w:sz w:val="18"/>
                <w:szCs w:val="18"/>
              </w:rPr>
              <w:t>перерыв на обед</w:t>
            </w:r>
          </w:p>
        </w:tc>
        <w:tc>
          <w:tcPr>
            <w:tcW w:w="6413" w:type="dxa"/>
          </w:tcPr>
          <w:p w:rsidR="00367F50" w:rsidRPr="00367F50" w:rsidRDefault="00367F50" w:rsidP="00367F50">
            <w:pPr>
              <w:jc w:val="center"/>
              <w:rPr>
                <w:sz w:val="18"/>
                <w:szCs w:val="18"/>
              </w:rPr>
            </w:pPr>
            <w:r w:rsidRPr="00367F50">
              <w:rPr>
                <w:sz w:val="18"/>
                <w:szCs w:val="18"/>
              </w:rPr>
              <w:t>12.00-13.00</w:t>
            </w:r>
          </w:p>
        </w:tc>
      </w:tr>
      <w:tr w:rsidR="00367F50" w:rsidRPr="00367F50" w:rsidTr="00773F7A">
        <w:tc>
          <w:tcPr>
            <w:tcW w:w="2943" w:type="dxa"/>
          </w:tcPr>
          <w:p w:rsidR="00367F50" w:rsidRPr="00367F50" w:rsidRDefault="00367F50" w:rsidP="00367F50">
            <w:pPr>
              <w:jc w:val="center"/>
              <w:rPr>
                <w:sz w:val="18"/>
                <w:szCs w:val="18"/>
              </w:rPr>
            </w:pPr>
            <w:r w:rsidRPr="00367F50">
              <w:rPr>
                <w:sz w:val="18"/>
                <w:szCs w:val="18"/>
              </w:rPr>
              <w:t>суббота</w:t>
            </w:r>
          </w:p>
        </w:tc>
        <w:tc>
          <w:tcPr>
            <w:tcW w:w="6413" w:type="dxa"/>
          </w:tcPr>
          <w:p w:rsidR="00367F50" w:rsidRPr="00367F50" w:rsidRDefault="00367F50" w:rsidP="00367F50">
            <w:pPr>
              <w:jc w:val="center"/>
              <w:rPr>
                <w:sz w:val="18"/>
                <w:szCs w:val="18"/>
              </w:rPr>
            </w:pPr>
            <w:r w:rsidRPr="00367F50">
              <w:rPr>
                <w:sz w:val="18"/>
                <w:szCs w:val="18"/>
              </w:rPr>
              <w:t>выходной день</w:t>
            </w:r>
          </w:p>
        </w:tc>
      </w:tr>
      <w:tr w:rsidR="00367F50" w:rsidRPr="00367F50" w:rsidTr="00773F7A">
        <w:tc>
          <w:tcPr>
            <w:tcW w:w="2943" w:type="dxa"/>
          </w:tcPr>
          <w:p w:rsidR="00367F50" w:rsidRPr="00367F50" w:rsidRDefault="00367F50" w:rsidP="00367F50">
            <w:pPr>
              <w:jc w:val="center"/>
              <w:rPr>
                <w:sz w:val="18"/>
                <w:szCs w:val="18"/>
              </w:rPr>
            </w:pPr>
            <w:r w:rsidRPr="00367F50">
              <w:rPr>
                <w:sz w:val="18"/>
                <w:szCs w:val="18"/>
              </w:rPr>
              <w:t>воскресенье</w:t>
            </w:r>
          </w:p>
        </w:tc>
        <w:tc>
          <w:tcPr>
            <w:tcW w:w="6413" w:type="dxa"/>
          </w:tcPr>
          <w:p w:rsidR="00367F50" w:rsidRPr="00367F50" w:rsidRDefault="00367F50" w:rsidP="00367F50">
            <w:pPr>
              <w:jc w:val="center"/>
              <w:rPr>
                <w:sz w:val="18"/>
                <w:szCs w:val="18"/>
              </w:rPr>
            </w:pPr>
            <w:r w:rsidRPr="00367F50">
              <w:rPr>
                <w:sz w:val="18"/>
                <w:szCs w:val="18"/>
              </w:rPr>
              <w:t>выходной день</w:t>
            </w:r>
          </w:p>
        </w:tc>
      </w:tr>
    </w:tbl>
    <w:p w:rsidR="00367F50" w:rsidRPr="00367F50" w:rsidRDefault="00367F50" w:rsidP="00367F50">
      <w:pPr>
        <w:jc w:val="both"/>
        <w:rPr>
          <w:sz w:val="18"/>
          <w:szCs w:val="18"/>
        </w:rPr>
      </w:pPr>
    </w:p>
    <w:p w:rsidR="00367F50" w:rsidRPr="00367F50" w:rsidRDefault="00367F50" w:rsidP="00367F50">
      <w:pPr>
        <w:jc w:val="both"/>
        <w:rPr>
          <w:sz w:val="18"/>
          <w:szCs w:val="18"/>
        </w:rPr>
      </w:pPr>
      <w:r w:rsidRPr="00367F50">
        <w:rPr>
          <w:sz w:val="18"/>
          <w:szCs w:val="18"/>
        </w:rPr>
        <w:t>График приема посетителей в рамках предоставляемой муниципальной услуги в Администрации:</w:t>
      </w:r>
    </w:p>
    <w:p w:rsidR="00367F50" w:rsidRPr="00367F50" w:rsidRDefault="00367F50" w:rsidP="00367F50">
      <w:pPr>
        <w:jc w:val="both"/>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413"/>
      </w:tblGrid>
      <w:tr w:rsidR="00367F50" w:rsidRPr="00367F50" w:rsidTr="00773F7A">
        <w:tc>
          <w:tcPr>
            <w:tcW w:w="2943" w:type="dxa"/>
          </w:tcPr>
          <w:p w:rsidR="00367F50" w:rsidRPr="00367F50" w:rsidRDefault="00367F50" w:rsidP="00367F50">
            <w:pPr>
              <w:jc w:val="center"/>
              <w:rPr>
                <w:sz w:val="18"/>
                <w:szCs w:val="18"/>
              </w:rPr>
            </w:pPr>
            <w:r w:rsidRPr="00367F50">
              <w:rPr>
                <w:sz w:val="18"/>
                <w:szCs w:val="18"/>
              </w:rPr>
              <w:t>понедельник</w:t>
            </w:r>
          </w:p>
        </w:tc>
        <w:tc>
          <w:tcPr>
            <w:tcW w:w="6413" w:type="dxa"/>
          </w:tcPr>
          <w:p w:rsidR="00367F50" w:rsidRPr="00367F50" w:rsidRDefault="00367F50" w:rsidP="00367F50">
            <w:pPr>
              <w:jc w:val="center"/>
              <w:rPr>
                <w:sz w:val="18"/>
                <w:szCs w:val="18"/>
              </w:rPr>
            </w:pPr>
            <w:r w:rsidRPr="00367F50">
              <w:rPr>
                <w:sz w:val="18"/>
                <w:szCs w:val="18"/>
              </w:rPr>
              <w:t>не приемный день</w:t>
            </w:r>
          </w:p>
        </w:tc>
      </w:tr>
      <w:tr w:rsidR="00367F50" w:rsidRPr="00367F50" w:rsidTr="00773F7A">
        <w:tc>
          <w:tcPr>
            <w:tcW w:w="2943" w:type="dxa"/>
          </w:tcPr>
          <w:p w:rsidR="00367F50" w:rsidRPr="00367F50" w:rsidRDefault="00367F50" w:rsidP="00367F50">
            <w:pPr>
              <w:jc w:val="center"/>
              <w:rPr>
                <w:sz w:val="18"/>
                <w:szCs w:val="18"/>
              </w:rPr>
            </w:pPr>
            <w:r w:rsidRPr="00367F50">
              <w:rPr>
                <w:sz w:val="18"/>
                <w:szCs w:val="18"/>
              </w:rPr>
              <w:t>вторник</w:t>
            </w:r>
          </w:p>
        </w:tc>
        <w:tc>
          <w:tcPr>
            <w:tcW w:w="6413" w:type="dxa"/>
          </w:tcPr>
          <w:p w:rsidR="00367F50" w:rsidRPr="00367F50" w:rsidRDefault="00367F50" w:rsidP="00367F50">
            <w:pPr>
              <w:jc w:val="center"/>
              <w:rPr>
                <w:sz w:val="18"/>
                <w:szCs w:val="18"/>
              </w:rPr>
            </w:pPr>
            <w:r w:rsidRPr="00367F50">
              <w:rPr>
                <w:sz w:val="18"/>
                <w:szCs w:val="18"/>
              </w:rPr>
              <w:t>9.00-15.00</w:t>
            </w:r>
          </w:p>
        </w:tc>
      </w:tr>
      <w:tr w:rsidR="00367F50" w:rsidRPr="00367F50" w:rsidTr="00773F7A">
        <w:tc>
          <w:tcPr>
            <w:tcW w:w="2943" w:type="dxa"/>
          </w:tcPr>
          <w:p w:rsidR="00367F50" w:rsidRPr="00367F50" w:rsidRDefault="00367F50" w:rsidP="00367F50">
            <w:pPr>
              <w:jc w:val="center"/>
              <w:rPr>
                <w:sz w:val="18"/>
                <w:szCs w:val="18"/>
              </w:rPr>
            </w:pPr>
            <w:r w:rsidRPr="00367F50">
              <w:rPr>
                <w:sz w:val="18"/>
                <w:szCs w:val="18"/>
              </w:rPr>
              <w:t>среда</w:t>
            </w:r>
          </w:p>
        </w:tc>
        <w:tc>
          <w:tcPr>
            <w:tcW w:w="6413" w:type="dxa"/>
          </w:tcPr>
          <w:p w:rsidR="00367F50" w:rsidRPr="00367F50" w:rsidRDefault="00367F50" w:rsidP="00367F50">
            <w:pPr>
              <w:jc w:val="center"/>
              <w:rPr>
                <w:sz w:val="18"/>
                <w:szCs w:val="18"/>
              </w:rPr>
            </w:pPr>
            <w:r w:rsidRPr="00367F50">
              <w:rPr>
                <w:sz w:val="18"/>
                <w:szCs w:val="18"/>
              </w:rPr>
              <w:t>не приемный день</w:t>
            </w:r>
          </w:p>
        </w:tc>
      </w:tr>
      <w:tr w:rsidR="00367F50" w:rsidRPr="00367F50" w:rsidTr="00773F7A">
        <w:tc>
          <w:tcPr>
            <w:tcW w:w="2943" w:type="dxa"/>
          </w:tcPr>
          <w:p w:rsidR="00367F50" w:rsidRPr="00367F50" w:rsidRDefault="00367F50" w:rsidP="00367F50">
            <w:pPr>
              <w:jc w:val="center"/>
              <w:rPr>
                <w:sz w:val="18"/>
                <w:szCs w:val="18"/>
              </w:rPr>
            </w:pPr>
            <w:r w:rsidRPr="00367F50">
              <w:rPr>
                <w:sz w:val="18"/>
                <w:szCs w:val="18"/>
              </w:rPr>
              <w:t>четверг</w:t>
            </w:r>
          </w:p>
        </w:tc>
        <w:tc>
          <w:tcPr>
            <w:tcW w:w="6413" w:type="dxa"/>
          </w:tcPr>
          <w:p w:rsidR="00367F50" w:rsidRPr="00367F50" w:rsidRDefault="00367F50" w:rsidP="00367F50">
            <w:pPr>
              <w:jc w:val="center"/>
              <w:rPr>
                <w:sz w:val="18"/>
                <w:szCs w:val="18"/>
              </w:rPr>
            </w:pPr>
            <w:r w:rsidRPr="00367F50">
              <w:rPr>
                <w:sz w:val="18"/>
                <w:szCs w:val="18"/>
              </w:rPr>
              <w:t>9.00-15.00</w:t>
            </w:r>
          </w:p>
        </w:tc>
      </w:tr>
      <w:tr w:rsidR="00367F50" w:rsidRPr="00367F50" w:rsidTr="00773F7A">
        <w:tc>
          <w:tcPr>
            <w:tcW w:w="2943" w:type="dxa"/>
          </w:tcPr>
          <w:p w:rsidR="00367F50" w:rsidRPr="00367F50" w:rsidRDefault="00367F50" w:rsidP="00367F50">
            <w:pPr>
              <w:jc w:val="center"/>
              <w:rPr>
                <w:sz w:val="18"/>
                <w:szCs w:val="18"/>
              </w:rPr>
            </w:pPr>
            <w:r w:rsidRPr="00367F50">
              <w:rPr>
                <w:sz w:val="18"/>
                <w:szCs w:val="18"/>
              </w:rPr>
              <w:t>пятница</w:t>
            </w:r>
          </w:p>
        </w:tc>
        <w:tc>
          <w:tcPr>
            <w:tcW w:w="6413" w:type="dxa"/>
          </w:tcPr>
          <w:p w:rsidR="00367F50" w:rsidRPr="00367F50" w:rsidRDefault="00367F50" w:rsidP="00367F50">
            <w:pPr>
              <w:jc w:val="center"/>
              <w:rPr>
                <w:sz w:val="18"/>
                <w:szCs w:val="18"/>
              </w:rPr>
            </w:pPr>
            <w:r w:rsidRPr="00367F50">
              <w:rPr>
                <w:sz w:val="18"/>
                <w:szCs w:val="18"/>
              </w:rPr>
              <w:t>не приемный день</w:t>
            </w:r>
          </w:p>
        </w:tc>
      </w:tr>
      <w:tr w:rsidR="00367F50" w:rsidRPr="00367F50" w:rsidTr="00773F7A">
        <w:tc>
          <w:tcPr>
            <w:tcW w:w="2943" w:type="dxa"/>
          </w:tcPr>
          <w:p w:rsidR="00367F50" w:rsidRPr="00367F50" w:rsidRDefault="00367F50" w:rsidP="00367F50">
            <w:pPr>
              <w:jc w:val="center"/>
              <w:rPr>
                <w:sz w:val="18"/>
                <w:szCs w:val="18"/>
              </w:rPr>
            </w:pPr>
            <w:r w:rsidRPr="00367F50">
              <w:rPr>
                <w:sz w:val="18"/>
                <w:szCs w:val="18"/>
              </w:rPr>
              <w:t>суббота</w:t>
            </w:r>
          </w:p>
        </w:tc>
        <w:tc>
          <w:tcPr>
            <w:tcW w:w="6413" w:type="dxa"/>
          </w:tcPr>
          <w:p w:rsidR="00367F50" w:rsidRPr="00367F50" w:rsidRDefault="00367F50" w:rsidP="00367F50">
            <w:pPr>
              <w:jc w:val="center"/>
              <w:rPr>
                <w:sz w:val="18"/>
                <w:szCs w:val="18"/>
              </w:rPr>
            </w:pPr>
            <w:r w:rsidRPr="00367F50">
              <w:rPr>
                <w:sz w:val="18"/>
                <w:szCs w:val="18"/>
              </w:rPr>
              <w:t>выходной день</w:t>
            </w:r>
          </w:p>
        </w:tc>
      </w:tr>
      <w:tr w:rsidR="00367F50" w:rsidRPr="00367F50" w:rsidTr="00773F7A">
        <w:tc>
          <w:tcPr>
            <w:tcW w:w="2943" w:type="dxa"/>
          </w:tcPr>
          <w:p w:rsidR="00367F50" w:rsidRPr="00367F50" w:rsidRDefault="00367F50" w:rsidP="00367F50">
            <w:pPr>
              <w:jc w:val="center"/>
              <w:rPr>
                <w:sz w:val="18"/>
                <w:szCs w:val="18"/>
              </w:rPr>
            </w:pPr>
            <w:r w:rsidRPr="00367F50">
              <w:rPr>
                <w:sz w:val="18"/>
                <w:szCs w:val="18"/>
              </w:rPr>
              <w:t>воскресенье</w:t>
            </w:r>
          </w:p>
        </w:tc>
        <w:tc>
          <w:tcPr>
            <w:tcW w:w="6413" w:type="dxa"/>
          </w:tcPr>
          <w:p w:rsidR="00367F50" w:rsidRPr="00367F50" w:rsidRDefault="00367F50" w:rsidP="00367F50">
            <w:pPr>
              <w:jc w:val="center"/>
              <w:rPr>
                <w:sz w:val="18"/>
                <w:szCs w:val="18"/>
              </w:rPr>
            </w:pPr>
            <w:r w:rsidRPr="00367F50">
              <w:rPr>
                <w:sz w:val="18"/>
                <w:szCs w:val="18"/>
              </w:rPr>
              <w:t>выходной день</w:t>
            </w:r>
          </w:p>
        </w:tc>
      </w:tr>
      <w:tr w:rsidR="00367F50" w:rsidRPr="00367F50" w:rsidTr="00773F7A">
        <w:tc>
          <w:tcPr>
            <w:tcW w:w="2943" w:type="dxa"/>
          </w:tcPr>
          <w:p w:rsidR="00367F50" w:rsidRPr="00367F50" w:rsidRDefault="00367F50" w:rsidP="00367F50">
            <w:pPr>
              <w:jc w:val="center"/>
              <w:rPr>
                <w:sz w:val="18"/>
                <w:szCs w:val="18"/>
              </w:rPr>
            </w:pPr>
            <w:r w:rsidRPr="00367F50">
              <w:rPr>
                <w:sz w:val="18"/>
                <w:szCs w:val="18"/>
              </w:rPr>
              <w:t>перерыв на обед</w:t>
            </w:r>
          </w:p>
        </w:tc>
        <w:tc>
          <w:tcPr>
            <w:tcW w:w="6413" w:type="dxa"/>
          </w:tcPr>
          <w:p w:rsidR="00367F50" w:rsidRPr="00367F50" w:rsidRDefault="00367F50" w:rsidP="00367F50">
            <w:pPr>
              <w:jc w:val="center"/>
              <w:rPr>
                <w:sz w:val="18"/>
                <w:szCs w:val="18"/>
              </w:rPr>
            </w:pPr>
            <w:r w:rsidRPr="00367F50">
              <w:rPr>
                <w:sz w:val="18"/>
                <w:szCs w:val="18"/>
              </w:rPr>
              <w:t>12.00-13.00</w:t>
            </w:r>
          </w:p>
        </w:tc>
      </w:tr>
    </w:tbl>
    <w:p w:rsidR="00367F50" w:rsidRPr="00367F50" w:rsidRDefault="00367F50" w:rsidP="00367F50">
      <w:pPr>
        <w:jc w:val="both"/>
        <w:rPr>
          <w:sz w:val="18"/>
          <w:szCs w:val="18"/>
        </w:rPr>
      </w:pPr>
    </w:p>
    <w:p w:rsidR="00367F50" w:rsidRPr="00367F50" w:rsidRDefault="00367F50" w:rsidP="00367F50">
      <w:pPr>
        <w:jc w:val="both"/>
        <w:rPr>
          <w:sz w:val="18"/>
          <w:szCs w:val="18"/>
        </w:rPr>
      </w:pPr>
      <w:r w:rsidRPr="00367F50">
        <w:rPr>
          <w:sz w:val="18"/>
          <w:szCs w:val="18"/>
        </w:rPr>
        <w:t xml:space="preserve">Юридический адрес (местонахождение) Администрации: </w:t>
      </w:r>
      <w:r w:rsidRPr="00367F50">
        <w:rPr>
          <w:sz w:val="18"/>
          <w:szCs w:val="18"/>
          <w:lang w:eastAsia="en-US"/>
        </w:rPr>
        <w:t>442944, Пензенская область, Бековский район, с. Мошки, ул. Садовая, 24</w:t>
      </w:r>
      <w:r w:rsidRPr="00367F50">
        <w:rPr>
          <w:sz w:val="18"/>
          <w:szCs w:val="18"/>
        </w:rPr>
        <w:t>.</w:t>
      </w:r>
    </w:p>
    <w:p w:rsidR="00367F50" w:rsidRPr="00367F50" w:rsidRDefault="00367F50" w:rsidP="00367F50">
      <w:pPr>
        <w:jc w:val="both"/>
        <w:rPr>
          <w:sz w:val="18"/>
          <w:szCs w:val="18"/>
        </w:rPr>
      </w:pPr>
      <w:r w:rsidRPr="00367F50">
        <w:rPr>
          <w:sz w:val="18"/>
          <w:szCs w:val="18"/>
        </w:rPr>
        <w:t xml:space="preserve">Прием документов для целей предоставления муниципальной услуги осуществляется по адресу: </w:t>
      </w:r>
      <w:r w:rsidRPr="00367F50">
        <w:rPr>
          <w:sz w:val="18"/>
          <w:szCs w:val="18"/>
          <w:lang w:eastAsia="en-US"/>
        </w:rPr>
        <w:t>442944, Пензенская область, Бековский район, с. Мошки, ул. Садовая, 24</w:t>
      </w:r>
      <w:r w:rsidRPr="00367F50">
        <w:rPr>
          <w:sz w:val="18"/>
          <w:szCs w:val="18"/>
        </w:rPr>
        <w:t>.</w:t>
      </w:r>
    </w:p>
    <w:p w:rsidR="00367F50" w:rsidRPr="00367F50" w:rsidRDefault="00367F50" w:rsidP="00367F50">
      <w:pPr>
        <w:jc w:val="both"/>
        <w:rPr>
          <w:sz w:val="18"/>
          <w:szCs w:val="18"/>
        </w:rPr>
      </w:pPr>
      <w:r w:rsidRPr="00367F50">
        <w:rPr>
          <w:sz w:val="18"/>
          <w:szCs w:val="18"/>
        </w:rPr>
        <w:t>Телефон: 8 (84141) 5-21-21.</w:t>
      </w:r>
    </w:p>
    <w:p w:rsidR="00367F50" w:rsidRPr="00367F50" w:rsidRDefault="00367F50" w:rsidP="00367F50">
      <w:pPr>
        <w:jc w:val="both"/>
        <w:rPr>
          <w:sz w:val="18"/>
          <w:szCs w:val="18"/>
        </w:rPr>
      </w:pPr>
      <w:r w:rsidRPr="00367F50">
        <w:rPr>
          <w:sz w:val="18"/>
          <w:szCs w:val="18"/>
        </w:rPr>
        <w:t xml:space="preserve">Официальный сайт Администрации: </w:t>
      </w:r>
      <w:r w:rsidRPr="00367F50">
        <w:rPr>
          <w:sz w:val="18"/>
          <w:szCs w:val="18"/>
          <w:lang w:val="en-US" w:eastAsia="en-US"/>
        </w:rPr>
        <w:t>http</w:t>
      </w:r>
      <w:r w:rsidRPr="00367F50">
        <w:rPr>
          <w:sz w:val="18"/>
          <w:szCs w:val="18"/>
          <w:lang w:eastAsia="en-US"/>
        </w:rPr>
        <w:t>://</w:t>
      </w:r>
      <w:r w:rsidRPr="00367F50">
        <w:rPr>
          <w:sz w:val="18"/>
          <w:szCs w:val="18"/>
        </w:rPr>
        <w:t>moshkovo.bekovo.pnzreg.ru.</w:t>
      </w:r>
    </w:p>
    <w:p w:rsidR="00367F50" w:rsidRPr="00367F50" w:rsidRDefault="00367F50" w:rsidP="00367F50">
      <w:pPr>
        <w:jc w:val="both"/>
        <w:rPr>
          <w:sz w:val="18"/>
          <w:szCs w:val="18"/>
        </w:rPr>
      </w:pPr>
      <w:r w:rsidRPr="00367F50">
        <w:rPr>
          <w:sz w:val="18"/>
          <w:szCs w:val="18"/>
        </w:rPr>
        <w:t xml:space="preserve">Адрес электронной почты Администрации: </w:t>
      </w:r>
      <w:proofErr w:type="spellStart"/>
      <w:r w:rsidRPr="00367F50">
        <w:rPr>
          <w:sz w:val="18"/>
          <w:szCs w:val="18"/>
          <w:lang w:val="en-US" w:eastAsia="en-US"/>
        </w:rPr>
        <w:t>moshkiadm</w:t>
      </w:r>
      <w:proofErr w:type="spellEnd"/>
      <w:r w:rsidRPr="00367F50">
        <w:rPr>
          <w:sz w:val="18"/>
          <w:szCs w:val="18"/>
          <w:lang w:eastAsia="en-US"/>
        </w:rPr>
        <w:t>@</w:t>
      </w:r>
      <w:proofErr w:type="spellStart"/>
      <w:r w:rsidRPr="00367F50">
        <w:rPr>
          <w:sz w:val="18"/>
          <w:szCs w:val="18"/>
          <w:lang w:val="en-US" w:eastAsia="en-US"/>
        </w:rPr>
        <w:t>yandex</w:t>
      </w:r>
      <w:proofErr w:type="spellEnd"/>
      <w:r w:rsidRPr="00367F50">
        <w:rPr>
          <w:sz w:val="18"/>
          <w:szCs w:val="18"/>
          <w:lang w:eastAsia="en-US"/>
        </w:rPr>
        <w:t>.</w:t>
      </w:r>
      <w:proofErr w:type="spellStart"/>
      <w:r w:rsidRPr="00367F50">
        <w:rPr>
          <w:sz w:val="18"/>
          <w:szCs w:val="18"/>
          <w:lang w:val="en-US" w:eastAsia="en-US"/>
        </w:rPr>
        <w:t>ru</w:t>
      </w:r>
      <w:proofErr w:type="spellEnd"/>
      <w:r w:rsidRPr="00367F50">
        <w:rPr>
          <w:sz w:val="18"/>
          <w:szCs w:val="18"/>
        </w:rPr>
        <w:t>.</w:t>
      </w:r>
    </w:p>
    <w:p w:rsidR="00367F50" w:rsidRPr="00367F50" w:rsidRDefault="00367F50" w:rsidP="00367F50">
      <w:pPr>
        <w:jc w:val="both"/>
        <w:rPr>
          <w:sz w:val="18"/>
          <w:szCs w:val="18"/>
        </w:rPr>
      </w:pPr>
      <w:r w:rsidRPr="00367F50">
        <w:rPr>
          <w:sz w:val="18"/>
          <w:szCs w:val="18"/>
        </w:rPr>
        <w:t>1.3.3. На Едином портале и Региональном портале, официальном сайте Администрации размещается следующая информация:</w:t>
      </w:r>
    </w:p>
    <w:p w:rsidR="00367F50" w:rsidRPr="00367F50" w:rsidRDefault="00367F50" w:rsidP="00367F50">
      <w:pPr>
        <w:jc w:val="both"/>
        <w:rPr>
          <w:sz w:val="18"/>
          <w:szCs w:val="18"/>
        </w:rPr>
      </w:pPr>
      <w:r w:rsidRPr="00367F50">
        <w:rPr>
          <w:sz w:val="18"/>
          <w:szCs w:val="1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367F50" w:rsidRPr="00367F50" w:rsidRDefault="00367F50" w:rsidP="00367F50">
      <w:pPr>
        <w:jc w:val="both"/>
        <w:rPr>
          <w:sz w:val="18"/>
          <w:szCs w:val="18"/>
        </w:rPr>
      </w:pPr>
      <w:r w:rsidRPr="00367F50">
        <w:rPr>
          <w:sz w:val="18"/>
          <w:szCs w:val="18"/>
        </w:rPr>
        <w:t>2) круг заявителей;</w:t>
      </w:r>
    </w:p>
    <w:p w:rsidR="00367F50" w:rsidRPr="00367F50" w:rsidRDefault="00367F50" w:rsidP="00367F50">
      <w:pPr>
        <w:jc w:val="both"/>
        <w:rPr>
          <w:sz w:val="18"/>
          <w:szCs w:val="18"/>
        </w:rPr>
      </w:pPr>
      <w:r w:rsidRPr="00367F50">
        <w:rPr>
          <w:sz w:val="18"/>
          <w:szCs w:val="18"/>
        </w:rPr>
        <w:t>3) размер платы, взимаемой с заявителя при предоставлении муниципальной услуги;</w:t>
      </w:r>
    </w:p>
    <w:p w:rsidR="00367F50" w:rsidRPr="00367F50" w:rsidRDefault="00367F50" w:rsidP="00367F50">
      <w:pPr>
        <w:jc w:val="both"/>
        <w:rPr>
          <w:sz w:val="18"/>
          <w:szCs w:val="18"/>
        </w:rPr>
      </w:pPr>
      <w:r w:rsidRPr="00367F50">
        <w:rPr>
          <w:sz w:val="18"/>
          <w:szCs w:val="18"/>
        </w:rPr>
        <w:t>4) срок предоставления муниципальной услуги;</w:t>
      </w:r>
    </w:p>
    <w:p w:rsidR="00367F50" w:rsidRPr="00367F50" w:rsidRDefault="00367F50" w:rsidP="00367F50">
      <w:pPr>
        <w:jc w:val="both"/>
        <w:rPr>
          <w:sz w:val="18"/>
          <w:szCs w:val="18"/>
        </w:rPr>
      </w:pPr>
      <w:r w:rsidRPr="00367F50">
        <w:rPr>
          <w:sz w:val="18"/>
          <w:szCs w:val="18"/>
        </w:rPr>
        <w:t>5)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367F50" w:rsidRPr="00367F50" w:rsidRDefault="00367F50" w:rsidP="00367F50">
      <w:pPr>
        <w:jc w:val="both"/>
        <w:rPr>
          <w:sz w:val="18"/>
          <w:szCs w:val="18"/>
        </w:rPr>
      </w:pPr>
      <w:r w:rsidRPr="00367F50">
        <w:rPr>
          <w:sz w:val="18"/>
          <w:szCs w:val="18"/>
        </w:rPr>
        <w:t>6) исчерпывающий перечень оснований для приостановления или отказа в предоставлении муниципальной услуги;</w:t>
      </w:r>
    </w:p>
    <w:p w:rsidR="00367F50" w:rsidRPr="00367F50" w:rsidRDefault="00367F50" w:rsidP="00367F50">
      <w:pPr>
        <w:jc w:val="both"/>
        <w:rPr>
          <w:sz w:val="18"/>
          <w:szCs w:val="18"/>
        </w:rPr>
      </w:pPr>
      <w:r w:rsidRPr="00367F50">
        <w:rPr>
          <w:sz w:val="18"/>
          <w:szCs w:val="1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367F50" w:rsidRPr="00367F50" w:rsidRDefault="00367F50" w:rsidP="00367F50">
      <w:pPr>
        <w:jc w:val="both"/>
        <w:rPr>
          <w:sz w:val="18"/>
          <w:szCs w:val="18"/>
        </w:rPr>
      </w:pPr>
      <w:r w:rsidRPr="00367F50">
        <w:rPr>
          <w:sz w:val="18"/>
          <w:szCs w:val="18"/>
        </w:rPr>
        <w:t>8) формы заявлений (уведомлений, сообщений), используемые при предоставлении муниципальной услуги.</w:t>
      </w:r>
    </w:p>
    <w:p w:rsidR="00367F50" w:rsidRPr="00367F50" w:rsidRDefault="00367F50" w:rsidP="00367F50">
      <w:pPr>
        <w:jc w:val="both"/>
        <w:rPr>
          <w:sz w:val="18"/>
          <w:szCs w:val="18"/>
        </w:rPr>
      </w:pPr>
      <w:r w:rsidRPr="00367F50">
        <w:rPr>
          <w:sz w:val="18"/>
          <w:szCs w:val="18"/>
        </w:rPr>
        <w:t>Информация о порядке и сроках предоставления муниципальной услуги посредством Единого портала, Регионального портала, а также на официальном сайте Администрации предоставляется заявителю бесплатно.</w:t>
      </w:r>
    </w:p>
    <w:p w:rsidR="00367F50" w:rsidRPr="00367F50" w:rsidRDefault="00367F50" w:rsidP="00367F50">
      <w:pPr>
        <w:jc w:val="both"/>
        <w:rPr>
          <w:sz w:val="18"/>
          <w:szCs w:val="18"/>
        </w:rPr>
      </w:pPr>
      <w:r w:rsidRPr="00367F50">
        <w:rPr>
          <w:sz w:val="18"/>
          <w:szCs w:val="18"/>
        </w:rPr>
        <w:t>1.3.4. Заявители также вправе получить муниципальную услугу через Муниципальное автономное учреждение Бековского района Пензенской области «Многофункциональный центр предоставления государственных и муниципальных услуг» (далее - МФЦ) в соответствии с соглашением о взаимодействии, заключенным между МФЦ и Администрацией, предоставляющей муниципальную услугу (далее - соглашение о взаимодействии), с момента вступления в силу соглашения о взаимодействии.</w:t>
      </w:r>
    </w:p>
    <w:p w:rsidR="00367F50" w:rsidRPr="00367F50" w:rsidRDefault="00367F50" w:rsidP="00367F50">
      <w:pPr>
        <w:jc w:val="both"/>
        <w:rPr>
          <w:sz w:val="18"/>
          <w:szCs w:val="18"/>
        </w:rPr>
      </w:pPr>
      <w:r w:rsidRPr="00367F50">
        <w:rPr>
          <w:sz w:val="18"/>
          <w:szCs w:val="18"/>
        </w:rPr>
        <w:t xml:space="preserve">Адрес места нахождения МФЦ: 442940, Пензенская область, Бековский район, </w:t>
      </w:r>
      <w:proofErr w:type="spellStart"/>
      <w:r w:rsidRPr="00367F50">
        <w:rPr>
          <w:sz w:val="18"/>
          <w:szCs w:val="18"/>
        </w:rPr>
        <w:t>р.п</w:t>
      </w:r>
      <w:proofErr w:type="spellEnd"/>
      <w:r w:rsidRPr="00367F50">
        <w:rPr>
          <w:sz w:val="18"/>
          <w:szCs w:val="18"/>
        </w:rPr>
        <w:t>. Беково, ул. Советская, д. 23/1.</w:t>
      </w:r>
    </w:p>
    <w:p w:rsidR="00367F50" w:rsidRPr="00367F50" w:rsidRDefault="00367F50" w:rsidP="00367F50">
      <w:pPr>
        <w:jc w:val="both"/>
        <w:rPr>
          <w:sz w:val="18"/>
          <w:szCs w:val="18"/>
        </w:rPr>
      </w:pPr>
      <w:r w:rsidRPr="00367F50">
        <w:rPr>
          <w:sz w:val="18"/>
          <w:szCs w:val="18"/>
        </w:rPr>
        <w:t>Телефон для справок МФЦ: 8 (84141) 2-22-11.</w:t>
      </w:r>
    </w:p>
    <w:p w:rsidR="00367F50" w:rsidRPr="00367F50" w:rsidRDefault="00367F50" w:rsidP="00367F50">
      <w:pPr>
        <w:jc w:val="both"/>
        <w:rPr>
          <w:sz w:val="18"/>
          <w:szCs w:val="18"/>
        </w:rPr>
      </w:pPr>
      <w:r w:rsidRPr="00367F50">
        <w:rPr>
          <w:sz w:val="18"/>
          <w:szCs w:val="18"/>
        </w:rPr>
        <w:t>Официальный сайт МФЦ: http://bekovo.mdocs.ru.</w:t>
      </w:r>
    </w:p>
    <w:p w:rsidR="00367F50" w:rsidRPr="00367F50" w:rsidRDefault="00367F50" w:rsidP="00367F50">
      <w:pPr>
        <w:jc w:val="both"/>
        <w:rPr>
          <w:b/>
          <w:i/>
          <w:color w:val="000000" w:themeColor="text1"/>
          <w:sz w:val="18"/>
          <w:szCs w:val="18"/>
        </w:rPr>
      </w:pPr>
      <w:r w:rsidRPr="00367F50">
        <w:rPr>
          <w:sz w:val="18"/>
          <w:szCs w:val="18"/>
        </w:rPr>
        <w:t xml:space="preserve">Адрес электронной почты МФЦ: </w:t>
      </w:r>
      <w:hyperlink r:id="rId12" w:history="1">
        <w:r w:rsidRPr="00367F50">
          <w:rPr>
            <w:color w:val="000000" w:themeColor="text1"/>
            <w:sz w:val="18"/>
            <w:szCs w:val="18"/>
            <w:lang w:val="en-GB" w:eastAsia="en-US"/>
          </w:rPr>
          <w:t>bekovo</w:t>
        </w:r>
        <w:r w:rsidRPr="00367F50">
          <w:rPr>
            <w:color w:val="000000" w:themeColor="text1"/>
            <w:sz w:val="18"/>
            <w:szCs w:val="18"/>
            <w:lang w:eastAsia="en-US"/>
          </w:rPr>
          <w:t>@</w:t>
        </w:r>
        <w:r w:rsidRPr="00367F50">
          <w:rPr>
            <w:color w:val="000000" w:themeColor="text1"/>
            <w:sz w:val="18"/>
            <w:szCs w:val="18"/>
            <w:lang w:val="en-GB" w:eastAsia="en-US"/>
          </w:rPr>
          <w:t>mfcinfo</w:t>
        </w:r>
        <w:r w:rsidRPr="00367F50">
          <w:rPr>
            <w:color w:val="000000" w:themeColor="text1"/>
            <w:sz w:val="18"/>
            <w:szCs w:val="18"/>
            <w:lang w:eastAsia="en-US"/>
          </w:rPr>
          <w:t>.</w:t>
        </w:r>
        <w:r w:rsidRPr="00367F50">
          <w:rPr>
            <w:color w:val="000000" w:themeColor="text1"/>
            <w:sz w:val="18"/>
            <w:szCs w:val="18"/>
            <w:lang w:val="en-GB" w:eastAsia="en-US"/>
          </w:rPr>
          <w:t>ru</w:t>
        </w:r>
      </w:hyperlink>
      <w:r w:rsidRPr="00367F50">
        <w:rPr>
          <w:b/>
          <w:i/>
          <w:color w:val="000000" w:themeColor="text1"/>
          <w:sz w:val="18"/>
          <w:szCs w:val="18"/>
        </w:rPr>
        <w:t>.</w:t>
      </w:r>
    </w:p>
    <w:p w:rsidR="00367F50" w:rsidRPr="00367F50" w:rsidRDefault="00367F50" w:rsidP="00367F50">
      <w:pPr>
        <w:jc w:val="both"/>
        <w:rPr>
          <w:sz w:val="18"/>
          <w:szCs w:val="18"/>
        </w:rPr>
      </w:pPr>
      <w:r w:rsidRPr="00367F50">
        <w:rPr>
          <w:sz w:val="18"/>
          <w:szCs w:val="18"/>
        </w:rPr>
        <w:t>График работы МФЦ:</w:t>
      </w:r>
    </w:p>
    <w:p w:rsidR="00367F50" w:rsidRPr="00367F50" w:rsidRDefault="00367F50" w:rsidP="00367F50">
      <w:pPr>
        <w:jc w:val="both"/>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413"/>
      </w:tblGrid>
      <w:tr w:rsidR="00367F50" w:rsidRPr="00367F50" w:rsidTr="00773F7A">
        <w:tc>
          <w:tcPr>
            <w:tcW w:w="2943" w:type="dxa"/>
          </w:tcPr>
          <w:p w:rsidR="00367F50" w:rsidRPr="00367F50" w:rsidRDefault="00367F50" w:rsidP="00367F50">
            <w:pPr>
              <w:jc w:val="center"/>
              <w:rPr>
                <w:sz w:val="18"/>
                <w:szCs w:val="18"/>
              </w:rPr>
            </w:pPr>
            <w:r w:rsidRPr="00367F50">
              <w:rPr>
                <w:sz w:val="18"/>
                <w:szCs w:val="18"/>
              </w:rPr>
              <w:t>понедельник</w:t>
            </w:r>
          </w:p>
        </w:tc>
        <w:tc>
          <w:tcPr>
            <w:tcW w:w="6413" w:type="dxa"/>
          </w:tcPr>
          <w:p w:rsidR="00367F50" w:rsidRPr="00367F50" w:rsidRDefault="00367F50" w:rsidP="00367F50">
            <w:pPr>
              <w:jc w:val="center"/>
              <w:rPr>
                <w:sz w:val="18"/>
                <w:szCs w:val="18"/>
              </w:rPr>
            </w:pPr>
            <w:r w:rsidRPr="00367F50">
              <w:rPr>
                <w:sz w:val="18"/>
                <w:szCs w:val="18"/>
              </w:rPr>
              <w:t>8.00-17.00</w:t>
            </w:r>
          </w:p>
        </w:tc>
      </w:tr>
      <w:tr w:rsidR="00367F50" w:rsidRPr="00367F50" w:rsidTr="00773F7A">
        <w:tc>
          <w:tcPr>
            <w:tcW w:w="2943" w:type="dxa"/>
          </w:tcPr>
          <w:p w:rsidR="00367F50" w:rsidRPr="00367F50" w:rsidRDefault="00367F50" w:rsidP="00367F50">
            <w:pPr>
              <w:jc w:val="center"/>
              <w:rPr>
                <w:sz w:val="18"/>
                <w:szCs w:val="18"/>
              </w:rPr>
            </w:pPr>
            <w:r w:rsidRPr="00367F50">
              <w:rPr>
                <w:sz w:val="18"/>
                <w:szCs w:val="18"/>
              </w:rPr>
              <w:t>вторник</w:t>
            </w:r>
          </w:p>
        </w:tc>
        <w:tc>
          <w:tcPr>
            <w:tcW w:w="6413" w:type="dxa"/>
          </w:tcPr>
          <w:p w:rsidR="00367F50" w:rsidRPr="00367F50" w:rsidRDefault="00367F50" w:rsidP="00367F50">
            <w:pPr>
              <w:jc w:val="center"/>
              <w:rPr>
                <w:sz w:val="18"/>
                <w:szCs w:val="18"/>
              </w:rPr>
            </w:pPr>
            <w:r w:rsidRPr="00367F50">
              <w:rPr>
                <w:sz w:val="18"/>
                <w:szCs w:val="18"/>
              </w:rPr>
              <w:t>8.00-17.00</w:t>
            </w:r>
          </w:p>
        </w:tc>
      </w:tr>
      <w:tr w:rsidR="00367F50" w:rsidRPr="00367F50" w:rsidTr="00773F7A">
        <w:tc>
          <w:tcPr>
            <w:tcW w:w="2943" w:type="dxa"/>
          </w:tcPr>
          <w:p w:rsidR="00367F50" w:rsidRPr="00367F50" w:rsidRDefault="00367F50" w:rsidP="00367F50">
            <w:pPr>
              <w:jc w:val="center"/>
              <w:rPr>
                <w:sz w:val="18"/>
                <w:szCs w:val="18"/>
              </w:rPr>
            </w:pPr>
            <w:r w:rsidRPr="00367F50">
              <w:rPr>
                <w:sz w:val="18"/>
                <w:szCs w:val="18"/>
              </w:rPr>
              <w:t>среда</w:t>
            </w:r>
          </w:p>
        </w:tc>
        <w:tc>
          <w:tcPr>
            <w:tcW w:w="6413" w:type="dxa"/>
          </w:tcPr>
          <w:p w:rsidR="00367F50" w:rsidRPr="00367F50" w:rsidRDefault="00367F50" w:rsidP="00367F50">
            <w:pPr>
              <w:jc w:val="center"/>
              <w:rPr>
                <w:sz w:val="18"/>
                <w:szCs w:val="18"/>
              </w:rPr>
            </w:pPr>
            <w:r w:rsidRPr="00367F50">
              <w:rPr>
                <w:sz w:val="18"/>
                <w:szCs w:val="18"/>
              </w:rPr>
              <w:t>8.00-17.00</w:t>
            </w:r>
          </w:p>
        </w:tc>
      </w:tr>
      <w:tr w:rsidR="00367F50" w:rsidRPr="00367F50" w:rsidTr="00773F7A">
        <w:tc>
          <w:tcPr>
            <w:tcW w:w="2943" w:type="dxa"/>
          </w:tcPr>
          <w:p w:rsidR="00367F50" w:rsidRPr="00367F50" w:rsidRDefault="00367F50" w:rsidP="00367F50">
            <w:pPr>
              <w:jc w:val="center"/>
              <w:rPr>
                <w:sz w:val="18"/>
                <w:szCs w:val="18"/>
              </w:rPr>
            </w:pPr>
            <w:r w:rsidRPr="00367F50">
              <w:rPr>
                <w:sz w:val="18"/>
                <w:szCs w:val="18"/>
              </w:rPr>
              <w:t>четверг</w:t>
            </w:r>
          </w:p>
        </w:tc>
        <w:tc>
          <w:tcPr>
            <w:tcW w:w="6413" w:type="dxa"/>
          </w:tcPr>
          <w:p w:rsidR="00367F50" w:rsidRPr="00367F50" w:rsidRDefault="00367F50" w:rsidP="00367F50">
            <w:pPr>
              <w:jc w:val="center"/>
              <w:rPr>
                <w:sz w:val="18"/>
                <w:szCs w:val="18"/>
              </w:rPr>
            </w:pPr>
            <w:r w:rsidRPr="00367F50">
              <w:rPr>
                <w:sz w:val="18"/>
                <w:szCs w:val="18"/>
              </w:rPr>
              <w:t>8.00-17.00</w:t>
            </w:r>
          </w:p>
        </w:tc>
      </w:tr>
      <w:tr w:rsidR="00367F50" w:rsidRPr="00367F50" w:rsidTr="00773F7A">
        <w:tc>
          <w:tcPr>
            <w:tcW w:w="2943" w:type="dxa"/>
          </w:tcPr>
          <w:p w:rsidR="00367F50" w:rsidRPr="00367F50" w:rsidRDefault="00367F50" w:rsidP="00367F50">
            <w:pPr>
              <w:jc w:val="center"/>
              <w:rPr>
                <w:sz w:val="18"/>
                <w:szCs w:val="18"/>
              </w:rPr>
            </w:pPr>
            <w:r w:rsidRPr="00367F50">
              <w:rPr>
                <w:sz w:val="18"/>
                <w:szCs w:val="18"/>
              </w:rPr>
              <w:t>пятница</w:t>
            </w:r>
          </w:p>
        </w:tc>
        <w:tc>
          <w:tcPr>
            <w:tcW w:w="6413" w:type="dxa"/>
          </w:tcPr>
          <w:p w:rsidR="00367F50" w:rsidRPr="00367F50" w:rsidRDefault="00367F50" w:rsidP="00367F50">
            <w:pPr>
              <w:jc w:val="center"/>
              <w:rPr>
                <w:sz w:val="18"/>
                <w:szCs w:val="18"/>
              </w:rPr>
            </w:pPr>
            <w:r w:rsidRPr="00367F50">
              <w:rPr>
                <w:sz w:val="18"/>
                <w:szCs w:val="18"/>
              </w:rPr>
              <w:t>8.00-17.00</w:t>
            </w:r>
          </w:p>
        </w:tc>
      </w:tr>
      <w:tr w:rsidR="00367F50" w:rsidRPr="00367F50" w:rsidTr="00773F7A">
        <w:tc>
          <w:tcPr>
            <w:tcW w:w="2943" w:type="dxa"/>
          </w:tcPr>
          <w:p w:rsidR="00367F50" w:rsidRPr="00367F50" w:rsidRDefault="00367F50" w:rsidP="00367F50">
            <w:pPr>
              <w:jc w:val="center"/>
              <w:rPr>
                <w:sz w:val="18"/>
                <w:szCs w:val="18"/>
              </w:rPr>
            </w:pPr>
            <w:r w:rsidRPr="00367F50">
              <w:rPr>
                <w:sz w:val="18"/>
                <w:szCs w:val="18"/>
              </w:rPr>
              <w:t>суббота</w:t>
            </w:r>
          </w:p>
        </w:tc>
        <w:tc>
          <w:tcPr>
            <w:tcW w:w="6413" w:type="dxa"/>
          </w:tcPr>
          <w:p w:rsidR="00367F50" w:rsidRPr="00367F50" w:rsidRDefault="00367F50" w:rsidP="00367F50">
            <w:pPr>
              <w:jc w:val="center"/>
              <w:rPr>
                <w:sz w:val="18"/>
                <w:szCs w:val="18"/>
              </w:rPr>
            </w:pPr>
            <w:r w:rsidRPr="00367F50">
              <w:rPr>
                <w:sz w:val="18"/>
                <w:szCs w:val="18"/>
              </w:rPr>
              <w:t>8.00-13.00</w:t>
            </w:r>
          </w:p>
        </w:tc>
      </w:tr>
      <w:tr w:rsidR="00367F50" w:rsidRPr="00367F50" w:rsidTr="00773F7A">
        <w:tc>
          <w:tcPr>
            <w:tcW w:w="2943" w:type="dxa"/>
          </w:tcPr>
          <w:p w:rsidR="00367F50" w:rsidRPr="00367F50" w:rsidRDefault="00367F50" w:rsidP="00367F50">
            <w:pPr>
              <w:jc w:val="center"/>
              <w:rPr>
                <w:sz w:val="18"/>
                <w:szCs w:val="18"/>
              </w:rPr>
            </w:pPr>
            <w:r w:rsidRPr="00367F50">
              <w:rPr>
                <w:sz w:val="18"/>
                <w:szCs w:val="18"/>
              </w:rPr>
              <w:t>воскресенье</w:t>
            </w:r>
          </w:p>
        </w:tc>
        <w:tc>
          <w:tcPr>
            <w:tcW w:w="6413" w:type="dxa"/>
          </w:tcPr>
          <w:p w:rsidR="00367F50" w:rsidRPr="00367F50" w:rsidRDefault="00367F50" w:rsidP="00367F50">
            <w:pPr>
              <w:jc w:val="center"/>
              <w:rPr>
                <w:sz w:val="18"/>
                <w:szCs w:val="18"/>
              </w:rPr>
            </w:pPr>
            <w:r w:rsidRPr="00367F50">
              <w:rPr>
                <w:sz w:val="18"/>
                <w:szCs w:val="18"/>
              </w:rPr>
              <w:t>выходной день</w:t>
            </w:r>
          </w:p>
        </w:tc>
      </w:tr>
      <w:tr w:rsidR="00367F50" w:rsidRPr="00367F50" w:rsidTr="00773F7A">
        <w:tc>
          <w:tcPr>
            <w:tcW w:w="2943" w:type="dxa"/>
          </w:tcPr>
          <w:p w:rsidR="00367F50" w:rsidRPr="00367F50" w:rsidRDefault="00367F50" w:rsidP="00367F50">
            <w:pPr>
              <w:jc w:val="center"/>
              <w:rPr>
                <w:sz w:val="18"/>
                <w:szCs w:val="18"/>
              </w:rPr>
            </w:pPr>
            <w:r w:rsidRPr="00367F50">
              <w:rPr>
                <w:sz w:val="18"/>
                <w:szCs w:val="18"/>
              </w:rPr>
              <w:t>перерыв на обед</w:t>
            </w:r>
          </w:p>
        </w:tc>
        <w:tc>
          <w:tcPr>
            <w:tcW w:w="6413" w:type="dxa"/>
          </w:tcPr>
          <w:p w:rsidR="00367F50" w:rsidRPr="00367F50" w:rsidRDefault="00367F50" w:rsidP="00367F50">
            <w:pPr>
              <w:jc w:val="center"/>
              <w:rPr>
                <w:sz w:val="18"/>
                <w:szCs w:val="18"/>
              </w:rPr>
            </w:pPr>
            <w:r w:rsidRPr="00367F50">
              <w:rPr>
                <w:sz w:val="18"/>
                <w:szCs w:val="18"/>
              </w:rPr>
              <w:t>без перерыва на обед</w:t>
            </w:r>
          </w:p>
        </w:tc>
      </w:tr>
    </w:tbl>
    <w:p w:rsidR="00367F50" w:rsidRPr="00367F50" w:rsidRDefault="00367F50" w:rsidP="00367F50">
      <w:pPr>
        <w:jc w:val="both"/>
        <w:rPr>
          <w:sz w:val="18"/>
          <w:szCs w:val="18"/>
        </w:rPr>
      </w:pPr>
    </w:p>
    <w:p w:rsidR="00367F50" w:rsidRPr="00367F50" w:rsidRDefault="00367F50" w:rsidP="00367F50">
      <w:pPr>
        <w:autoSpaceDE w:val="0"/>
        <w:autoSpaceDN w:val="0"/>
        <w:adjustRightInd w:val="0"/>
        <w:jc w:val="both"/>
        <w:rPr>
          <w:rFonts w:eastAsia="Calibri"/>
          <w:sz w:val="18"/>
          <w:szCs w:val="18"/>
        </w:rPr>
      </w:pPr>
      <w:r w:rsidRPr="00367F50">
        <w:rPr>
          <w:rFonts w:eastAsia="Calibri"/>
          <w:sz w:val="18"/>
          <w:szCs w:val="18"/>
        </w:rPr>
        <w:t>1.3.5. 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367F50" w:rsidRPr="00367F50" w:rsidRDefault="00367F50" w:rsidP="00367F50">
      <w:pPr>
        <w:jc w:val="center"/>
        <w:rPr>
          <w:b/>
          <w:sz w:val="18"/>
          <w:szCs w:val="18"/>
        </w:rPr>
      </w:pPr>
      <w:r w:rsidRPr="00367F50">
        <w:rPr>
          <w:b/>
          <w:sz w:val="18"/>
          <w:szCs w:val="18"/>
        </w:rPr>
        <w:t>II. Стандарт предоставления муниципальной услуги</w:t>
      </w:r>
    </w:p>
    <w:p w:rsidR="00367F50" w:rsidRPr="00367F50" w:rsidRDefault="00367F50" w:rsidP="00367F50">
      <w:pPr>
        <w:jc w:val="center"/>
        <w:rPr>
          <w:b/>
          <w:sz w:val="18"/>
          <w:szCs w:val="18"/>
        </w:rPr>
      </w:pPr>
      <w:bookmarkStart w:id="5" w:name="sub_201"/>
      <w:bookmarkEnd w:id="4"/>
      <w:r w:rsidRPr="00367F50">
        <w:rPr>
          <w:b/>
          <w:sz w:val="18"/>
          <w:szCs w:val="18"/>
        </w:rPr>
        <w:t>2.1. Наименование муниципальной услуги</w:t>
      </w:r>
    </w:p>
    <w:bookmarkEnd w:id="5"/>
    <w:p w:rsidR="00367F50" w:rsidRPr="00367F50" w:rsidRDefault="00367F50" w:rsidP="00367F50">
      <w:pPr>
        <w:jc w:val="both"/>
        <w:rPr>
          <w:sz w:val="18"/>
          <w:szCs w:val="18"/>
        </w:rPr>
      </w:pPr>
      <w:r w:rsidRPr="00367F50">
        <w:rPr>
          <w:sz w:val="18"/>
          <w:szCs w:val="18"/>
        </w:rPr>
        <w:t>Полное наименование муниципальной услуги: «Выдача копий муниципальных правовых актов».</w:t>
      </w:r>
    </w:p>
    <w:p w:rsidR="00367F50" w:rsidRPr="00367F50" w:rsidRDefault="00367F50" w:rsidP="00367F50">
      <w:pPr>
        <w:jc w:val="both"/>
        <w:rPr>
          <w:sz w:val="18"/>
          <w:szCs w:val="18"/>
        </w:rPr>
      </w:pPr>
      <w:r w:rsidRPr="00367F50">
        <w:rPr>
          <w:sz w:val="18"/>
          <w:szCs w:val="18"/>
        </w:rPr>
        <w:t>Краткое наименование муниципальной услуги не предусмотрено.</w:t>
      </w:r>
    </w:p>
    <w:p w:rsidR="00367F50" w:rsidRPr="00367F50" w:rsidRDefault="00367F50" w:rsidP="00367F50">
      <w:pPr>
        <w:jc w:val="center"/>
        <w:rPr>
          <w:b/>
          <w:sz w:val="18"/>
          <w:szCs w:val="18"/>
        </w:rPr>
      </w:pPr>
      <w:bookmarkStart w:id="6" w:name="sub_202"/>
      <w:r w:rsidRPr="00367F50">
        <w:rPr>
          <w:b/>
          <w:sz w:val="18"/>
          <w:szCs w:val="18"/>
        </w:rPr>
        <w:t>2.2. Наименование органа местного самоуправления, предоставляющего муниципальную услугу</w:t>
      </w:r>
    </w:p>
    <w:p w:rsidR="00367F50" w:rsidRPr="00367F50" w:rsidRDefault="00367F50" w:rsidP="00367F50">
      <w:pPr>
        <w:jc w:val="both"/>
        <w:rPr>
          <w:sz w:val="18"/>
          <w:szCs w:val="18"/>
        </w:rPr>
      </w:pPr>
      <w:bookmarkStart w:id="7" w:name="sub_203"/>
      <w:bookmarkEnd w:id="6"/>
      <w:r w:rsidRPr="00367F50">
        <w:rPr>
          <w:sz w:val="18"/>
          <w:szCs w:val="18"/>
        </w:rPr>
        <w:t>Предоставление муниципальной услуги осуществляет Администрация.</w:t>
      </w:r>
    </w:p>
    <w:p w:rsidR="00367F50" w:rsidRPr="00367F50" w:rsidRDefault="00367F50" w:rsidP="00367F50">
      <w:pPr>
        <w:jc w:val="both"/>
        <w:rPr>
          <w:sz w:val="18"/>
          <w:szCs w:val="18"/>
        </w:rPr>
      </w:pPr>
    </w:p>
    <w:p w:rsidR="00367F50" w:rsidRPr="00367F50" w:rsidRDefault="00367F50" w:rsidP="00367F50">
      <w:pPr>
        <w:jc w:val="center"/>
        <w:rPr>
          <w:b/>
          <w:sz w:val="18"/>
          <w:szCs w:val="18"/>
        </w:rPr>
      </w:pPr>
      <w:r w:rsidRPr="00367F50">
        <w:rPr>
          <w:b/>
          <w:sz w:val="18"/>
          <w:szCs w:val="18"/>
        </w:rPr>
        <w:t>2.3. Результат предоставления муниципальной услуги</w:t>
      </w:r>
    </w:p>
    <w:bookmarkEnd w:id="7"/>
    <w:p w:rsidR="00367F50" w:rsidRPr="00367F50" w:rsidRDefault="00367F50" w:rsidP="00367F50">
      <w:pPr>
        <w:jc w:val="both"/>
        <w:rPr>
          <w:sz w:val="18"/>
          <w:szCs w:val="18"/>
        </w:rPr>
      </w:pPr>
    </w:p>
    <w:p w:rsidR="00367F50" w:rsidRPr="00367F50" w:rsidRDefault="00367F50" w:rsidP="00367F50">
      <w:pPr>
        <w:jc w:val="both"/>
        <w:rPr>
          <w:sz w:val="18"/>
          <w:szCs w:val="18"/>
        </w:rPr>
      </w:pPr>
      <w:r w:rsidRPr="00367F50">
        <w:rPr>
          <w:sz w:val="18"/>
          <w:szCs w:val="18"/>
        </w:rPr>
        <w:t>Результатом предоставления заявителю муниципальной услуги является:</w:t>
      </w:r>
    </w:p>
    <w:p w:rsidR="00367F50" w:rsidRPr="00367F50" w:rsidRDefault="00367F50" w:rsidP="00367F50">
      <w:pPr>
        <w:jc w:val="both"/>
        <w:rPr>
          <w:sz w:val="18"/>
          <w:szCs w:val="18"/>
        </w:rPr>
      </w:pPr>
      <w:r w:rsidRPr="00367F50">
        <w:rPr>
          <w:sz w:val="18"/>
          <w:szCs w:val="18"/>
        </w:rPr>
        <w:t>- выдача копии муниципального правового акта;</w:t>
      </w:r>
    </w:p>
    <w:p w:rsidR="00367F50" w:rsidRPr="00367F50" w:rsidRDefault="00367F50" w:rsidP="00367F50">
      <w:pPr>
        <w:jc w:val="both"/>
        <w:rPr>
          <w:sz w:val="18"/>
          <w:szCs w:val="18"/>
        </w:rPr>
      </w:pPr>
      <w:r w:rsidRPr="00367F50">
        <w:rPr>
          <w:sz w:val="18"/>
          <w:szCs w:val="18"/>
        </w:rPr>
        <w:t>- уведомление об отказе в предоставлении копии муниципального правового акта;</w:t>
      </w:r>
    </w:p>
    <w:p w:rsidR="00367F50" w:rsidRPr="00367F50" w:rsidRDefault="00367F50" w:rsidP="00367F50">
      <w:pPr>
        <w:jc w:val="both"/>
        <w:rPr>
          <w:sz w:val="18"/>
          <w:szCs w:val="18"/>
        </w:rPr>
      </w:pPr>
      <w:r w:rsidRPr="00367F50">
        <w:rPr>
          <w:sz w:val="18"/>
          <w:szCs w:val="18"/>
        </w:rPr>
        <w:t>- уведомление об отсутствии запрашиваемого муниципального правового акта.</w:t>
      </w:r>
    </w:p>
    <w:p w:rsidR="00367F50" w:rsidRPr="00367F50" w:rsidRDefault="00367F50" w:rsidP="00367F50">
      <w:pPr>
        <w:jc w:val="center"/>
        <w:rPr>
          <w:b/>
          <w:sz w:val="18"/>
          <w:szCs w:val="18"/>
        </w:rPr>
      </w:pPr>
      <w:bookmarkStart w:id="8" w:name="sub_204"/>
      <w:r w:rsidRPr="00367F50">
        <w:rPr>
          <w:b/>
          <w:sz w:val="18"/>
          <w:szCs w:val="18"/>
        </w:rPr>
        <w:t>2.4. Сроки предоставления муниципальной услуги</w:t>
      </w:r>
    </w:p>
    <w:bookmarkEnd w:id="8"/>
    <w:p w:rsidR="00367F50" w:rsidRPr="00367F50" w:rsidRDefault="00367F50" w:rsidP="00367F50">
      <w:pPr>
        <w:jc w:val="both"/>
        <w:rPr>
          <w:sz w:val="18"/>
          <w:szCs w:val="18"/>
        </w:rPr>
      </w:pPr>
      <w:r w:rsidRPr="00367F50">
        <w:rPr>
          <w:sz w:val="18"/>
          <w:szCs w:val="18"/>
        </w:rPr>
        <w:t>Срок предоставления муниципальной услуги составляет 10 рабочих дней со дня регистрации заявления о предоставлении копии муниципального правового акта.</w:t>
      </w:r>
    </w:p>
    <w:p w:rsidR="00367F50" w:rsidRPr="00367F50" w:rsidRDefault="00367F50" w:rsidP="00367F50">
      <w:pPr>
        <w:jc w:val="center"/>
        <w:rPr>
          <w:b/>
          <w:sz w:val="18"/>
          <w:szCs w:val="18"/>
        </w:rPr>
      </w:pPr>
      <w:bookmarkStart w:id="9" w:name="sub_205"/>
      <w:r w:rsidRPr="00367F50">
        <w:rPr>
          <w:b/>
          <w:sz w:val="18"/>
          <w:szCs w:val="18"/>
        </w:rPr>
        <w:t>2.5. Правовые основания для предоставления муниципальной услуги</w:t>
      </w:r>
    </w:p>
    <w:bookmarkEnd w:id="9"/>
    <w:p w:rsidR="00367F50" w:rsidRPr="00367F50" w:rsidRDefault="00367F50" w:rsidP="00367F50">
      <w:pPr>
        <w:jc w:val="both"/>
        <w:rPr>
          <w:sz w:val="18"/>
          <w:szCs w:val="18"/>
        </w:rPr>
      </w:pPr>
      <w:r w:rsidRPr="00367F50">
        <w:rPr>
          <w:sz w:val="18"/>
          <w:szCs w:val="18"/>
        </w:rPr>
        <w:t>2.5.1. Предоставление муниципальной услуги осуществляется в соответствии с:</w:t>
      </w:r>
    </w:p>
    <w:p w:rsidR="00367F50" w:rsidRPr="00367F50" w:rsidRDefault="00367F50" w:rsidP="00367F50">
      <w:pPr>
        <w:jc w:val="both"/>
        <w:rPr>
          <w:sz w:val="18"/>
          <w:szCs w:val="18"/>
        </w:rPr>
      </w:pPr>
      <w:r w:rsidRPr="00367F50">
        <w:rPr>
          <w:sz w:val="18"/>
          <w:szCs w:val="18"/>
        </w:rPr>
        <w:t>- Конституцией Российской Федерации от 12.12.1993;</w:t>
      </w:r>
    </w:p>
    <w:p w:rsidR="00367F50" w:rsidRPr="00367F50" w:rsidRDefault="00367F50" w:rsidP="00367F50">
      <w:pPr>
        <w:jc w:val="both"/>
        <w:rPr>
          <w:sz w:val="18"/>
          <w:szCs w:val="18"/>
        </w:rPr>
      </w:pPr>
      <w:r w:rsidRPr="00367F50">
        <w:rPr>
          <w:sz w:val="18"/>
          <w:szCs w:val="18"/>
        </w:rPr>
        <w:t>- Федеральным законом от 06.10.2003 № 131-ФЗ «Об общих принципах организации местного самоуправления в Российской Федерации» (с последующими изменениями);</w:t>
      </w:r>
    </w:p>
    <w:p w:rsidR="00367F50" w:rsidRPr="00367F50" w:rsidRDefault="00367F50" w:rsidP="00367F50">
      <w:pPr>
        <w:jc w:val="both"/>
        <w:rPr>
          <w:sz w:val="18"/>
          <w:szCs w:val="18"/>
        </w:rPr>
      </w:pPr>
      <w:r w:rsidRPr="00367F50">
        <w:rPr>
          <w:sz w:val="18"/>
          <w:szCs w:val="18"/>
        </w:rPr>
        <w:t>- Федеральным законом от 27.07.2006 № 149-ФЗ «Об информации, информационных технологиях и о защите информации» (с последующими изменениями);</w:t>
      </w:r>
    </w:p>
    <w:p w:rsidR="00367F50" w:rsidRPr="00367F50" w:rsidRDefault="00367F50" w:rsidP="00367F50">
      <w:pPr>
        <w:jc w:val="both"/>
        <w:rPr>
          <w:sz w:val="18"/>
          <w:szCs w:val="18"/>
        </w:rPr>
      </w:pPr>
      <w:r w:rsidRPr="00367F50">
        <w:rPr>
          <w:sz w:val="18"/>
          <w:szCs w:val="18"/>
        </w:rPr>
        <w:t>- Федеральным законом от 27.07.2010 № 210-ФЗ «Об организации предоставления государственных и муниципальных услуг» (с последующими изменениями);</w:t>
      </w:r>
    </w:p>
    <w:p w:rsidR="00367F50" w:rsidRPr="00367F50" w:rsidRDefault="00367F50" w:rsidP="00367F50">
      <w:pPr>
        <w:jc w:val="both"/>
        <w:rPr>
          <w:sz w:val="18"/>
          <w:szCs w:val="18"/>
        </w:rPr>
      </w:pPr>
      <w:r w:rsidRPr="00367F50">
        <w:rPr>
          <w:sz w:val="18"/>
          <w:szCs w:val="18"/>
        </w:rPr>
        <w:t>- Федеральным законом от 06.04.2011 № 63-ФЗ «Об электронной подписи» (с последующими изменениями);</w:t>
      </w:r>
    </w:p>
    <w:p w:rsidR="00367F50" w:rsidRPr="00367F50" w:rsidRDefault="00367F50" w:rsidP="00367F50">
      <w:pPr>
        <w:jc w:val="both"/>
        <w:rPr>
          <w:sz w:val="18"/>
          <w:szCs w:val="18"/>
        </w:rPr>
      </w:pPr>
      <w:r w:rsidRPr="00367F50">
        <w:rPr>
          <w:sz w:val="18"/>
          <w:szCs w:val="18"/>
        </w:rPr>
        <w:t>- Федеральным законом от 27.07.2006 № 152-ФЗ «О персональных данных» (с последующими изменениями);</w:t>
      </w:r>
    </w:p>
    <w:p w:rsidR="00367F50" w:rsidRPr="00367F50" w:rsidRDefault="00367F50" w:rsidP="00367F50">
      <w:pPr>
        <w:jc w:val="both"/>
        <w:rPr>
          <w:sz w:val="18"/>
          <w:szCs w:val="18"/>
        </w:rPr>
      </w:pPr>
      <w:r w:rsidRPr="00367F50">
        <w:rPr>
          <w:sz w:val="18"/>
          <w:szCs w:val="18"/>
        </w:rPr>
        <w:t>- Федеральным законом от 09.02.2009 № 8-ФЗ «Об обеспечении доступа к информации о деятельности государственных органов и органов местного самоуправления» (с последующими изменениями);</w:t>
      </w:r>
    </w:p>
    <w:p w:rsidR="00367F50" w:rsidRPr="00367F50" w:rsidRDefault="00367F50" w:rsidP="00367F50">
      <w:pPr>
        <w:jc w:val="both"/>
        <w:rPr>
          <w:sz w:val="18"/>
          <w:szCs w:val="18"/>
        </w:rPr>
      </w:pPr>
      <w:r w:rsidRPr="00367F50">
        <w:rPr>
          <w:sz w:val="18"/>
          <w:szCs w:val="18"/>
        </w:rPr>
        <w:t>- Постановлением Правительства Российской Федерации от 25.01.2013 № 33 «Об использовании простой электронной подписи при оказании государственных и муниципальных услуг» (с последующими изменениями);</w:t>
      </w:r>
    </w:p>
    <w:p w:rsidR="00367F50" w:rsidRPr="00367F50" w:rsidRDefault="00367F50" w:rsidP="00367F50">
      <w:pPr>
        <w:jc w:val="both"/>
        <w:rPr>
          <w:sz w:val="18"/>
          <w:szCs w:val="18"/>
        </w:rPr>
      </w:pPr>
      <w:r w:rsidRPr="00367F50">
        <w:rPr>
          <w:sz w:val="18"/>
          <w:szCs w:val="18"/>
        </w:rPr>
        <w:t xml:space="preserve"> - 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 (с последующими изменениями);</w:t>
      </w:r>
    </w:p>
    <w:p w:rsidR="00367F50" w:rsidRPr="00367F50" w:rsidRDefault="00367F50" w:rsidP="00367F50">
      <w:pPr>
        <w:jc w:val="both"/>
        <w:rPr>
          <w:sz w:val="18"/>
          <w:szCs w:val="18"/>
        </w:rPr>
      </w:pPr>
      <w:r w:rsidRPr="00367F50">
        <w:rPr>
          <w:sz w:val="18"/>
          <w:szCs w:val="18"/>
        </w:rPr>
        <w:t>- Уставом Мошковского сельсовета Бековского района Пензенской области;</w:t>
      </w:r>
    </w:p>
    <w:p w:rsidR="00367F50" w:rsidRPr="00367F50" w:rsidRDefault="00367F50" w:rsidP="00367F50">
      <w:pPr>
        <w:jc w:val="both"/>
        <w:rPr>
          <w:sz w:val="18"/>
          <w:szCs w:val="18"/>
        </w:rPr>
      </w:pPr>
      <w:r w:rsidRPr="00367F50">
        <w:rPr>
          <w:sz w:val="18"/>
          <w:szCs w:val="18"/>
        </w:rPr>
        <w:t>- постановлением администрации Мошковского сельсовета Бековского района Пензенской области от 25.02.2019 № 16 «О разработке и утверждении административных регламентов осуществления муниципального контроля, административных регламентов предоставления муниципальных услуг администрацией Мошковского сельсовета Бековского района Пензенской области»;</w:t>
      </w:r>
    </w:p>
    <w:p w:rsidR="00367F50" w:rsidRPr="00367F50" w:rsidRDefault="00367F50" w:rsidP="00367F50">
      <w:pPr>
        <w:jc w:val="both"/>
        <w:rPr>
          <w:sz w:val="18"/>
          <w:szCs w:val="18"/>
        </w:rPr>
      </w:pPr>
      <w:r w:rsidRPr="00367F50">
        <w:rPr>
          <w:sz w:val="18"/>
          <w:szCs w:val="18"/>
        </w:rPr>
        <w:t>- постановлением администрации Мошковского сельсовета Бековского района Пензенской области от 25.02.2019 № 17 «Об утверждении Реестра муниципальных услуг Мошковского сельсовета Бековского района Пензенской области» (с последующими изменениями);</w:t>
      </w:r>
    </w:p>
    <w:p w:rsidR="00367F50" w:rsidRPr="00367F50" w:rsidRDefault="00367F50" w:rsidP="00367F50">
      <w:pPr>
        <w:jc w:val="both"/>
        <w:rPr>
          <w:sz w:val="18"/>
          <w:szCs w:val="18"/>
        </w:rPr>
      </w:pPr>
      <w:r w:rsidRPr="00367F50">
        <w:rPr>
          <w:sz w:val="18"/>
          <w:szCs w:val="18"/>
        </w:rPr>
        <w:t>- настоящим Административным регламентом.</w:t>
      </w:r>
    </w:p>
    <w:p w:rsidR="00367F50" w:rsidRPr="00367F50" w:rsidRDefault="00367F50" w:rsidP="00367F50">
      <w:pPr>
        <w:jc w:val="both"/>
        <w:rPr>
          <w:sz w:val="18"/>
          <w:szCs w:val="18"/>
        </w:rPr>
      </w:pPr>
      <w:bookmarkStart w:id="10" w:name="sub_206"/>
      <w:r w:rsidRPr="00367F50">
        <w:rPr>
          <w:sz w:val="18"/>
          <w:szCs w:val="18"/>
        </w:rPr>
        <w:t xml:space="preserve">2.5.2. </w:t>
      </w:r>
      <w:bookmarkStart w:id="11" w:name="sub_61"/>
      <w:bookmarkEnd w:id="10"/>
      <w:r w:rsidRPr="00367F50">
        <w:rPr>
          <w:sz w:val="18"/>
          <w:szCs w:val="1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и считает необходимыми для предоставления муниципальной услуги.</w:t>
      </w:r>
    </w:p>
    <w:p w:rsidR="00367F50" w:rsidRPr="00367F50" w:rsidRDefault="00367F50" w:rsidP="00367F50">
      <w:pPr>
        <w:jc w:val="both"/>
        <w:rPr>
          <w:sz w:val="18"/>
          <w:szCs w:val="18"/>
        </w:rPr>
      </w:pPr>
      <w:r w:rsidRPr="00367F50">
        <w:rPr>
          <w:sz w:val="18"/>
          <w:szCs w:val="18"/>
        </w:rPr>
        <w:t>2.5.3. Муниципальная услуга предоставляется на основании заявления по форме</w:t>
      </w:r>
      <w:bookmarkEnd w:id="11"/>
      <w:r w:rsidRPr="00367F50">
        <w:rPr>
          <w:sz w:val="18"/>
          <w:szCs w:val="18"/>
        </w:rPr>
        <w:t xml:space="preserve"> согласно приложению к Административному регламенту:</w:t>
      </w:r>
    </w:p>
    <w:p w:rsidR="00367F50" w:rsidRPr="00367F50" w:rsidRDefault="00367F50" w:rsidP="00367F50">
      <w:pPr>
        <w:jc w:val="both"/>
        <w:rPr>
          <w:sz w:val="18"/>
          <w:szCs w:val="18"/>
        </w:rPr>
      </w:pPr>
      <w:r w:rsidRPr="00367F50">
        <w:rPr>
          <w:sz w:val="18"/>
          <w:szCs w:val="18"/>
        </w:rPr>
        <w:t>- для граждан (физических лиц) в заявлении указывается: фамилия, имя, отчество (при наличии), место жительства, реквизиты документа, удостоверяющего личность, почтовый адрес и (или) адрес электронной почты заявителя, подпись и дата;</w:t>
      </w:r>
    </w:p>
    <w:p w:rsidR="00367F50" w:rsidRPr="00367F50" w:rsidRDefault="00367F50" w:rsidP="00367F50">
      <w:pPr>
        <w:jc w:val="both"/>
        <w:rPr>
          <w:sz w:val="18"/>
          <w:szCs w:val="18"/>
        </w:rPr>
      </w:pPr>
      <w:r w:rsidRPr="00367F50">
        <w:rPr>
          <w:sz w:val="18"/>
          <w:szCs w:val="18"/>
        </w:rPr>
        <w:t>- для представителя, уполномоченного на осуществление действий от имени заявителя, наличие доверенности;</w:t>
      </w:r>
    </w:p>
    <w:p w:rsidR="00367F50" w:rsidRPr="00367F50" w:rsidRDefault="00367F50" w:rsidP="00367F50">
      <w:pPr>
        <w:jc w:val="both"/>
        <w:rPr>
          <w:sz w:val="18"/>
          <w:szCs w:val="18"/>
        </w:rPr>
      </w:pPr>
      <w:r w:rsidRPr="00367F50">
        <w:rPr>
          <w:sz w:val="18"/>
          <w:szCs w:val="18"/>
        </w:rPr>
        <w:t>- для юридического лица за подписью уполномоченного лица указывается почтовый адрес и (или) адрес электронной почты, наименование и место нахождения юридического лица.</w:t>
      </w:r>
    </w:p>
    <w:p w:rsidR="00367F50" w:rsidRPr="00367F50" w:rsidRDefault="00367F50" w:rsidP="00367F50">
      <w:pPr>
        <w:jc w:val="both"/>
        <w:rPr>
          <w:sz w:val="18"/>
          <w:szCs w:val="18"/>
        </w:rPr>
      </w:pPr>
      <w:bookmarkStart w:id="12" w:name="sub_62"/>
      <w:r w:rsidRPr="00367F50">
        <w:rPr>
          <w:sz w:val="18"/>
          <w:szCs w:val="18"/>
        </w:rPr>
        <w:t>2.5.4. Требования к заявлению:</w:t>
      </w:r>
    </w:p>
    <w:bookmarkEnd w:id="12"/>
    <w:p w:rsidR="00367F50" w:rsidRPr="00367F50" w:rsidRDefault="00367F50" w:rsidP="00367F50">
      <w:pPr>
        <w:jc w:val="both"/>
        <w:rPr>
          <w:sz w:val="18"/>
          <w:szCs w:val="18"/>
        </w:rPr>
      </w:pPr>
      <w:r w:rsidRPr="00367F50">
        <w:rPr>
          <w:sz w:val="18"/>
          <w:szCs w:val="18"/>
        </w:rPr>
        <w:t>- заявление должно быть подписано заявителем, либо его уполномоченным представителем;</w:t>
      </w:r>
    </w:p>
    <w:p w:rsidR="00367F50" w:rsidRPr="00367F50" w:rsidRDefault="00367F50" w:rsidP="00367F50">
      <w:pPr>
        <w:jc w:val="both"/>
        <w:rPr>
          <w:sz w:val="18"/>
          <w:szCs w:val="18"/>
        </w:rPr>
      </w:pPr>
      <w:r w:rsidRPr="00367F50">
        <w:rPr>
          <w:sz w:val="18"/>
          <w:szCs w:val="18"/>
        </w:rPr>
        <w:t>- текст заявления должен поддаваться прочтению;</w:t>
      </w:r>
    </w:p>
    <w:p w:rsidR="00367F50" w:rsidRPr="00367F50" w:rsidRDefault="00367F50" w:rsidP="00367F50">
      <w:pPr>
        <w:jc w:val="both"/>
        <w:rPr>
          <w:sz w:val="18"/>
          <w:szCs w:val="18"/>
        </w:rPr>
      </w:pPr>
      <w:r w:rsidRPr="00367F50">
        <w:rPr>
          <w:sz w:val="18"/>
          <w:szCs w:val="18"/>
        </w:rPr>
        <w:t>- в заявлении не должно содержаться нецензурных либо оскорбительных выражений, угрозы жизни, здоровью и имуществу должностного лица, муниципального служащего, а также членов его семьи;</w:t>
      </w:r>
    </w:p>
    <w:p w:rsidR="00367F50" w:rsidRPr="00367F50" w:rsidRDefault="00367F50" w:rsidP="00367F50">
      <w:pPr>
        <w:jc w:val="both"/>
        <w:rPr>
          <w:sz w:val="18"/>
          <w:szCs w:val="18"/>
        </w:rPr>
      </w:pPr>
      <w:bookmarkStart w:id="13" w:name="sub_63"/>
      <w:bookmarkStart w:id="14" w:name="sub_64"/>
      <w:r w:rsidRPr="00367F50">
        <w:rPr>
          <w:sz w:val="18"/>
          <w:szCs w:val="18"/>
        </w:rPr>
        <w:t>- заявление не должно содержать исправлений, подчисток либо приписок, зачеркнутых слов, а также серьезных повреждений, не позволяющих однозначно истолковывать его содержание;</w:t>
      </w:r>
    </w:p>
    <w:p w:rsidR="00367F50" w:rsidRPr="00367F50" w:rsidRDefault="00367F50" w:rsidP="00367F50">
      <w:pPr>
        <w:jc w:val="both"/>
        <w:rPr>
          <w:sz w:val="18"/>
          <w:szCs w:val="18"/>
        </w:rPr>
      </w:pPr>
      <w:r w:rsidRPr="00367F50">
        <w:rPr>
          <w:sz w:val="18"/>
          <w:szCs w:val="18"/>
        </w:rPr>
        <w:t>- использование корректирующих средств для исправления в заявлении не допускается.</w:t>
      </w:r>
    </w:p>
    <w:p w:rsidR="00367F50" w:rsidRPr="00367F50" w:rsidRDefault="00367F50" w:rsidP="00367F50">
      <w:pPr>
        <w:jc w:val="both"/>
        <w:rPr>
          <w:sz w:val="18"/>
          <w:szCs w:val="18"/>
        </w:rPr>
      </w:pPr>
      <w:r w:rsidRPr="00367F50">
        <w:rPr>
          <w:sz w:val="18"/>
          <w:szCs w:val="18"/>
        </w:rPr>
        <w:t>Также в заявлении указывается вид, название, номер, дата муниципального правового акта (при наличии информации у заявителя).</w:t>
      </w:r>
    </w:p>
    <w:p w:rsidR="00367F50" w:rsidRPr="00367F50" w:rsidRDefault="00367F50" w:rsidP="00367F50">
      <w:pPr>
        <w:jc w:val="both"/>
        <w:rPr>
          <w:sz w:val="18"/>
          <w:szCs w:val="18"/>
        </w:rPr>
      </w:pPr>
      <w:r w:rsidRPr="00367F50">
        <w:rPr>
          <w:sz w:val="18"/>
          <w:szCs w:val="18"/>
        </w:rPr>
        <w:t>Заявитель вправе предоставить иные документы по собственной инициативе, которые он считает необходимыми для представления муниципальной услуги.</w:t>
      </w:r>
    </w:p>
    <w:p w:rsidR="00367F50" w:rsidRPr="00367F50" w:rsidRDefault="00367F50" w:rsidP="00367F50">
      <w:pPr>
        <w:jc w:val="both"/>
        <w:rPr>
          <w:sz w:val="18"/>
          <w:szCs w:val="18"/>
        </w:rPr>
      </w:pPr>
      <w:r w:rsidRPr="00367F50">
        <w:rPr>
          <w:sz w:val="18"/>
          <w:szCs w:val="18"/>
        </w:rPr>
        <w:t>2.5.5.</w:t>
      </w:r>
      <w:bookmarkEnd w:id="13"/>
      <w:r w:rsidRPr="00367F50">
        <w:rPr>
          <w:sz w:val="18"/>
          <w:szCs w:val="18"/>
        </w:rPr>
        <w:t xml:space="preserve"> Заявитель или его представитель может подать заявление и документы, необходимые для предоставления муниципальной услуги следующими способами:</w:t>
      </w:r>
    </w:p>
    <w:p w:rsidR="00367F50" w:rsidRPr="00367F50" w:rsidRDefault="00367F50" w:rsidP="00367F50">
      <w:pPr>
        <w:jc w:val="both"/>
        <w:rPr>
          <w:sz w:val="18"/>
          <w:szCs w:val="18"/>
        </w:rPr>
      </w:pPr>
      <w:r w:rsidRPr="00367F50">
        <w:rPr>
          <w:sz w:val="18"/>
          <w:szCs w:val="18"/>
        </w:rPr>
        <w:t>а) лично по местонахождению Администрации;</w:t>
      </w:r>
    </w:p>
    <w:p w:rsidR="00367F50" w:rsidRPr="00367F50" w:rsidRDefault="00367F50" w:rsidP="00367F50">
      <w:pPr>
        <w:jc w:val="both"/>
        <w:rPr>
          <w:sz w:val="18"/>
          <w:szCs w:val="18"/>
        </w:rPr>
      </w:pPr>
      <w:r w:rsidRPr="00367F50">
        <w:rPr>
          <w:sz w:val="18"/>
          <w:szCs w:val="18"/>
        </w:rPr>
        <w:t>б) посредством почтовой связи в Администрацию;</w:t>
      </w:r>
    </w:p>
    <w:p w:rsidR="00367F50" w:rsidRPr="00367F50" w:rsidRDefault="00367F50" w:rsidP="00367F50">
      <w:pPr>
        <w:jc w:val="both"/>
        <w:rPr>
          <w:sz w:val="18"/>
          <w:szCs w:val="18"/>
        </w:rPr>
      </w:pPr>
      <w:r w:rsidRPr="00367F50">
        <w:rPr>
          <w:sz w:val="18"/>
          <w:szCs w:val="18"/>
        </w:rPr>
        <w:t>в) в форме электронного документа, подписанного простой электронной подписью, посредством Регионального портала;</w:t>
      </w:r>
    </w:p>
    <w:p w:rsidR="00367F50" w:rsidRPr="00367F50" w:rsidRDefault="00367F50" w:rsidP="00367F50">
      <w:pPr>
        <w:jc w:val="both"/>
        <w:rPr>
          <w:sz w:val="18"/>
          <w:szCs w:val="18"/>
        </w:rPr>
      </w:pPr>
      <w:r w:rsidRPr="00367F50">
        <w:rPr>
          <w:sz w:val="18"/>
          <w:szCs w:val="18"/>
        </w:rPr>
        <w:t>г) на бумажном носителе через МФЦ.</w:t>
      </w:r>
    </w:p>
    <w:p w:rsidR="00367F50" w:rsidRPr="00367F50" w:rsidRDefault="00367F50" w:rsidP="00367F50">
      <w:pPr>
        <w:jc w:val="both"/>
        <w:rPr>
          <w:sz w:val="18"/>
          <w:szCs w:val="18"/>
        </w:rPr>
      </w:pPr>
      <w:r w:rsidRPr="00367F50">
        <w:rPr>
          <w:sz w:val="18"/>
          <w:szCs w:val="18"/>
        </w:rPr>
        <w:t>2.5.6. Формирование заявления в электронной форме осуществляется посредством заполнения интерактивной формы запроса на Региональном портале, без необходимости дополнительной подачи заявления в какой-либо иной форме.</w:t>
      </w:r>
    </w:p>
    <w:p w:rsidR="00367F50" w:rsidRPr="00367F50" w:rsidRDefault="00367F50" w:rsidP="00367F50">
      <w:pPr>
        <w:jc w:val="both"/>
        <w:rPr>
          <w:sz w:val="18"/>
          <w:szCs w:val="18"/>
        </w:rPr>
      </w:pPr>
      <w:r w:rsidRPr="00367F50">
        <w:rPr>
          <w:sz w:val="18"/>
          <w:szCs w:val="18"/>
        </w:rPr>
        <w:t>Образцы заполнения электронной формы заявления размещаются на Региональном портале.</w:t>
      </w:r>
    </w:p>
    <w:p w:rsidR="00367F50" w:rsidRPr="00367F50" w:rsidRDefault="00367F50" w:rsidP="00367F50">
      <w:pPr>
        <w:jc w:val="both"/>
        <w:rPr>
          <w:sz w:val="18"/>
          <w:szCs w:val="18"/>
        </w:rPr>
      </w:pPr>
      <w:r w:rsidRPr="00367F50">
        <w:rPr>
          <w:sz w:val="18"/>
          <w:szCs w:val="18"/>
        </w:rPr>
        <w:t>После заполнения заявителем каждого из полей электронной формы заявления автоматически осуществляется его форматно-логическая проверка.</w:t>
      </w:r>
    </w:p>
    <w:p w:rsidR="00367F50" w:rsidRPr="00367F50" w:rsidRDefault="00367F50" w:rsidP="00367F50">
      <w:pPr>
        <w:jc w:val="both"/>
        <w:rPr>
          <w:sz w:val="18"/>
          <w:szCs w:val="18"/>
        </w:rPr>
      </w:pPr>
      <w:r w:rsidRPr="00367F50">
        <w:rPr>
          <w:sz w:val="18"/>
          <w:szCs w:val="1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367F50" w:rsidRPr="00367F50" w:rsidRDefault="00367F50" w:rsidP="00367F50">
      <w:pPr>
        <w:jc w:val="both"/>
        <w:rPr>
          <w:sz w:val="18"/>
          <w:szCs w:val="18"/>
        </w:rPr>
      </w:pPr>
      <w:r w:rsidRPr="00367F50">
        <w:rPr>
          <w:sz w:val="18"/>
          <w:szCs w:val="18"/>
        </w:rPr>
        <w:t>2.5.7. При формировании заявления обеспечивается:</w:t>
      </w:r>
    </w:p>
    <w:p w:rsidR="00367F50" w:rsidRPr="00367F50" w:rsidRDefault="00367F50" w:rsidP="00367F50">
      <w:pPr>
        <w:jc w:val="both"/>
        <w:rPr>
          <w:sz w:val="18"/>
          <w:szCs w:val="18"/>
        </w:rPr>
      </w:pPr>
      <w:r w:rsidRPr="00367F50">
        <w:rPr>
          <w:sz w:val="18"/>
          <w:szCs w:val="18"/>
        </w:rPr>
        <w:lastRenderedPageBreak/>
        <w:t>а) возможность копирования и сохранения запроса и иных документов, указанных в пункте 2.5.2 Административного регламента, необходимых для предоставления муниципальной услуги;</w:t>
      </w:r>
    </w:p>
    <w:p w:rsidR="00367F50" w:rsidRPr="00367F50" w:rsidRDefault="00367F50" w:rsidP="00367F50">
      <w:pPr>
        <w:jc w:val="both"/>
        <w:rPr>
          <w:sz w:val="18"/>
          <w:szCs w:val="18"/>
        </w:rPr>
      </w:pPr>
      <w:r w:rsidRPr="00367F50">
        <w:rPr>
          <w:sz w:val="18"/>
          <w:szCs w:val="18"/>
        </w:rPr>
        <w:t>б) возможность печати па бумажном носителе копии электронной формы заявления;</w:t>
      </w:r>
    </w:p>
    <w:p w:rsidR="00367F50" w:rsidRPr="00367F50" w:rsidRDefault="00367F50" w:rsidP="00367F50">
      <w:pPr>
        <w:jc w:val="both"/>
        <w:rPr>
          <w:sz w:val="18"/>
          <w:szCs w:val="18"/>
        </w:rPr>
      </w:pPr>
      <w:r w:rsidRPr="00367F50">
        <w:rPr>
          <w:sz w:val="18"/>
          <w:szCs w:val="18"/>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367F50" w:rsidRPr="00367F50" w:rsidRDefault="00367F50" w:rsidP="00367F50">
      <w:pPr>
        <w:jc w:val="both"/>
        <w:rPr>
          <w:sz w:val="18"/>
          <w:szCs w:val="18"/>
        </w:rPr>
      </w:pPr>
      <w:r w:rsidRPr="00367F50">
        <w:rPr>
          <w:sz w:val="18"/>
          <w:szCs w:val="18"/>
        </w:rPr>
        <w:t>г) 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сведений, опубликованных на Региональном портале, в части, касающейся сведений, отсутствующих в ЕСИА;</w:t>
      </w:r>
    </w:p>
    <w:p w:rsidR="00367F50" w:rsidRPr="00367F50" w:rsidRDefault="00367F50" w:rsidP="00367F50">
      <w:pPr>
        <w:jc w:val="both"/>
        <w:rPr>
          <w:sz w:val="18"/>
          <w:szCs w:val="18"/>
        </w:rPr>
      </w:pPr>
      <w:r w:rsidRPr="00367F50">
        <w:rPr>
          <w:sz w:val="18"/>
          <w:szCs w:val="18"/>
        </w:rPr>
        <w:t>д) возможность вернуться на любой из этапов заполнения электронной формы заявления без потери ранее введенной информации;</w:t>
      </w:r>
    </w:p>
    <w:p w:rsidR="00367F50" w:rsidRPr="00367F50" w:rsidRDefault="00367F50" w:rsidP="00367F50">
      <w:pPr>
        <w:jc w:val="both"/>
        <w:rPr>
          <w:sz w:val="18"/>
          <w:szCs w:val="18"/>
        </w:rPr>
      </w:pPr>
      <w:r w:rsidRPr="00367F50">
        <w:rPr>
          <w:sz w:val="18"/>
          <w:szCs w:val="18"/>
        </w:rPr>
        <w:t>е) возможность доступа заявителя на Региональном портале или официальном сайте к ранее поданным им заявлениям в течение не менее одного года, а также частично сформированных заявлений – в течение не менее 3 месяцев.</w:t>
      </w:r>
    </w:p>
    <w:p w:rsidR="00367F50" w:rsidRPr="00367F50" w:rsidRDefault="00367F50" w:rsidP="00367F50">
      <w:pPr>
        <w:jc w:val="center"/>
        <w:rPr>
          <w:b/>
          <w:sz w:val="18"/>
          <w:szCs w:val="18"/>
        </w:rPr>
      </w:pPr>
      <w:bookmarkStart w:id="15" w:name="sub_207"/>
      <w:r w:rsidRPr="00367F50">
        <w:rPr>
          <w:b/>
          <w:sz w:val="18"/>
          <w:szCs w:val="18"/>
        </w:rPr>
        <w:t xml:space="preserve">2.6. </w:t>
      </w:r>
      <w:bookmarkEnd w:id="15"/>
      <w:r w:rsidRPr="00367F50">
        <w:rPr>
          <w:b/>
          <w:sz w:val="18"/>
          <w:szCs w:val="18"/>
        </w:rPr>
        <w:t>Исчерпывающий перечень оснований для отказа в приеме документов, необходимых для предоставления муниципальной услуги</w:t>
      </w:r>
    </w:p>
    <w:p w:rsidR="00367F50" w:rsidRPr="00367F50" w:rsidRDefault="00367F50" w:rsidP="00367F50">
      <w:pPr>
        <w:jc w:val="both"/>
        <w:rPr>
          <w:sz w:val="18"/>
          <w:szCs w:val="18"/>
        </w:rPr>
      </w:pPr>
      <w:r w:rsidRPr="00367F50">
        <w:rPr>
          <w:sz w:val="18"/>
          <w:szCs w:val="18"/>
        </w:rPr>
        <w:t>Основания для отказа в приеме документов не предусмотрены.</w:t>
      </w:r>
    </w:p>
    <w:p w:rsidR="00367F50" w:rsidRPr="00367F50" w:rsidRDefault="00367F50" w:rsidP="00367F50">
      <w:pPr>
        <w:jc w:val="center"/>
        <w:rPr>
          <w:b/>
          <w:sz w:val="18"/>
          <w:szCs w:val="18"/>
        </w:rPr>
      </w:pPr>
      <w:bookmarkStart w:id="16" w:name="sub_210"/>
      <w:bookmarkEnd w:id="14"/>
      <w:r w:rsidRPr="00367F50">
        <w:rPr>
          <w:b/>
          <w:sz w:val="18"/>
          <w:szCs w:val="18"/>
        </w:rPr>
        <w:t>2.7. Исчерпывающий перечень оснований для отказа в предоставлении муниципальной услуги и (или) приостановления предоставления муниципальной услуги</w:t>
      </w:r>
    </w:p>
    <w:p w:rsidR="00367F50" w:rsidRPr="00367F50" w:rsidRDefault="00367F50" w:rsidP="00367F50">
      <w:pPr>
        <w:jc w:val="both"/>
        <w:rPr>
          <w:sz w:val="18"/>
          <w:szCs w:val="18"/>
        </w:rPr>
      </w:pPr>
      <w:r w:rsidRPr="00367F50">
        <w:rPr>
          <w:sz w:val="18"/>
          <w:szCs w:val="18"/>
        </w:rPr>
        <w:t>2.7.1. Основаниями для отказа предоставления муниципальной услуги, являются:</w:t>
      </w:r>
    </w:p>
    <w:p w:rsidR="00367F50" w:rsidRPr="00367F50" w:rsidRDefault="00367F50" w:rsidP="00367F50">
      <w:pPr>
        <w:jc w:val="both"/>
        <w:rPr>
          <w:sz w:val="18"/>
          <w:szCs w:val="18"/>
        </w:rPr>
      </w:pPr>
      <w:r w:rsidRPr="00367F50">
        <w:rPr>
          <w:sz w:val="18"/>
          <w:szCs w:val="18"/>
        </w:rPr>
        <w:t>- несоблюдение требований, установленных пунктом 2.5.4 Административного регламента;</w:t>
      </w:r>
    </w:p>
    <w:p w:rsidR="00367F50" w:rsidRPr="00367F50" w:rsidRDefault="00367F50" w:rsidP="00367F50">
      <w:pPr>
        <w:jc w:val="both"/>
        <w:rPr>
          <w:sz w:val="18"/>
          <w:szCs w:val="18"/>
        </w:rPr>
      </w:pPr>
      <w:r w:rsidRPr="00367F50">
        <w:rPr>
          <w:sz w:val="18"/>
          <w:szCs w:val="18"/>
        </w:rPr>
        <w:t>- в случае обращения заявителя о выдаче копий документов, не затрагивающих его права и свободы (с целью соблюдения прав других граждан на неприкосновенность частной жизни, личную и семейную тайну, защиту их чести и деловой репутации, права организаций на защиту их деловой репутации);</w:t>
      </w:r>
    </w:p>
    <w:p w:rsidR="00367F50" w:rsidRPr="00367F50" w:rsidRDefault="00367F50" w:rsidP="00367F50">
      <w:pPr>
        <w:jc w:val="both"/>
        <w:rPr>
          <w:sz w:val="18"/>
          <w:szCs w:val="18"/>
        </w:rPr>
      </w:pPr>
      <w:r w:rsidRPr="00367F50">
        <w:rPr>
          <w:sz w:val="18"/>
          <w:szCs w:val="18"/>
        </w:rPr>
        <w:t>- в случае если указанная информация отнесена в установленном федеральным законом порядке к сведениям, составляющим государственную или иную охраняемую законом тайну;</w:t>
      </w:r>
    </w:p>
    <w:p w:rsidR="00367F50" w:rsidRPr="00367F50" w:rsidRDefault="00367F50" w:rsidP="00367F50">
      <w:pPr>
        <w:jc w:val="both"/>
        <w:rPr>
          <w:sz w:val="18"/>
          <w:szCs w:val="18"/>
        </w:rPr>
      </w:pPr>
      <w:r w:rsidRPr="00367F50">
        <w:rPr>
          <w:sz w:val="18"/>
          <w:szCs w:val="18"/>
        </w:rPr>
        <w:t>- отсутствие необходимых архивных документов.</w:t>
      </w:r>
    </w:p>
    <w:p w:rsidR="00367F50" w:rsidRPr="00367F50" w:rsidRDefault="00367F50" w:rsidP="00367F50">
      <w:pPr>
        <w:jc w:val="both"/>
        <w:rPr>
          <w:sz w:val="18"/>
          <w:szCs w:val="18"/>
        </w:rPr>
      </w:pPr>
      <w:r w:rsidRPr="00367F50">
        <w:rPr>
          <w:sz w:val="18"/>
          <w:szCs w:val="18"/>
        </w:rPr>
        <w:t>2.7.2. Основания для приостановления предоставления муниципальной услуги не предусмотрены.</w:t>
      </w:r>
    </w:p>
    <w:p w:rsidR="00367F50" w:rsidRPr="00367F50" w:rsidRDefault="00367F50" w:rsidP="00367F50">
      <w:pPr>
        <w:jc w:val="both"/>
        <w:rPr>
          <w:sz w:val="18"/>
          <w:szCs w:val="18"/>
        </w:rPr>
      </w:pPr>
    </w:p>
    <w:p w:rsidR="00367F50" w:rsidRPr="00367F50" w:rsidRDefault="00367F50" w:rsidP="00367F50">
      <w:pPr>
        <w:jc w:val="center"/>
        <w:rPr>
          <w:b/>
          <w:sz w:val="18"/>
          <w:szCs w:val="18"/>
        </w:rPr>
      </w:pPr>
      <w:r w:rsidRPr="00367F50">
        <w:rPr>
          <w:b/>
          <w:sz w:val="18"/>
          <w:szCs w:val="18"/>
        </w:rPr>
        <w:t xml:space="preserve">2.8. </w:t>
      </w:r>
      <w:bookmarkEnd w:id="16"/>
      <w:r w:rsidRPr="00367F50">
        <w:rPr>
          <w:b/>
          <w:sz w:val="18"/>
          <w:szCs w:val="18"/>
        </w:rPr>
        <w:t>Размер платы, взимаемой с заявителя при предоставлении муниципальной услуги, и способы её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Пензенской области, муниципальными правовыми актами</w:t>
      </w:r>
    </w:p>
    <w:p w:rsidR="00367F50" w:rsidRPr="00367F50" w:rsidRDefault="00367F50" w:rsidP="00367F50">
      <w:pPr>
        <w:jc w:val="both"/>
        <w:rPr>
          <w:sz w:val="18"/>
          <w:szCs w:val="18"/>
        </w:rPr>
      </w:pPr>
      <w:r w:rsidRPr="00367F50">
        <w:rPr>
          <w:sz w:val="18"/>
          <w:szCs w:val="18"/>
        </w:rPr>
        <w:t>Муниципальная услуга предоставляется бесплатно.</w:t>
      </w:r>
    </w:p>
    <w:p w:rsidR="00367F50" w:rsidRPr="00367F50" w:rsidRDefault="00367F50" w:rsidP="00367F50">
      <w:pPr>
        <w:jc w:val="center"/>
        <w:rPr>
          <w:b/>
          <w:sz w:val="18"/>
          <w:szCs w:val="18"/>
        </w:rPr>
      </w:pPr>
      <w:bookmarkStart w:id="17" w:name="sub_211"/>
      <w:r w:rsidRPr="00367F50">
        <w:rPr>
          <w:b/>
          <w:sz w:val="18"/>
          <w:szCs w:val="18"/>
        </w:rPr>
        <w:t>2.9.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bookmarkEnd w:id="17"/>
    <w:p w:rsidR="00367F50" w:rsidRPr="00367F50" w:rsidRDefault="00367F50" w:rsidP="00367F50">
      <w:pPr>
        <w:jc w:val="both"/>
        <w:rPr>
          <w:sz w:val="18"/>
          <w:szCs w:val="18"/>
        </w:rPr>
      </w:pPr>
      <w:r w:rsidRPr="00367F50">
        <w:rPr>
          <w:sz w:val="18"/>
          <w:szCs w:val="18"/>
        </w:rPr>
        <w:t>Максимальный срок ожидания в очереди при подаче заявления и при получении результата предоставления муниципальной услуги - 15 минут.</w:t>
      </w:r>
    </w:p>
    <w:p w:rsidR="00367F50" w:rsidRPr="00367F50" w:rsidRDefault="00367F50" w:rsidP="00367F50">
      <w:pPr>
        <w:jc w:val="center"/>
        <w:rPr>
          <w:b/>
          <w:sz w:val="18"/>
          <w:szCs w:val="18"/>
        </w:rPr>
      </w:pPr>
      <w:bookmarkStart w:id="18" w:name="sub_212"/>
      <w:r w:rsidRPr="00367F50">
        <w:rPr>
          <w:b/>
          <w:sz w:val="18"/>
          <w:szCs w:val="18"/>
        </w:rPr>
        <w:t>2.10. Срок регистрации заявления о предоставлении муниципальной услуги</w:t>
      </w:r>
    </w:p>
    <w:p w:rsidR="00367F50" w:rsidRPr="00367F50" w:rsidRDefault="00367F50" w:rsidP="00367F50">
      <w:pPr>
        <w:jc w:val="both"/>
        <w:rPr>
          <w:sz w:val="18"/>
          <w:szCs w:val="18"/>
        </w:rPr>
      </w:pPr>
      <w:r w:rsidRPr="00367F50">
        <w:rPr>
          <w:sz w:val="18"/>
          <w:szCs w:val="18"/>
        </w:rPr>
        <w:t>Регистрация заявления о предоставлении муниципальной услуги, направленного на бумажном носителе, осуществляется в день поступления.</w:t>
      </w:r>
    </w:p>
    <w:p w:rsidR="00367F50" w:rsidRPr="00367F50" w:rsidRDefault="00367F50" w:rsidP="00367F50">
      <w:pPr>
        <w:jc w:val="both"/>
        <w:rPr>
          <w:sz w:val="18"/>
          <w:szCs w:val="18"/>
        </w:rPr>
      </w:pPr>
      <w:bookmarkStart w:id="19" w:name="sub_213"/>
      <w:bookmarkEnd w:id="18"/>
      <w:r w:rsidRPr="00367F50">
        <w:rPr>
          <w:sz w:val="18"/>
          <w:szCs w:val="18"/>
        </w:rPr>
        <w:t>Регистрация заявления о предоставлении муниципальной услуги, направленного в форме электронного документа с использованием Регионального портала, официального сайта осуществляется в автоматическом режиме.</w:t>
      </w:r>
    </w:p>
    <w:p w:rsidR="00367F50" w:rsidRPr="00367F50" w:rsidRDefault="00367F50" w:rsidP="00367F50">
      <w:pPr>
        <w:jc w:val="center"/>
        <w:rPr>
          <w:b/>
          <w:sz w:val="18"/>
          <w:szCs w:val="18"/>
        </w:rPr>
      </w:pPr>
      <w:r w:rsidRPr="00367F50">
        <w:rPr>
          <w:b/>
          <w:sz w:val="18"/>
          <w:szCs w:val="18"/>
        </w:rPr>
        <w:t>2.11. Требования к помещениям, в которых предоставляется муниципальная услуга, к местам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bookmarkEnd w:id="19"/>
    <w:p w:rsidR="00367F50" w:rsidRPr="00367F50" w:rsidRDefault="00367F50" w:rsidP="00367F50">
      <w:pPr>
        <w:jc w:val="both"/>
        <w:rPr>
          <w:sz w:val="18"/>
          <w:szCs w:val="18"/>
        </w:rPr>
      </w:pPr>
      <w:r w:rsidRPr="00367F50">
        <w:rPr>
          <w:sz w:val="18"/>
          <w:szCs w:val="18"/>
        </w:rPr>
        <w:t>2.11.1.Здания, в которых располагаются помещения Администрации, МФЦ должны быть расположены с учетом транспортной и пешеходной доступности для заявителей.</w:t>
      </w:r>
    </w:p>
    <w:p w:rsidR="00367F50" w:rsidRPr="00367F50" w:rsidRDefault="00367F50" w:rsidP="00367F50">
      <w:pPr>
        <w:jc w:val="both"/>
        <w:rPr>
          <w:sz w:val="18"/>
          <w:szCs w:val="18"/>
        </w:rPr>
      </w:pPr>
      <w:r w:rsidRPr="00367F50">
        <w:rPr>
          <w:sz w:val="18"/>
          <w:szCs w:val="18"/>
        </w:rPr>
        <w:t>Помещения Администрации, МФЦ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367F50" w:rsidRPr="00367F50" w:rsidRDefault="00367F50" w:rsidP="00367F50">
      <w:pPr>
        <w:jc w:val="both"/>
        <w:rPr>
          <w:sz w:val="18"/>
          <w:szCs w:val="18"/>
        </w:rPr>
      </w:pPr>
      <w:r w:rsidRPr="00367F50">
        <w:rPr>
          <w:sz w:val="18"/>
          <w:szCs w:val="18"/>
        </w:rPr>
        <w:t>2.11.2. Предоставление муниципальной услуги осуществляется в специально выделенных для этой цели помещениях.</w:t>
      </w:r>
    </w:p>
    <w:p w:rsidR="00367F50" w:rsidRPr="00367F50" w:rsidRDefault="00367F50" w:rsidP="00367F50">
      <w:pPr>
        <w:jc w:val="both"/>
        <w:rPr>
          <w:sz w:val="18"/>
          <w:szCs w:val="18"/>
        </w:rPr>
      </w:pPr>
      <w:r w:rsidRPr="00367F50">
        <w:rPr>
          <w:sz w:val="18"/>
          <w:szCs w:val="18"/>
        </w:rPr>
        <w:t>2.11.3. Помещения, в которых осуществляется предоставление муниципальной услуги, оборудуются:</w:t>
      </w:r>
    </w:p>
    <w:p w:rsidR="00367F50" w:rsidRPr="00367F50" w:rsidRDefault="00367F50" w:rsidP="00367F50">
      <w:pPr>
        <w:jc w:val="both"/>
        <w:rPr>
          <w:sz w:val="18"/>
          <w:szCs w:val="18"/>
        </w:rPr>
      </w:pPr>
      <w:r w:rsidRPr="00367F50">
        <w:rPr>
          <w:sz w:val="18"/>
          <w:szCs w:val="18"/>
        </w:rPr>
        <w:t>- информационными стендами, содержащими визуальную и текстовую информацию;</w:t>
      </w:r>
    </w:p>
    <w:p w:rsidR="00367F50" w:rsidRPr="00367F50" w:rsidRDefault="00367F50" w:rsidP="00367F50">
      <w:pPr>
        <w:jc w:val="both"/>
        <w:rPr>
          <w:sz w:val="18"/>
          <w:szCs w:val="18"/>
        </w:rPr>
      </w:pPr>
      <w:r w:rsidRPr="00367F50">
        <w:rPr>
          <w:sz w:val="18"/>
          <w:szCs w:val="18"/>
        </w:rPr>
        <w:t>- стульями и столами для возможности оформления документов.</w:t>
      </w:r>
    </w:p>
    <w:p w:rsidR="00367F50" w:rsidRPr="00367F50" w:rsidRDefault="00367F50" w:rsidP="00367F50">
      <w:pPr>
        <w:jc w:val="both"/>
        <w:rPr>
          <w:sz w:val="18"/>
          <w:szCs w:val="18"/>
        </w:rPr>
      </w:pPr>
      <w:r w:rsidRPr="00367F50">
        <w:rPr>
          <w:sz w:val="18"/>
          <w:szCs w:val="18"/>
        </w:rPr>
        <w:t>2.11.4. Количество мест ожидания определяется исходя из фактической нагрузки и возможностей для их размещения в здании.</w:t>
      </w:r>
    </w:p>
    <w:p w:rsidR="00367F50" w:rsidRPr="00367F50" w:rsidRDefault="00367F50" w:rsidP="00367F50">
      <w:pPr>
        <w:jc w:val="both"/>
        <w:rPr>
          <w:sz w:val="18"/>
          <w:szCs w:val="18"/>
        </w:rPr>
      </w:pPr>
      <w:r w:rsidRPr="00367F50">
        <w:rPr>
          <w:sz w:val="18"/>
          <w:szCs w:val="18"/>
        </w:rPr>
        <w:t>Места ожидания должны соответствовать комфортным условиям для заявителей и оптимальным условиям работы специалистов.</w:t>
      </w:r>
    </w:p>
    <w:p w:rsidR="00367F50" w:rsidRPr="00367F50" w:rsidRDefault="00367F50" w:rsidP="00367F50">
      <w:pPr>
        <w:jc w:val="both"/>
        <w:rPr>
          <w:sz w:val="18"/>
          <w:szCs w:val="18"/>
        </w:rPr>
      </w:pPr>
      <w:r w:rsidRPr="00367F50">
        <w:rPr>
          <w:sz w:val="18"/>
          <w:szCs w:val="18"/>
        </w:rPr>
        <w:t>2.11.5. Места для заполнения документов оборудуются стульями, столами (стойками) и обеспечиваются бланками заявлений и образцами их заполнения.</w:t>
      </w:r>
    </w:p>
    <w:p w:rsidR="00367F50" w:rsidRPr="00367F50" w:rsidRDefault="00367F50" w:rsidP="00367F50">
      <w:pPr>
        <w:jc w:val="both"/>
        <w:rPr>
          <w:sz w:val="18"/>
          <w:szCs w:val="18"/>
        </w:rPr>
      </w:pPr>
      <w:r w:rsidRPr="00367F50">
        <w:rPr>
          <w:sz w:val="18"/>
          <w:szCs w:val="18"/>
        </w:rPr>
        <w:t>2.11.6. Кабинеты приема заявителей должны иметь информационные таблички (вывески) с указанием:</w:t>
      </w:r>
    </w:p>
    <w:p w:rsidR="00367F50" w:rsidRPr="00367F50" w:rsidRDefault="00367F50" w:rsidP="00367F50">
      <w:pPr>
        <w:jc w:val="both"/>
        <w:rPr>
          <w:sz w:val="18"/>
          <w:szCs w:val="18"/>
        </w:rPr>
      </w:pPr>
      <w:r w:rsidRPr="00367F50">
        <w:rPr>
          <w:sz w:val="18"/>
          <w:szCs w:val="18"/>
        </w:rPr>
        <w:t>- номера кабинета;</w:t>
      </w:r>
    </w:p>
    <w:p w:rsidR="00367F50" w:rsidRPr="00367F50" w:rsidRDefault="00367F50" w:rsidP="00367F50">
      <w:pPr>
        <w:jc w:val="both"/>
        <w:rPr>
          <w:sz w:val="18"/>
          <w:szCs w:val="18"/>
        </w:rPr>
      </w:pPr>
      <w:r w:rsidRPr="00367F50">
        <w:rPr>
          <w:sz w:val="18"/>
          <w:szCs w:val="18"/>
        </w:rPr>
        <w:t>- фамилии, имени, отчества и должности специалиста.</w:t>
      </w:r>
    </w:p>
    <w:p w:rsidR="00367F50" w:rsidRPr="00367F50" w:rsidRDefault="00367F50" w:rsidP="00367F50">
      <w:pPr>
        <w:jc w:val="both"/>
        <w:rPr>
          <w:sz w:val="18"/>
          <w:szCs w:val="18"/>
        </w:rPr>
      </w:pPr>
      <w:r w:rsidRPr="00367F50">
        <w:rPr>
          <w:sz w:val="18"/>
          <w:szCs w:val="18"/>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367F50" w:rsidRPr="00367F50" w:rsidRDefault="00367F50" w:rsidP="00367F50">
      <w:pPr>
        <w:jc w:val="both"/>
        <w:rPr>
          <w:sz w:val="18"/>
          <w:szCs w:val="18"/>
        </w:rPr>
      </w:pPr>
      <w:r w:rsidRPr="00367F50">
        <w:rPr>
          <w:sz w:val="18"/>
          <w:szCs w:val="18"/>
        </w:rPr>
        <w:t>При организации рабочих мест следует предусмотреть возможность беспрепятственного входа (выхода) специалистов из помещения.</w:t>
      </w:r>
    </w:p>
    <w:p w:rsidR="00367F50" w:rsidRPr="00367F50" w:rsidRDefault="00367F50" w:rsidP="00367F50">
      <w:pPr>
        <w:jc w:val="both"/>
        <w:rPr>
          <w:sz w:val="18"/>
          <w:szCs w:val="18"/>
        </w:rPr>
      </w:pPr>
      <w:r w:rsidRPr="00367F50">
        <w:rPr>
          <w:sz w:val="18"/>
          <w:szCs w:val="18"/>
        </w:rPr>
        <w:t>2.11.7. 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367F50" w:rsidRPr="00367F50" w:rsidRDefault="00367F50" w:rsidP="00367F50">
      <w:pPr>
        <w:jc w:val="both"/>
        <w:rPr>
          <w:sz w:val="18"/>
          <w:szCs w:val="18"/>
        </w:rPr>
      </w:pPr>
      <w:r w:rsidRPr="00367F50">
        <w:rPr>
          <w:sz w:val="18"/>
          <w:szCs w:val="18"/>
        </w:rPr>
        <w:lastRenderedPageBreak/>
        <w:t>2.11.8.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367F50" w:rsidRPr="00367F50" w:rsidRDefault="00367F50" w:rsidP="00367F50">
      <w:pPr>
        <w:jc w:val="both"/>
        <w:rPr>
          <w:sz w:val="18"/>
          <w:szCs w:val="18"/>
        </w:rPr>
      </w:pPr>
      <w:r w:rsidRPr="00367F50">
        <w:rPr>
          <w:sz w:val="18"/>
          <w:szCs w:val="18"/>
        </w:rPr>
        <w:t>Администрация, МФЦ обеспечивают инвалидам, включая инвалидов, использующих кресла-коляски и собак-проводников:</w:t>
      </w:r>
    </w:p>
    <w:p w:rsidR="00367F50" w:rsidRPr="00367F50" w:rsidRDefault="00367F50" w:rsidP="00367F50">
      <w:pPr>
        <w:jc w:val="both"/>
        <w:rPr>
          <w:sz w:val="18"/>
          <w:szCs w:val="18"/>
        </w:rPr>
      </w:pPr>
      <w:r w:rsidRPr="00367F50">
        <w:rPr>
          <w:sz w:val="18"/>
          <w:szCs w:val="18"/>
        </w:rPr>
        <w:t>- условия для беспрепятственного доступа в здание Администрации, МФЦ и помещение, в котором предоставляется муниципальная услуга, надлежащее размещение оборудования и носителей информации, необходимых для обеспечения беспрепятственного доступа инвалидов с учетом ограничений их жизнедеятельности; вход и выход из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 а также соответствующими указателями с автономными источниками бесперебойного питания;</w:t>
      </w:r>
    </w:p>
    <w:p w:rsidR="00367F50" w:rsidRPr="00367F50" w:rsidRDefault="00367F50" w:rsidP="00367F50">
      <w:pPr>
        <w:jc w:val="both"/>
        <w:rPr>
          <w:sz w:val="18"/>
          <w:szCs w:val="18"/>
        </w:rPr>
      </w:pPr>
      <w:r w:rsidRPr="00367F50">
        <w:rPr>
          <w:sz w:val="18"/>
          <w:szCs w:val="18"/>
        </w:rPr>
        <w:t>- возможность самостоятельного или с помощью сотрудников Администрации, МФЦ, предоставляющих муниципальную услугу, передвижения по территории, на которой расположено здание Администрации, МФЦ, входа в здание и выхода из него;</w:t>
      </w:r>
    </w:p>
    <w:p w:rsidR="00367F50" w:rsidRPr="00367F50" w:rsidRDefault="00367F50" w:rsidP="00367F50">
      <w:pPr>
        <w:jc w:val="both"/>
        <w:rPr>
          <w:sz w:val="18"/>
          <w:szCs w:val="18"/>
        </w:rPr>
      </w:pPr>
      <w:r w:rsidRPr="00367F50">
        <w:rPr>
          <w:sz w:val="18"/>
          <w:szCs w:val="18"/>
        </w:rPr>
        <w:t>- возможность посадки в транспортное средство и высадки из него перед входом в здание, в котором расположены Администрация, МФЦ, в том числе с использованием кресла-коляски и при необходимости с помощью сотрудников Администрации, МФЦ, предоставляющих муниципальную услугу;</w:t>
      </w:r>
    </w:p>
    <w:p w:rsidR="00367F50" w:rsidRPr="00367F50" w:rsidRDefault="00367F50" w:rsidP="00367F50">
      <w:pPr>
        <w:jc w:val="both"/>
        <w:rPr>
          <w:sz w:val="18"/>
          <w:szCs w:val="18"/>
        </w:rPr>
      </w:pPr>
      <w:r w:rsidRPr="00367F50">
        <w:rPr>
          <w:sz w:val="18"/>
          <w:szCs w:val="18"/>
        </w:rPr>
        <w:t>- сопровождение инвалидов, имеющих стойкие расстройства функции зрения и самостоятельного передвижения, и оказание им помощи;</w:t>
      </w:r>
    </w:p>
    <w:p w:rsidR="00367F50" w:rsidRPr="00367F50" w:rsidRDefault="00367F50" w:rsidP="00367F50">
      <w:pPr>
        <w:jc w:val="both"/>
        <w:rPr>
          <w:sz w:val="18"/>
          <w:szCs w:val="18"/>
        </w:rPr>
      </w:pPr>
      <w:r w:rsidRPr="00367F50">
        <w:rPr>
          <w:sz w:val="18"/>
          <w:szCs w:val="18"/>
        </w:rPr>
        <w:t>- допуск на объекты собаки-проводника при наличии документа, подтверждающего ее специальное обучение и выдаваемое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67F50" w:rsidRPr="00367F50" w:rsidRDefault="00367F50" w:rsidP="00367F50">
      <w:pPr>
        <w:jc w:val="both"/>
        <w:rPr>
          <w:sz w:val="18"/>
          <w:szCs w:val="18"/>
        </w:rPr>
      </w:pPr>
      <w:bookmarkStart w:id="20" w:name="sub_21277"/>
      <w:r w:rsidRPr="00367F50">
        <w:rPr>
          <w:sz w:val="18"/>
          <w:szCs w:val="18"/>
        </w:rPr>
        <w:t>- оборудование на территории, прилегающей к зданию, в котором расположены Администрации, МФЦ, бесплатных мест для парковки автотранспортных средств с выделением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(указанные места для парковки не должны занимать иные транспортные средства);</w:t>
      </w:r>
    </w:p>
    <w:p w:rsidR="00367F50" w:rsidRPr="00367F50" w:rsidRDefault="00367F50" w:rsidP="00367F50">
      <w:pPr>
        <w:jc w:val="both"/>
        <w:rPr>
          <w:sz w:val="18"/>
          <w:szCs w:val="18"/>
        </w:rPr>
      </w:pPr>
      <w:r w:rsidRPr="00367F50">
        <w:rPr>
          <w:sz w:val="18"/>
          <w:szCs w:val="18"/>
        </w:rPr>
        <w:t>- дублирование звуковой и зрительной информации, а также надписей, знаков и иной текстовой и графической информации, выполненными рельефно-точечным шрифтов Брайля;</w:t>
      </w:r>
    </w:p>
    <w:p w:rsidR="00367F50" w:rsidRPr="00367F50" w:rsidRDefault="00367F50" w:rsidP="00367F50">
      <w:pPr>
        <w:jc w:val="both"/>
        <w:rPr>
          <w:sz w:val="18"/>
          <w:szCs w:val="18"/>
        </w:rPr>
      </w:pPr>
      <w:r w:rsidRPr="00367F50">
        <w:rPr>
          <w:sz w:val="18"/>
          <w:szCs w:val="18"/>
        </w:rPr>
        <w:t>- надлежащее размещение оборудования и носителей информации, необходимых для обеспечения беспрепятственного доступа инвалидов к объектам социальной, инженерной и транспортной инфраструктур и к услугам с учетом ограничений их жизнедеятельности;</w:t>
      </w:r>
    </w:p>
    <w:bookmarkEnd w:id="20"/>
    <w:p w:rsidR="00367F50" w:rsidRPr="00367F50" w:rsidRDefault="00367F50" w:rsidP="00367F50">
      <w:pPr>
        <w:jc w:val="both"/>
        <w:rPr>
          <w:sz w:val="18"/>
          <w:szCs w:val="18"/>
        </w:rPr>
      </w:pPr>
      <w:r w:rsidRPr="00367F50">
        <w:rPr>
          <w:sz w:val="18"/>
          <w:szCs w:val="18"/>
        </w:rPr>
        <w:t>- оказание сотрудниками Администрации, МФЦ, предоставляющими муниципальную услугу, помощи инвалидам в преодолении барьеров, мешающих получению ими услуг наравне с другими лицами.</w:t>
      </w:r>
    </w:p>
    <w:p w:rsidR="00367F50" w:rsidRPr="00367F50" w:rsidRDefault="00367F50" w:rsidP="00367F50">
      <w:pPr>
        <w:jc w:val="center"/>
        <w:rPr>
          <w:b/>
          <w:sz w:val="18"/>
          <w:szCs w:val="18"/>
        </w:rPr>
      </w:pPr>
      <w:bookmarkStart w:id="21" w:name="sub_214"/>
      <w:r w:rsidRPr="00367F50">
        <w:rPr>
          <w:b/>
          <w:sz w:val="18"/>
          <w:szCs w:val="18"/>
        </w:rPr>
        <w:t>2.12. Показатели доступности и качества муниципальной услуги</w:t>
      </w:r>
    </w:p>
    <w:bookmarkEnd w:id="21"/>
    <w:p w:rsidR="00367F50" w:rsidRPr="00367F50" w:rsidRDefault="00367F50" w:rsidP="00367F50">
      <w:pPr>
        <w:jc w:val="both"/>
        <w:rPr>
          <w:sz w:val="18"/>
          <w:szCs w:val="18"/>
        </w:rPr>
      </w:pPr>
      <w:r w:rsidRPr="00367F50">
        <w:rPr>
          <w:sz w:val="18"/>
          <w:szCs w:val="18"/>
        </w:rPr>
        <w:t>2.12.1. Показателями доступности предоставления муниципальной услуги являются:</w:t>
      </w:r>
    </w:p>
    <w:p w:rsidR="00367F50" w:rsidRPr="00367F50" w:rsidRDefault="00367F50" w:rsidP="00367F50">
      <w:pPr>
        <w:jc w:val="both"/>
        <w:rPr>
          <w:sz w:val="18"/>
          <w:szCs w:val="18"/>
        </w:rPr>
      </w:pPr>
      <w:r w:rsidRPr="00367F50">
        <w:rPr>
          <w:sz w:val="18"/>
          <w:szCs w:val="18"/>
        </w:rPr>
        <w:t>- возможность получения заявителем информации о ходе предоставления муниципальной услуги с использованием Регионального портала, официального сайта Администрации;</w:t>
      </w:r>
    </w:p>
    <w:p w:rsidR="00367F50" w:rsidRPr="00367F50" w:rsidRDefault="00367F50" w:rsidP="00367F50">
      <w:pPr>
        <w:jc w:val="both"/>
        <w:rPr>
          <w:sz w:val="18"/>
          <w:szCs w:val="18"/>
        </w:rPr>
      </w:pPr>
      <w:r w:rsidRPr="00367F50">
        <w:rPr>
          <w:sz w:val="18"/>
          <w:szCs w:val="18"/>
        </w:rPr>
        <w:t>- транспортная или пешая доступность к местам предоставления муниципальной услуги;</w:t>
      </w:r>
    </w:p>
    <w:p w:rsidR="00367F50" w:rsidRPr="00367F50" w:rsidRDefault="00367F50" w:rsidP="00367F50">
      <w:pPr>
        <w:jc w:val="both"/>
        <w:rPr>
          <w:sz w:val="18"/>
          <w:szCs w:val="18"/>
        </w:rPr>
      </w:pPr>
      <w:r w:rsidRPr="00367F50">
        <w:rPr>
          <w:sz w:val="18"/>
          <w:szCs w:val="18"/>
        </w:rPr>
        <w:t>- обеспечение беспрепятственного доступа лицам с ограниченными возможностями передвижения к помещениям, в которых предоставляется муниципальная услуга;</w:t>
      </w:r>
    </w:p>
    <w:p w:rsidR="00367F50" w:rsidRPr="00367F50" w:rsidRDefault="00367F50" w:rsidP="00367F50">
      <w:pPr>
        <w:jc w:val="both"/>
        <w:rPr>
          <w:sz w:val="18"/>
          <w:szCs w:val="18"/>
        </w:rPr>
      </w:pPr>
      <w:r w:rsidRPr="00367F50">
        <w:rPr>
          <w:sz w:val="18"/>
          <w:szCs w:val="18"/>
        </w:rPr>
        <w:t>- соблюдение требований административного регламента о порядке информирования об оказании муниципальной услуги.</w:t>
      </w:r>
    </w:p>
    <w:p w:rsidR="00367F50" w:rsidRPr="00367F50" w:rsidRDefault="00367F50" w:rsidP="00367F50">
      <w:pPr>
        <w:jc w:val="both"/>
        <w:rPr>
          <w:sz w:val="18"/>
          <w:szCs w:val="18"/>
        </w:rPr>
      </w:pPr>
      <w:r w:rsidRPr="00367F50">
        <w:rPr>
          <w:sz w:val="18"/>
          <w:szCs w:val="18"/>
        </w:rPr>
        <w:t>2.12.2. Показателями качества предоставления муниципальной услуги являются отсутствие:</w:t>
      </w:r>
    </w:p>
    <w:p w:rsidR="00367F50" w:rsidRPr="00367F50" w:rsidRDefault="00367F50" w:rsidP="00367F50">
      <w:pPr>
        <w:jc w:val="both"/>
        <w:rPr>
          <w:sz w:val="18"/>
          <w:szCs w:val="18"/>
        </w:rPr>
      </w:pPr>
      <w:r w:rsidRPr="00367F50">
        <w:rPr>
          <w:sz w:val="18"/>
          <w:szCs w:val="18"/>
        </w:rPr>
        <w:t>- очередей при приеме и выдаче документов заявителям (их представителям);</w:t>
      </w:r>
    </w:p>
    <w:p w:rsidR="00367F50" w:rsidRPr="00367F50" w:rsidRDefault="00367F50" w:rsidP="00367F50">
      <w:pPr>
        <w:jc w:val="both"/>
        <w:rPr>
          <w:sz w:val="18"/>
          <w:szCs w:val="18"/>
        </w:rPr>
      </w:pPr>
      <w:r w:rsidRPr="00367F50">
        <w:rPr>
          <w:sz w:val="18"/>
          <w:szCs w:val="18"/>
        </w:rPr>
        <w:t>- нарушений сроков предоставления муниципальной услуги;</w:t>
      </w:r>
    </w:p>
    <w:p w:rsidR="00367F50" w:rsidRPr="00367F50" w:rsidRDefault="00367F50" w:rsidP="00367F50">
      <w:pPr>
        <w:jc w:val="both"/>
        <w:rPr>
          <w:sz w:val="18"/>
          <w:szCs w:val="18"/>
        </w:rPr>
      </w:pPr>
      <w:r w:rsidRPr="00367F50">
        <w:rPr>
          <w:sz w:val="18"/>
          <w:szCs w:val="18"/>
        </w:rPr>
        <w:t>- обоснованных жалоб заявителей на действия (бездействие) и решения, осуществляемые (принимаемые) в ходе предоставления муниципальной услуги.</w:t>
      </w:r>
    </w:p>
    <w:p w:rsidR="00367F50" w:rsidRPr="00367F50" w:rsidRDefault="00367F50" w:rsidP="00367F50">
      <w:pPr>
        <w:jc w:val="center"/>
        <w:rPr>
          <w:b/>
          <w:sz w:val="18"/>
          <w:szCs w:val="18"/>
        </w:rPr>
      </w:pPr>
      <w:bookmarkStart w:id="22" w:name="sub_215"/>
      <w:r w:rsidRPr="00367F50">
        <w:rPr>
          <w:b/>
          <w:sz w:val="18"/>
          <w:szCs w:val="18"/>
        </w:rPr>
        <w:t>2.13.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bookmarkStart w:id="23" w:name="sub_300"/>
      <w:bookmarkEnd w:id="22"/>
    </w:p>
    <w:p w:rsidR="00367F50" w:rsidRPr="00367F50" w:rsidRDefault="00367F50" w:rsidP="00367F50">
      <w:pPr>
        <w:jc w:val="both"/>
        <w:rPr>
          <w:sz w:val="18"/>
          <w:szCs w:val="18"/>
        </w:rPr>
      </w:pPr>
      <w:r w:rsidRPr="00367F50">
        <w:rPr>
          <w:sz w:val="18"/>
          <w:szCs w:val="18"/>
        </w:rPr>
        <w:t>В случае подачи документов на предоставление муниципальной услуги в МФЦ непосредственное предоставление муниципальной услуги осуществляется Администрацией.</w:t>
      </w:r>
    </w:p>
    <w:p w:rsidR="00367F50" w:rsidRPr="00367F50" w:rsidRDefault="00367F50" w:rsidP="00367F50">
      <w:pPr>
        <w:jc w:val="both"/>
        <w:rPr>
          <w:sz w:val="18"/>
          <w:szCs w:val="18"/>
        </w:rPr>
      </w:pPr>
      <w:r w:rsidRPr="00367F50">
        <w:rPr>
          <w:sz w:val="18"/>
          <w:szCs w:val="18"/>
        </w:rPr>
        <w:t>При обращении заявителя в МФЦ обеспечивается передача заявления в Администрацию в порядке и сроки, установленные соглашением о взаимодействии между МФЦ и Администрацией, при личном обращении заявителя.</w:t>
      </w:r>
    </w:p>
    <w:p w:rsidR="00367F50" w:rsidRPr="00367F50" w:rsidRDefault="00367F50" w:rsidP="00367F50">
      <w:pPr>
        <w:jc w:val="both"/>
        <w:rPr>
          <w:sz w:val="18"/>
          <w:szCs w:val="18"/>
        </w:rPr>
      </w:pPr>
      <w:r w:rsidRPr="00367F50">
        <w:rPr>
          <w:sz w:val="18"/>
          <w:szCs w:val="18"/>
        </w:rPr>
        <w:t>Администрация обязана представить в полном объеме предусмотренную Административным регламентом информацию МФЦ для ее размещения в месте, отведенном для информирования заявителей.</w:t>
      </w:r>
    </w:p>
    <w:p w:rsidR="00367F50" w:rsidRPr="00367F50" w:rsidRDefault="00367F50" w:rsidP="00367F50">
      <w:pPr>
        <w:jc w:val="both"/>
        <w:rPr>
          <w:sz w:val="18"/>
          <w:szCs w:val="18"/>
        </w:rPr>
      </w:pPr>
      <w:bookmarkStart w:id="24" w:name="sub_10021"/>
      <w:r w:rsidRPr="00367F50">
        <w:rPr>
          <w:sz w:val="18"/>
          <w:szCs w:val="18"/>
        </w:rPr>
        <w:t>При предоставлении муниципальной услуги в электронной форме посредством Регионального портала заявителю обеспечивается:</w:t>
      </w:r>
    </w:p>
    <w:p w:rsidR="00367F50" w:rsidRPr="00367F50" w:rsidRDefault="00367F50" w:rsidP="00367F50">
      <w:pPr>
        <w:jc w:val="both"/>
        <w:rPr>
          <w:sz w:val="18"/>
          <w:szCs w:val="18"/>
        </w:rPr>
      </w:pPr>
      <w:r w:rsidRPr="00367F50">
        <w:rPr>
          <w:sz w:val="18"/>
          <w:szCs w:val="18"/>
        </w:rPr>
        <w:t>а) получение информации о порядке и сроках предоставления муниципальной услуги;</w:t>
      </w:r>
    </w:p>
    <w:p w:rsidR="00367F50" w:rsidRPr="00367F50" w:rsidRDefault="00367F50" w:rsidP="00367F50">
      <w:pPr>
        <w:jc w:val="both"/>
        <w:rPr>
          <w:sz w:val="18"/>
          <w:szCs w:val="18"/>
        </w:rPr>
      </w:pPr>
      <w:bookmarkStart w:id="25" w:name="sub_10023"/>
      <w:bookmarkEnd w:id="24"/>
      <w:r w:rsidRPr="00367F50">
        <w:rPr>
          <w:sz w:val="18"/>
          <w:szCs w:val="18"/>
        </w:rPr>
        <w:t>б) формирование заявления о предоставлении муниципальной услуги;</w:t>
      </w:r>
    </w:p>
    <w:p w:rsidR="00367F50" w:rsidRPr="00367F50" w:rsidRDefault="00367F50" w:rsidP="00367F50">
      <w:pPr>
        <w:jc w:val="both"/>
        <w:rPr>
          <w:sz w:val="18"/>
          <w:szCs w:val="18"/>
        </w:rPr>
      </w:pPr>
      <w:bookmarkStart w:id="26" w:name="sub_10024"/>
      <w:bookmarkEnd w:id="25"/>
      <w:r w:rsidRPr="00367F50">
        <w:rPr>
          <w:sz w:val="18"/>
          <w:szCs w:val="18"/>
        </w:rPr>
        <w:t>в) прием и регистрация Администрацией заявления и иных документов, необходимых для предоставления муниципальной услуги;</w:t>
      </w:r>
    </w:p>
    <w:p w:rsidR="00367F50" w:rsidRPr="00367F50" w:rsidRDefault="00367F50" w:rsidP="00367F50">
      <w:pPr>
        <w:jc w:val="both"/>
        <w:rPr>
          <w:sz w:val="18"/>
          <w:szCs w:val="18"/>
        </w:rPr>
      </w:pPr>
      <w:bookmarkStart w:id="27" w:name="100023"/>
      <w:bookmarkStart w:id="28" w:name="sub_10027"/>
      <w:bookmarkEnd w:id="26"/>
      <w:bookmarkEnd w:id="27"/>
      <w:r w:rsidRPr="00367F50">
        <w:rPr>
          <w:sz w:val="18"/>
          <w:szCs w:val="18"/>
        </w:rPr>
        <w:t xml:space="preserve">г) получение сведений о ходе выполнения; </w:t>
      </w:r>
      <w:bookmarkStart w:id="29" w:name="sub_10028"/>
      <w:bookmarkEnd w:id="28"/>
    </w:p>
    <w:p w:rsidR="00367F50" w:rsidRPr="00367F50" w:rsidRDefault="00367F50" w:rsidP="00367F50">
      <w:pPr>
        <w:jc w:val="both"/>
        <w:rPr>
          <w:sz w:val="18"/>
          <w:szCs w:val="18"/>
        </w:rPr>
      </w:pPr>
      <w:bookmarkStart w:id="30" w:name="sub_10029"/>
      <w:bookmarkEnd w:id="29"/>
      <w:r w:rsidRPr="00367F50">
        <w:rPr>
          <w:sz w:val="18"/>
          <w:szCs w:val="18"/>
        </w:rPr>
        <w:t>д) досудебное (внесудебное) обжалование решений и действий (бездействия) Администрации, должностного лица Администрации либо муниципального служащего.</w:t>
      </w:r>
    </w:p>
    <w:bookmarkEnd w:id="30"/>
    <w:p w:rsidR="00367F50" w:rsidRPr="00367F50" w:rsidRDefault="00367F50" w:rsidP="00367F50">
      <w:pPr>
        <w:jc w:val="both"/>
        <w:rPr>
          <w:sz w:val="18"/>
          <w:szCs w:val="18"/>
        </w:rPr>
      </w:pPr>
      <w:r w:rsidRPr="00367F50">
        <w:rPr>
          <w:sz w:val="18"/>
          <w:szCs w:val="18"/>
        </w:rPr>
        <w:t>Заявитель имеет возможность получения информации о ходе выполнения заявления (предоставления муниципальной услуги).</w:t>
      </w:r>
    </w:p>
    <w:p w:rsidR="00367F50" w:rsidRPr="00367F50" w:rsidRDefault="00367F50" w:rsidP="00367F50">
      <w:pPr>
        <w:jc w:val="both"/>
        <w:rPr>
          <w:sz w:val="18"/>
          <w:szCs w:val="18"/>
        </w:rPr>
      </w:pPr>
      <w:r w:rsidRPr="00367F50">
        <w:rPr>
          <w:sz w:val="18"/>
          <w:szCs w:val="18"/>
        </w:rPr>
        <w:t>Информация о ходе предоставления муниципальной услуги направляется заявителю Администрацией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Регионального портала по выбору заявителя.</w:t>
      </w:r>
    </w:p>
    <w:p w:rsidR="00367F50" w:rsidRPr="00367F50" w:rsidRDefault="00367F50" w:rsidP="00367F50">
      <w:pPr>
        <w:jc w:val="center"/>
        <w:rPr>
          <w:b/>
          <w:sz w:val="18"/>
          <w:szCs w:val="18"/>
        </w:rPr>
      </w:pPr>
      <w:r w:rsidRPr="00367F50">
        <w:rPr>
          <w:b/>
          <w:sz w:val="18"/>
          <w:szCs w:val="18"/>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bookmarkEnd w:id="23"/>
    <w:p w:rsidR="00367F50" w:rsidRPr="00367F50" w:rsidRDefault="00367F50" w:rsidP="00367F50">
      <w:pPr>
        <w:jc w:val="center"/>
        <w:rPr>
          <w:b/>
          <w:sz w:val="18"/>
          <w:szCs w:val="18"/>
        </w:rPr>
      </w:pPr>
      <w:r w:rsidRPr="00367F50">
        <w:rPr>
          <w:b/>
          <w:sz w:val="18"/>
          <w:szCs w:val="18"/>
        </w:rPr>
        <w:t>3.1. Описание последовательности действий при предоставлении муниципальной услуги</w:t>
      </w:r>
    </w:p>
    <w:p w:rsidR="00367F50" w:rsidRPr="00367F50" w:rsidRDefault="00367F50" w:rsidP="00367F50">
      <w:pPr>
        <w:jc w:val="both"/>
        <w:rPr>
          <w:sz w:val="18"/>
          <w:szCs w:val="18"/>
        </w:rPr>
      </w:pPr>
      <w:r w:rsidRPr="00367F50">
        <w:rPr>
          <w:sz w:val="18"/>
          <w:szCs w:val="18"/>
        </w:rPr>
        <w:t>Организация предоставления муниципальной услуги включает в себя следующие административные процедуры:</w:t>
      </w:r>
    </w:p>
    <w:p w:rsidR="00367F50" w:rsidRPr="00367F50" w:rsidRDefault="00367F50" w:rsidP="00367F50">
      <w:pPr>
        <w:jc w:val="both"/>
        <w:rPr>
          <w:sz w:val="18"/>
          <w:szCs w:val="18"/>
        </w:rPr>
      </w:pPr>
      <w:r w:rsidRPr="00367F50">
        <w:rPr>
          <w:sz w:val="18"/>
          <w:szCs w:val="18"/>
        </w:rPr>
        <w:t xml:space="preserve">- прием и регистрация заявления в день обращения (1 рабочий день); </w:t>
      </w:r>
    </w:p>
    <w:p w:rsidR="00367F50" w:rsidRPr="00367F50" w:rsidRDefault="00367F50" w:rsidP="00367F50">
      <w:pPr>
        <w:jc w:val="both"/>
        <w:rPr>
          <w:sz w:val="18"/>
          <w:szCs w:val="18"/>
        </w:rPr>
      </w:pPr>
      <w:r w:rsidRPr="00367F50">
        <w:rPr>
          <w:sz w:val="18"/>
          <w:szCs w:val="18"/>
        </w:rPr>
        <w:t>- визирование главой администрации Мошковского сельсовета Бековского района Пензенской области (далее - Глава администрации) и передача на исполнение (2 рабочих дня);</w:t>
      </w:r>
    </w:p>
    <w:p w:rsidR="00367F50" w:rsidRPr="00367F50" w:rsidRDefault="00367F50" w:rsidP="00367F50">
      <w:pPr>
        <w:jc w:val="both"/>
        <w:rPr>
          <w:sz w:val="18"/>
          <w:szCs w:val="18"/>
        </w:rPr>
      </w:pPr>
      <w:r w:rsidRPr="00367F50">
        <w:rPr>
          <w:sz w:val="18"/>
          <w:szCs w:val="18"/>
        </w:rPr>
        <w:lastRenderedPageBreak/>
        <w:t>- подготовка копии муниципального правового акта либо уведомления об отказе в предоставлении копии, отсутствии запрашиваемого муниципального правового акта, регистрация ответа (3 рабочих дня);</w:t>
      </w:r>
    </w:p>
    <w:p w:rsidR="00367F50" w:rsidRPr="00367F50" w:rsidRDefault="00367F50" w:rsidP="00367F50">
      <w:pPr>
        <w:jc w:val="both"/>
        <w:rPr>
          <w:sz w:val="18"/>
          <w:szCs w:val="18"/>
        </w:rPr>
      </w:pPr>
      <w:r w:rsidRPr="00367F50">
        <w:rPr>
          <w:sz w:val="18"/>
          <w:szCs w:val="18"/>
        </w:rPr>
        <w:t>- направление заявителю результата предоставления муниципальной услуги (1 рабочий день).</w:t>
      </w:r>
    </w:p>
    <w:p w:rsidR="00367F50" w:rsidRPr="00367F50" w:rsidRDefault="00367F50" w:rsidP="00367F50">
      <w:pPr>
        <w:jc w:val="both"/>
        <w:rPr>
          <w:sz w:val="18"/>
          <w:szCs w:val="18"/>
        </w:rPr>
      </w:pPr>
      <w:bookmarkStart w:id="31" w:name="sub_301"/>
      <w:r w:rsidRPr="00367F50">
        <w:rPr>
          <w:sz w:val="18"/>
          <w:szCs w:val="18"/>
        </w:rPr>
        <w:t>3.1.1. Прием, регистрация заявления.</w:t>
      </w:r>
    </w:p>
    <w:p w:rsidR="00367F50" w:rsidRPr="00367F50" w:rsidRDefault="00367F50" w:rsidP="00367F50">
      <w:pPr>
        <w:jc w:val="both"/>
        <w:rPr>
          <w:sz w:val="18"/>
          <w:szCs w:val="18"/>
        </w:rPr>
      </w:pPr>
      <w:bookmarkStart w:id="32" w:name="sub_302"/>
      <w:bookmarkEnd w:id="31"/>
      <w:r w:rsidRPr="00367F50">
        <w:rPr>
          <w:sz w:val="18"/>
          <w:szCs w:val="18"/>
        </w:rPr>
        <w:t>Основанием для начала административной процедуры «Прием и регистрация заявления» является направление заявителем (представителем) в Администрацию заявления в письменной форме лично, по почте, либо в электронном виде посредством Регионального портала, либо через МФЦ.</w:t>
      </w:r>
    </w:p>
    <w:p w:rsidR="00367F50" w:rsidRPr="00367F50" w:rsidRDefault="00367F50" w:rsidP="00367F50">
      <w:pPr>
        <w:jc w:val="both"/>
        <w:rPr>
          <w:sz w:val="18"/>
          <w:szCs w:val="18"/>
        </w:rPr>
      </w:pPr>
      <w:r w:rsidRPr="00367F50">
        <w:rPr>
          <w:sz w:val="18"/>
          <w:szCs w:val="18"/>
        </w:rPr>
        <w:t>Административная процедура включает в себя следующие административные действия:</w:t>
      </w:r>
    </w:p>
    <w:p w:rsidR="00367F50" w:rsidRPr="00367F50" w:rsidRDefault="00367F50" w:rsidP="00367F50">
      <w:pPr>
        <w:jc w:val="both"/>
        <w:rPr>
          <w:sz w:val="18"/>
          <w:szCs w:val="18"/>
        </w:rPr>
      </w:pPr>
      <w:r w:rsidRPr="00367F50">
        <w:rPr>
          <w:sz w:val="18"/>
          <w:szCs w:val="18"/>
        </w:rPr>
        <w:t>- прием уполномоченным лицом администрации или МФЦ заявления;</w:t>
      </w:r>
    </w:p>
    <w:p w:rsidR="00367F50" w:rsidRPr="00367F50" w:rsidRDefault="00367F50" w:rsidP="00367F50">
      <w:pPr>
        <w:jc w:val="both"/>
        <w:rPr>
          <w:sz w:val="18"/>
          <w:szCs w:val="18"/>
        </w:rPr>
      </w:pPr>
      <w:r w:rsidRPr="00367F50">
        <w:rPr>
          <w:sz w:val="18"/>
          <w:szCs w:val="18"/>
        </w:rPr>
        <w:t>- регистрация полученного заявления в журнале регистрации;</w:t>
      </w:r>
    </w:p>
    <w:p w:rsidR="00367F50" w:rsidRPr="00367F50" w:rsidRDefault="00367F50" w:rsidP="00367F50">
      <w:pPr>
        <w:jc w:val="both"/>
        <w:rPr>
          <w:sz w:val="18"/>
          <w:szCs w:val="18"/>
        </w:rPr>
      </w:pPr>
      <w:r w:rsidRPr="00367F50">
        <w:rPr>
          <w:sz w:val="18"/>
          <w:szCs w:val="18"/>
        </w:rPr>
        <w:t>- направление заявителю уведомления о приеме заявления к рассмотрению или мотивированный отказ в его рассмотрении.</w:t>
      </w:r>
    </w:p>
    <w:p w:rsidR="00367F50" w:rsidRPr="00367F50" w:rsidRDefault="00367F50" w:rsidP="00367F50">
      <w:pPr>
        <w:jc w:val="both"/>
        <w:rPr>
          <w:sz w:val="18"/>
          <w:szCs w:val="18"/>
        </w:rPr>
      </w:pPr>
      <w:r w:rsidRPr="00367F50">
        <w:rPr>
          <w:sz w:val="18"/>
          <w:szCs w:val="18"/>
        </w:rPr>
        <w:t>При личном обращении заявителя уполномоченное лицо, ответственное за прием, принимает заявление, присваивает регистрационный номер и вносит в журнал регистрации входящей документации.</w:t>
      </w:r>
    </w:p>
    <w:p w:rsidR="00367F50" w:rsidRPr="00367F50" w:rsidRDefault="00367F50" w:rsidP="00367F50">
      <w:pPr>
        <w:jc w:val="both"/>
        <w:rPr>
          <w:sz w:val="18"/>
          <w:szCs w:val="18"/>
        </w:rPr>
      </w:pPr>
      <w:r w:rsidRPr="00367F50">
        <w:rPr>
          <w:sz w:val="18"/>
          <w:szCs w:val="18"/>
        </w:rPr>
        <w:t>При поступлении заявления по почте уполномоченное лицо, ответственное за прием и регистрацию заявлений, вскрывает конверт и регистрирует заявление и документы (при наличии) в журнале регистрации входящей документации.</w:t>
      </w:r>
    </w:p>
    <w:p w:rsidR="00367F50" w:rsidRPr="00367F50" w:rsidRDefault="00367F50" w:rsidP="00367F50">
      <w:pPr>
        <w:jc w:val="both"/>
        <w:rPr>
          <w:sz w:val="18"/>
          <w:szCs w:val="18"/>
        </w:rPr>
      </w:pPr>
      <w:r w:rsidRPr="00367F50">
        <w:rPr>
          <w:sz w:val="18"/>
          <w:szCs w:val="18"/>
        </w:rPr>
        <w:t>При поступлении заявления от курьера МФЦ уполномоченное лицо, ответственное за прием документов, принимает заявление по описи, проверяет их соответствие и комплектность и регистрирует заявление в журнале регистрации входящей документации.</w:t>
      </w:r>
    </w:p>
    <w:p w:rsidR="00367F50" w:rsidRPr="00367F50" w:rsidRDefault="00367F50" w:rsidP="00367F50">
      <w:pPr>
        <w:jc w:val="both"/>
        <w:rPr>
          <w:sz w:val="18"/>
          <w:szCs w:val="18"/>
        </w:rPr>
      </w:pPr>
      <w:r w:rsidRPr="00367F50">
        <w:rPr>
          <w:sz w:val="18"/>
          <w:szCs w:val="18"/>
        </w:rPr>
        <w:t>При получении посредством Регионального портала заявления и документов в электронной форме в автоматическом режиме осуществляется форматно-логический контроль заявления. Заявителю направляется уведомление о его приеме с указанием присвоенного в электронной форме уникального номера, по которому на Региональном портале заявителю будет представлена информация о ходе его рассмотрения.</w:t>
      </w:r>
    </w:p>
    <w:p w:rsidR="00367F50" w:rsidRPr="00367F50" w:rsidRDefault="00367F50" w:rsidP="00367F50">
      <w:pPr>
        <w:jc w:val="both"/>
        <w:rPr>
          <w:sz w:val="18"/>
          <w:szCs w:val="18"/>
        </w:rPr>
      </w:pPr>
      <w:r w:rsidRPr="00367F50">
        <w:rPr>
          <w:sz w:val="18"/>
          <w:szCs w:val="18"/>
        </w:rPr>
        <w:t>После принятия заявления о предоставлении муниципальной услуги статус запроса заявителя в личном кабинете на Региональном портале, обновляется до статуса «принято».</w:t>
      </w:r>
    </w:p>
    <w:p w:rsidR="00367F50" w:rsidRPr="00367F50" w:rsidRDefault="00367F50" w:rsidP="00367F50">
      <w:pPr>
        <w:jc w:val="both"/>
        <w:rPr>
          <w:sz w:val="18"/>
          <w:szCs w:val="18"/>
        </w:rPr>
      </w:pPr>
      <w:r w:rsidRPr="00367F50">
        <w:rPr>
          <w:sz w:val="18"/>
          <w:szCs w:val="18"/>
        </w:rPr>
        <w:t>Прием и регистрация запроса осуществляются уполномоченным лицом Администрации.</w:t>
      </w:r>
    </w:p>
    <w:p w:rsidR="00367F50" w:rsidRPr="00367F50" w:rsidRDefault="00367F50" w:rsidP="00367F50">
      <w:pPr>
        <w:jc w:val="both"/>
        <w:rPr>
          <w:sz w:val="18"/>
          <w:szCs w:val="18"/>
        </w:rPr>
      </w:pPr>
      <w:r w:rsidRPr="00367F50">
        <w:rPr>
          <w:sz w:val="18"/>
          <w:szCs w:val="18"/>
        </w:rPr>
        <w:t>Принятое к рассмотрению заявление распечатывается и в дальнейшем работа с ним ведется в установленном порядке. Результатом административного действия по приему и регистрации заявления является присвоение заявлению порядкового регистрационного номера в журнале регистрации входящей корреспонденции уполномоченного органа или направление заявителю (представителю) уведомления об отказе в предоставлении муниципальной услуги и (или) приостановления предоставления муниципальной услуги при наличии оснований, указанных в пункте 2.7 раздела II Административного регламента.</w:t>
      </w:r>
    </w:p>
    <w:p w:rsidR="00367F50" w:rsidRPr="00367F50" w:rsidRDefault="00367F50" w:rsidP="00367F50">
      <w:pPr>
        <w:jc w:val="both"/>
        <w:rPr>
          <w:sz w:val="18"/>
          <w:szCs w:val="18"/>
        </w:rPr>
      </w:pPr>
      <w:r w:rsidRPr="00367F50">
        <w:rPr>
          <w:sz w:val="18"/>
          <w:szCs w:val="18"/>
        </w:rPr>
        <w:t>Поступившее заявление регистрируется в течение 1 (одного) дня.</w:t>
      </w:r>
    </w:p>
    <w:p w:rsidR="00367F50" w:rsidRPr="00367F50" w:rsidRDefault="00367F50" w:rsidP="00367F50">
      <w:pPr>
        <w:jc w:val="both"/>
        <w:rPr>
          <w:sz w:val="18"/>
          <w:szCs w:val="18"/>
        </w:rPr>
      </w:pPr>
      <w:r w:rsidRPr="00367F50">
        <w:rPr>
          <w:sz w:val="18"/>
          <w:szCs w:val="18"/>
        </w:rPr>
        <w:t>Максимальный срок исполнения административной процедуры - 1 день со дня поступления заявления.</w:t>
      </w:r>
    </w:p>
    <w:p w:rsidR="00367F50" w:rsidRPr="00367F50" w:rsidRDefault="00367F50" w:rsidP="00367F50">
      <w:pPr>
        <w:jc w:val="both"/>
        <w:rPr>
          <w:sz w:val="18"/>
          <w:szCs w:val="18"/>
        </w:rPr>
      </w:pPr>
      <w:r w:rsidRPr="00367F50">
        <w:rPr>
          <w:sz w:val="18"/>
          <w:szCs w:val="18"/>
        </w:rPr>
        <w:t>Проставление регистрационного номера является подтверждением обращения заявителя (представителя заявителя) за муниципальной услугой.</w:t>
      </w:r>
    </w:p>
    <w:p w:rsidR="00367F50" w:rsidRPr="00367F50" w:rsidRDefault="00367F50" w:rsidP="00367F50">
      <w:pPr>
        <w:jc w:val="both"/>
        <w:rPr>
          <w:sz w:val="18"/>
          <w:szCs w:val="18"/>
        </w:rPr>
      </w:pPr>
      <w:r w:rsidRPr="00367F50">
        <w:rPr>
          <w:sz w:val="18"/>
          <w:szCs w:val="18"/>
        </w:rPr>
        <w:t>Результатом выполнения административной процедуры является регистрация заявления путем письменной фиксации в журнале регистрации входящей корреспонденции Администрации, МФЦ с указанием даты поступления, входящего номера и данных о заявителе.</w:t>
      </w:r>
    </w:p>
    <w:p w:rsidR="00367F50" w:rsidRPr="00367F50" w:rsidRDefault="00367F50" w:rsidP="00367F50">
      <w:pPr>
        <w:jc w:val="both"/>
        <w:rPr>
          <w:sz w:val="18"/>
          <w:szCs w:val="18"/>
        </w:rPr>
      </w:pPr>
      <w:r w:rsidRPr="00367F50">
        <w:rPr>
          <w:sz w:val="18"/>
          <w:szCs w:val="18"/>
        </w:rPr>
        <w:t xml:space="preserve">3.1.2. Визирование Главой администрации и передача на исполнение </w:t>
      </w:r>
    </w:p>
    <w:p w:rsidR="00367F50" w:rsidRPr="00367F50" w:rsidRDefault="00367F50" w:rsidP="00367F50">
      <w:pPr>
        <w:jc w:val="both"/>
        <w:rPr>
          <w:sz w:val="18"/>
          <w:szCs w:val="18"/>
        </w:rPr>
      </w:pPr>
      <w:r w:rsidRPr="00367F50">
        <w:rPr>
          <w:sz w:val="18"/>
          <w:szCs w:val="18"/>
        </w:rPr>
        <w:t>Глава администрации определяет специалиста, ответственного за исполнение заявления. Заявление с резолюцией Главы администрации передается непосредственно ответственному исполнителю.</w:t>
      </w:r>
    </w:p>
    <w:p w:rsidR="00367F50" w:rsidRPr="00367F50" w:rsidRDefault="00367F50" w:rsidP="00367F50">
      <w:pPr>
        <w:jc w:val="both"/>
        <w:rPr>
          <w:sz w:val="18"/>
          <w:szCs w:val="18"/>
        </w:rPr>
      </w:pPr>
      <w:r w:rsidRPr="00367F50">
        <w:rPr>
          <w:sz w:val="18"/>
          <w:szCs w:val="18"/>
        </w:rPr>
        <w:t>Срок исполнения административной процедуры 2 рабочих дня с момента регистрации заявления.</w:t>
      </w:r>
    </w:p>
    <w:p w:rsidR="00367F50" w:rsidRPr="00367F50" w:rsidRDefault="00367F50" w:rsidP="00367F50">
      <w:pPr>
        <w:jc w:val="both"/>
        <w:rPr>
          <w:sz w:val="18"/>
          <w:szCs w:val="18"/>
        </w:rPr>
      </w:pPr>
      <w:r w:rsidRPr="00367F50">
        <w:rPr>
          <w:sz w:val="18"/>
          <w:szCs w:val="18"/>
        </w:rPr>
        <w:t xml:space="preserve">3.1.3. </w:t>
      </w:r>
      <w:bookmarkEnd w:id="32"/>
      <w:r w:rsidRPr="00367F50">
        <w:rPr>
          <w:sz w:val="18"/>
          <w:szCs w:val="18"/>
        </w:rPr>
        <w:t>Подготовка копии муниципального правового акта либо уведомления об отказе в предоставлении копии, отсутствии запрашиваемого муниципального правового акта, регистрация ответа.</w:t>
      </w:r>
    </w:p>
    <w:p w:rsidR="00367F50" w:rsidRPr="00367F50" w:rsidRDefault="00367F50" w:rsidP="00367F50">
      <w:pPr>
        <w:jc w:val="both"/>
        <w:rPr>
          <w:sz w:val="18"/>
          <w:szCs w:val="18"/>
        </w:rPr>
      </w:pPr>
      <w:r w:rsidRPr="00367F50">
        <w:rPr>
          <w:sz w:val="18"/>
          <w:szCs w:val="18"/>
        </w:rPr>
        <w:t>Заявление, поступившее от Главы администрации с резолюцией, передается специалисту, ответственному за рассмотрение заявления (далее – Специалист).</w:t>
      </w:r>
    </w:p>
    <w:p w:rsidR="00367F50" w:rsidRPr="00367F50" w:rsidRDefault="00367F50" w:rsidP="00367F50">
      <w:pPr>
        <w:jc w:val="both"/>
        <w:rPr>
          <w:sz w:val="18"/>
          <w:szCs w:val="18"/>
        </w:rPr>
      </w:pPr>
      <w:r w:rsidRPr="00367F50">
        <w:rPr>
          <w:sz w:val="18"/>
          <w:szCs w:val="18"/>
        </w:rPr>
        <w:t>Специалист Администрации оформляет копию муниципального правового акта либо уведомления об отказе в предоставлении копии, отсутствии запрашиваемого муниципального правового акта.</w:t>
      </w:r>
    </w:p>
    <w:p w:rsidR="00367F50" w:rsidRPr="00367F50" w:rsidRDefault="00367F50" w:rsidP="00367F50">
      <w:pPr>
        <w:jc w:val="both"/>
        <w:rPr>
          <w:sz w:val="18"/>
          <w:szCs w:val="18"/>
        </w:rPr>
      </w:pPr>
      <w:r w:rsidRPr="00367F50">
        <w:rPr>
          <w:sz w:val="18"/>
          <w:szCs w:val="18"/>
        </w:rPr>
        <w:t>Копия муниципального правового акта заверяется в установленном порядке.</w:t>
      </w:r>
    </w:p>
    <w:p w:rsidR="00367F50" w:rsidRPr="00367F50" w:rsidRDefault="00367F50" w:rsidP="00367F50">
      <w:pPr>
        <w:jc w:val="both"/>
        <w:rPr>
          <w:sz w:val="18"/>
          <w:szCs w:val="18"/>
        </w:rPr>
      </w:pPr>
      <w:r w:rsidRPr="00367F50">
        <w:rPr>
          <w:sz w:val="18"/>
          <w:szCs w:val="18"/>
        </w:rPr>
        <w:t xml:space="preserve"> Результатом административного действия является подготовка и регистрация копии муниципального правового акта либо уведомления об отказе в предоставлении копии, отсутствии запрашиваемого муниципального правового акта. </w:t>
      </w:r>
    </w:p>
    <w:p w:rsidR="00367F50" w:rsidRPr="00367F50" w:rsidRDefault="00367F50" w:rsidP="00367F50">
      <w:pPr>
        <w:jc w:val="both"/>
        <w:rPr>
          <w:sz w:val="18"/>
          <w:szCs w:val="18"/>
        </w:rPr>
      </w:pPr>
      <w:r w:rsidRPr="00367F50">
        <w:rPr>
          <w:sz w:val="18"/>
          <w:szCs w:val="18"/>
        </w:rPr>
        <w:t>Максимальный срок выполнения административного действия - 3 рабочих дня со дня визирования Главой администрации заявления.</w:t>
      </w:r>
    </w:p>
    <w:p w:rsidR="00367F50" w:rsidRPr="00367F50" w:rsidRDefault="00367F50" w:rsidP="00367F50">
      <w:pPr>
        <w:jc w:val="both"/>
        <w:rPr>
          <w:sz w:val="18"/>
          <w:szCs w:val="18"/>
        </w:rPr>
      </w:pPr>
      <w:bookmarkStart w:id="33" w:name="sub_303"/>
      <w:r w:rsidRPr="00367F50">
        <w:rPr>
          <w:sz w:val="18"/>
          <w:szCs w:val="18"/>
        </w:rPr>
        <w:t>3.1.4. Направление заявителю результата предоставления муниципальной услуги</w:t>
      </w:r>
    </w:p>
    <w:p w:rsidR="00367F50" w:rsidRPr="00367F50" w:rsidRDefault="00367F50" w:rsidP="00367F50">
      <w:pPr>
        <w:jc w:val="both"/>
        <w:rPr>
          <w:sz w:val="18"/>
          <w:szCs w:val="18"/>
        </w:rPr>
      </w:pPr>
      <w:bookmarkStart w:id="34" w:name="sub_331"/>
      <w:bookmarkEnd w:id="33"/>
      <w:r w:rsidRPr="00367F50">
        <w:rPr>
          <w:sz w:val="18"/>
          <w:szCs w:val="18"/>
        </w:rPr>
        <w:t>3.1.4.1. Основанием для начала административной процедуры и критерием принятия решения по ней является наличие заверенной копии запрашиваемого заявителем муниципального правового акта, либо оформленного и зарегистрированного в установленном порядке уведомления об отказе в предоставлении копии, отсутствии запрашиваемого муниципального правового акта.</w:t>
      </w:r>
    </w:p>
    <w:p w:rsidR="00367F50" w:rsidRPr="00367F50" w:rsidRDefault="00367F50" w:rsidP="00367F50">
      <w:pPr>
        <w:jc w:val="both"/>
        <w:rPr>
          <w:sz w:val="18"/>
          <w:szCs w:val="18"/>
        </w:rPr>
      </w:pPr>
      <w:bookmarkStart w:id="35" w:name="sub_332"/>
      <w:bookmarkEnd w:id="34"/>
      <w:r w:rsidRPr="00367F50">
        <w:rPr>
          <w:sz w:val="18"/>
          <w:szCs w:val="18"/>
        </w:rPr>
        <w:t>3.1.4.2. Заверенная копия запрашиваемого заявителем муниципального правового акта либо оформленное и зарегистрированное в установленном порядке уведомление об отказе в предоставлении копии, отсутствии запрашиваемого муниципального правового акта направляются Администрацией заявителю по почте, либо выдается Специалистом под расписку на руки заявителю при предъявлении документа, удостоверяющего личность; представителю заявителя при предъявлении документов, подтверждающих их полномочия, предусмотренных законодательством Российской Федерации.</w:t>
      </w:r>
    </w:p>
    <w:p w:rsidR="00367F50" w:rsidRPr="00367F50" w:rsidRDefault="00367F50" w:rsidP="00367F50">
      <w:pPr>
        <w:jc w:val="both"/>
        <w:rPr>
          <w:sz w:val="18"/>
          <w:szCs w:val="18"/>
        </w:rPr>
      </w:pPr>
      <w:bookmarkStart w:id="36" w:name="sub_333"/>
      <w:bookmarkEnd w:id="35"/>
      <w:r w:rsidRPr="00367F50">
        <w:rPr>
          <w:sz w:val="18"/>
          <w:szCs w:val="18"/>
        </w:rPr>
        <w:t>3.1.4.3. При подаче заявления о предоставлении муниципальной услуги через МФЦ Специалист обеспечивает передачу результата предоставления муниципальной услуги в МФЦ для выдачи заявителю в день его регистрации.</w:t>
      </w:r>
    </w:p>
    <w:p w:rsidR="00367F50" w:rsidRPr="00367F50" w:rsidRDefault="00367F50" w:rsidP="00367F50">
      <w:pPr>
        <w:jc w:val="both"/>
        <w:rPr>
          <w:sz w:val="18"/>
          <w:szCs w:val="18"/>
        </w:rPr>
      </w:pPr>
      <w:bookmarkStart w:id="37" w:name="sub_336"/>
      <w:bookmarkEnd w:id="36"/>
      <w:r w:rsidRPr="00367F50">
        <w:rPr>
          <w:sz w:val="18"/>
          <w:szCs w:val="18"/>
        </w:rPr>
        <w:t>3.1.4.4. Продолжительность административной процедуры (максимальный срок ее выполнения) составляет 1 рабочий день.</w:t>
      </w:r>
    </w:p>
    <w:bookmarkEnd w:id="37"/>
    <w:p w:rsidR="00367F50" w:rsidRPr="00367F50" w:rsidRDefault="00367F50" w:rsidP="00367F50">
      <w:pPr>
        <w:jc w:val="both"/>
        <w:rPr>
          <w:sz w:val="18"/>
          <w:szCs w:val="18"/>
        </w:rPr>
      </w:pPr>
      <w:r w:rsidRPr="00367F50">
        <w:rPr>
          <w:sz w:val="18"/>
          <w:szCs w:val="18"/>
        </w:rPr>
        <w:t>Критерием принятия решения о направлении заявителю результата предоставления муниципальной услуги является факт наличия заверенной копии муниципального правового акта либо надлежаще оформленного и зарегистрированного уведомления об отказе в предоставлении копии, отсутствии запрашиваемого муниципального правового акта.</w:t>
      </w:r>
    </w:p>
    <w:p w:rsidR="00367F50" w:rsidRPr="00367F50" w:rsidRDefault="00367F50" w:rsidP="00367F50">
      <w:pPr>
        <w:jc w:val="center"/>
        <w:rPr>
          <w:b/>
          <w:sz w:val="18"/>
          <w:szCs w:val="18"/>
        </w:rPr>
      </w:pPr>
      <w:r w:rsidRPr="00367F50">
        <w:rPr>
          <w:b/>
          <w:sz w:val="18"/>
          <w:szCs w:val="18"/>
        </w:rPr>
        <w:t>3.2. Особенности выполнения административных процедур в МФЦ</w:t>
      </w:r>
    </w:p>
    <w:p w:rsidR="00367F50" w:rsidRPr="00367F50" w:rsidRDefault="00367F50" w:rsidP="00367F50">
      <w:pPr>
        <w:jc w:val="both"/>
        <w:rPr>
          <w:sz w:val="18"/>
          <w:szCs w:val="18"/>
        </w:rPr>
      </w:pPr>
      <w:r w:rsidRPr="00367F50">
        <w:rPr>
          <w:sz w:val="18"/>
          <w:szCs w:val="18"/>
        </w:rPr>
        <w:t>Основанием для предоставления муниципальной услуги через МФЦ является поступление заявления (согласно приложению 1 к Административному регламенту) специалисту МФЦ посредством личного обращения или через представителя заявителя.</w:t>
      </w:r>
    </w:p>
    <w:p w:rsidR="00367F50" w:rsidRPr="00367F50" w:rsidRDefault="00367F50" w:rsidP="00367F50">
      <w:pPr>
        <w:jc w:val="both"/>
        <w:rPr>
          <w:sz w:val="18"/>
          <w:szCs w:val="18"/>
        </w:rPr>
      </w:pPr>
      <w:r w:rsidRPr="00367F50">
        <w:rPr>
          <w:sz w:val="18"/>
          <w:szCs w:val="18"/>
        </w:rPr>
        <w:t>Лицом, ответственным за выполнение действия, является специалист МФЦ.</w:t>
      </w:r>
    </w:p>
    <w:p w:rsidR="00367F50" w:rsidRPr="00367F50" w:rsidRDefault="00367F50" w:rsidP="00367F50">
      <w:pPr>
        <w:jc w:val="both"/>
        <w:rPr>
          <w:sz w:val="18"/>
          <w:szCs w:val="18"/>
        </w:rPr>
      </w:pPr>
      <w:r w:rsidRPr="00367F50">
        <w:rPr>
          <w:sz w:val="18"/>
          <w:szCs w:val="18"/>
        </w:rPr>
        <w:lastRenderedPageBreak/>
        <w:t>Способом фиксации результата административного действия является прием специалистом МФЦ от заявителя заявления и регистрация его в этот же день в автоматизированной информационной системе МФЦ. При приеме заявления специалист МФЦ предоставляет заявителю расписку о получении документов.</w:t>
      </w:r>
    </w:p>
    <w:p w:rsidR="00367F50" w:rsidRPr="00367F50" w:rsidRDefault="00367F50" w:rsidP="00367F50">
      <w:pPr>
        <w:jc w:val="both"/>
        <w:rPr>
          <w:sz w:val="18"/>
          <w:szCs w:val="18"/>
        </w:rPr>
      </w:pPr>
      <w:r w:rsidRPr="00367F50">
        <w:rPr>
          <w:sz w:val="18"/>
          <w:szCs w:val="18"/>
        </w:rPr>
        <w:t>Максимальный срок передачи заявления из МФЦ в Администрацию курьером осуществляется не позднее одного рабочего дня, следующего за днем регистрации заявления в МФЦ, в закрытом конверте по описи под роспись в сопроводительной ведомости.</w:t>
      </w:r>
    </w:p>
    <w:p w:rsidR="00367F50" w:rsidRPr="00367F50" w:rsidRDefault="00367F50" w:rsidP="00367F50">
      <w:pPr>
        <w:jc w:val="both"/>
        <w:rPr>
          <w:sz w:val="18"/>
          <w:szCs w:val="18"/>
        </w:rPr>
      </w:pPr>
      <w:r w:rsidRPr="00367F50">
        <w:rPr>
          <w:sz w:val="18"/>
          <w:szCs w:val="18"/>
        </w:rPr>
        <w:t>Специалист Администрации, ответственный за регистрацию входящей корреспонденции, при получении документов от курьера МФЦ проверяет их соответствие и комплектность и регистрирует в Журнале регистрации входящей корреспонденции Администрации. Второй экземпляр сопроводительной ведомости специалист Администрации, ответственный за регистрацию входящей корреспонденции, возвращает курьеру МФЦ с отметкой о получении указанных документов по описи с указанием даты, подписи, расшифровки подписи. В случае отсутствия возможности передачи заявления из МФЦ в Администрацию через курьера полученное от заявителя заявление отправляется почтой заказным письмом с описью вложения. Письмо отправляется не позднее одного рабочего дня, следующего за днем регистрации заявления в МФЦ. Дальнейшее непосредственное предоставление муниципальной услуги осуществляется в соответствии с положениями Административного регламента.</w:t>
      </w:r>
    </w:p>
    <w:p w:rsidR="00367F50" w:rsidRPr="00367F50" w:rsidRDefault="00367F50" w:rsidP="00367F50">
      <w:pPr>
        <w:jc w:val="both"/>
        <w:rPr>
          <w:sz w:val="18"/>
          <w:szCs w:val="18"/>
        </w:rPr>
      </w:pPr>
      <w:r w:rsidRPr="00367F50">
        <w:rPr>
          <w:sz w:val="18"/>
          <w:szCs w:val="18"/>
        </w:rPr>
        <w:t>Результат предоставления муниципальной услуги можно получить через МФЦ.</w:t>
      </w:r>
    </w:p>
    <w:p w:rsidR="00367F50" w:rsidRPr="00367F50" w:rsidRDefault="00367F50" w:rsidP="00367F50">
      <w:pPr>
        <w:jc w:val="center"/>
        <w:rPr>
          <w:b/>
          <w:sz w:val="18"/>
          <w:szCs w:val="18"/>
        </w:rPr>
      </w:pPr>
      <w:bookmarkStart w:id="38" w:name="sub_400"/>
      <w:r w:rsidRPr="00367F50">
        <w:rPr>
          <w:b/>
          <w:sz w:val="18"/>
          <w:szCs w:val="18"/>
        </w:rPr>
        <w:t>3.3. Исправление допущенных опечаток и ошибок в выданных в результате предоставления муниципальной услуги документах</w:t>
      </w:r>
    </w:p>
    <w:p w:rsidR="00367F50" w:rsidRPr="00367F50" w:rsidRDefault="00367F50" w:rsidP="00367F50">
      <w:pPr>
        <w:jc w:val="both"/>
        <w:rPr>
          <w:sz w:val="18"/>
          <w:szCs w:val="18"/>
        </w:rPr>
      </w:pPr>
      <w:r w:rsidRPr="00367F50">
        <w:rPr>
          <w:sz w:val="18"/>
          <w:szCs w:val="18"/>
        </w:rPr>
        <w:t>Основанием для начала административной процедуры по исправлению допущенных опечаток и ошибок (далее - техническая ошибка) в выданных в результате предоставления муниципальной услуги документах является получение Администрацией заявления об исправлении технической ошибки.</w:t>
      </w:r>
    </w:p>
    <w:p w:rsidR="00367F50" w:rsidRPr="00367F50" w:rsidRDefault="00367F50" w:rsidP="00367F50">
      <w:pPr>
        <w:jc w:val="both"/>
        <w:rPr>
          <w:sz w:val="18"/>
          <w:szCs w:val="18"/>
        </w:rPr>
      </w:pPr>
      <w:r w:rsidRPr="00367F50">
        <w:rPr>
          <w:sz w:val="18"/>
          <w:szCs w:val="18"/>
        </w:rPr>
        <w:t>При обращении об исправлении технической ошибки заявители представляют:</w:t>
      </w:r>
    </w:p>
    <w:p w:rsidR="00367F50" w:rsidRPr="00367F50" w:rsidRDefault="00367F50" w:rsidP="00367F50">
      <w:pPr>
        <w:jc w:val="both"/>
        <w:rPr>
          <w:sz w:val="18"/>
          <w:szCs w:val="18"/>
        </w:rPr>
      </w:pPr>
      <w:r w:rsidRPr="00367F50">
        <w:rPr>
          <w:sz w:val="18"/>
          <w:szCs w:val="18"/>
        </w:rPr>
        <w:t>- заявление об исправлении технической ошибки;</w:t>
      </w:r>
    </w:p>
    <w:p w:rsidR="00367F50" w:rsidRPr="00367F50" w:rsidRDefault="00367F50" w:rsidP="00367F50">
      <w:pPr>
        <w:jc w:val="both"/>
        <w:rPr>
          <w:sz w:val="18"/>
          <w:szCs w:val="18"/>
        </w:rPr>
      </w:pPr>
      <w:r w:rsidRPr="00367F50">
        <w:rPr>
          <w:sz w:val="18"/>
          <w:szCs w:val="18"/>
        </w:rPr>
        <w:t>- документы, подтверждающие наличие в выданном в результате предоставления муниципальной услуги документе технической ошибки.</w:t>
      </w:r>
    </w:p>
    <w:p w:rsidR="00367F50" w:rsidRPr="00367F50" w:rsidRDefault="00367F50" w:rsidP="00367F50">
      <w:pPr>
        <w:jc w:val="both"/>
        <w:rPr>
          <w:sz w:val="18"/>
          <w:szCs w:val="18"/>
        </w:rPr>
      </w:pPr>
      <w:r w:rsidRPr="00367F50">
        <w:rPr>
          <w:sz w:val="18"/>
          <w:szCs w:val="18"/>
        </w:rPr>
        <w:t>Заявление об исправлении технической ошибки подается заявителями в Администрацию лично, по почте либо по электронной почте.</w:t>
      </w:r>
    </w:p>
    <w:p w:rsidR="00367F50" w:rsidRPr="00367F50" w:rsidRDefault="00367F50" w:rsidP="00367F50">
      <w:pPr>
        <w:jc w:val="both"/>
        <w:rPr>
          <w:sz w:val="18"/>
          <w:szCs w:val="18"/>
        </w:rPr>
      </w:pPr>
      <w:r w:rsidRPr="00367F50">
        <w:rPr>
          <w:sz w:val="18"/>
          <w:szCs w:val="18"/>
        </w:rPr>
        <w:t>Заявление об исправлении технической ошибки регистрируется и направляется специалисту Администрации, ответственному за предоставление муниципальной услуги, в установленном порядке.</w:t>
      </w:r>
    </w:p>
    <w:p w:rsidR="00367F50" w:rsidRPr="00367F50" w:rsidRDefault="00367F50" w:rsidP="00367F50">
      <w:pPr>
        <w:jc w:val="both"/>
        <w:rPr>
          <w:sz w:val="18"/>
          <w:szCs w:val="18"/>
        </w:rPr>
      </w:pPr>
      <w:r w:rsidRPr="00367F50">
        <w:rPr>
          <w:sz w:val="18"/>
          <w:szCs w:val="18"/>
        </w:rPr>
        <w:t>Специалист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w:t>
      </w:r>
    </w:p>
    <w:p w:rsidR="00367F50" w:rsidRPr="00367F50" w:rsidRDefault="00367F50" w:rsidP="00367F50">
      <w:pPr>
        <w:jc w:val="both"/>
        <w:rPr>
          <w:sz w:val="18"/>
          <w:szCs w:val="18"/>
        </w:rPr>
      </w:pPr>
      <w:r w:rsidRPr="00367F50">
        <w:rPr>
          <w:sz w:val="18"/>
          <w:szCs w:val="18"/>
        </w:rPr>
        <w:t>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(или) ошибки.</w:t>
      </w:r>
    </w:p>
    <w:p w:rsidR="00367F50" w:rsidRPr="00367F50" w:rsidRDefault="00367F50" w:rsidP="00367F50">
      <w:pPr>
        <w:jc w:val="both"/>
        <w:rPr>
          <w:sz w:val="18"/>
          <w:szCs w:val="18"/>
        </w:rPr>
      </w:pPr>
      <w:r w:rsidRPr="00367F50">
        <w:rPr>
          <w:sz w:val="18"/>
          <w:szCs w:val="18"/>
        </w:rPr>
        <w:t>В случае наличия технической ошибки в выданном в результате предоставления муниципальной услуги документе специалист устраняет техническую ошибку путем подготовки нового документа.</w:t>
      </w:r>
    </w:p>
    <w:p w:rsidR="00367F50" w:rsidRPr="00367F50" w:rsidRDefault="00367F50" w:rsidP="00367F50">
      <w:pPr>
        <w:jc w:val="both"/>
        <w:rPr>
          <w:sz w:val="18"/>
          <w:szCs w:val="18"/>
        </w:rPr>
      </w:pPr>
      <w:r w:rsidRPr="00367F50">
        <w:rPr>
          <w:sz w:val="18"/>
          <w:szCs w:val="18"/>
        </w:rPr>
        <w:t>В случае отсутствия технической ошибки в выданном в результате предоставления муниципальной услуги документе специалист готовит уведомление об отсутствии технической ошибки в выданном в результате предоставления муниципальной услуги документе.</w:t>
      </w:r>
    </w:p>
    <w:p w:rsidR="00367F50" w:rsidRPr="00367F50" w:rsidRDefault="00367F50" w:rsidP="00367F50">
      <w:pPr>
        <w:jc w:val="both"/>
        <w:rPr>
          <w:sz w:val="18"/>
          <w:szCs w:val="18"/>
        </w:rPr>
      </w:pPr>
      <w:r w:rsidRPr="00367F50">
        <w:rPr>
          <w:sz w:val="18"/>
          <w:szCs w:val="18"/>
        </w:rPr>
        <w:t>Специалист передает уведомление об отсутствии технической ошибки в выданном в результате предоставления муниципальной услуги документе на подпись Главе администрации.</w:t>
      </w:r>
    </w:p>
    <w:p w:rsidR="00367F50" w:rsidRPr="00367F50" w:rsidRDefault="00367F50" w:rsidP="00367F50">
      <w:pPr>
        <w:jc w:val="both"/>
        <w:rPr>
          <w:sz w:val="18"/>
          <w:szCs w:val="18"/>
        </w:rPr>
      </w:pPr>
      <w:r w:rsidRPr="00367F50">
        <w:rPr>
          <w:sz w:val="18"/>
          <w:szCs w:val="18"/>
        </w:rPr>
        <w:t>Глава администрации подписывает уведомление об отсутствии технической ошибки в выданном в результате предоставления муниципальной услуги документе.</w:t>
      </w:r>
    </w:p>
    <w:p w:rsidR="00367F50" w:rsidRPr="00367F50" w:rsidRDefault="00367F50" w:rsidP="00367F50">
      <w:pPr>
        <w:jc w:val="both"/>
        <w:rPr>
          <w:sz w:val="18"/>
          <w:szCs w:val="18"/>
        </w:rPr>
      </w:pPr>
      <w:r w:rsidRPr="00367F50">
        <w:rPr>
          <w:sz w:val="18"/>
          <w:szCs w:val="18"/>
        </w:rPr>
        <w:t>Специалист регистрирует подписанное Главой администрации уведомление об отсутствии технической ошибки в выданном в результате предоставления муниципальной услуги документе и направляет заявителю.</w:t>
      </w:r>
    </w:p>
    <w:p w:rsidR="00367F50" w:rsidRPr="00367F50" w:rsidRDefault="00367F50" w:rsidP="00367F50">
      <w:pPr>
        <w:jc w:val="both"/>
        <w:rPr>
          <w:sz w:val="18"/>
          <w:szCs w:val="18"/>
        </w:rPr>
      </w:pPr>
      <w:r w:rsidRPr="00367F50">
        <w:rPr>
          <w:sz w:val="18"/>
          <w:szCs w:val="18"/>
        </w:rPr>
        <w:t>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5 дней с даты регистрации заявления об исправлении технической ошибки в администрации.</w:t>
      </w:r>
    </w:p>
    <w:p w:rsidR="00367F50" w:rsidRPr="00367F50" w:rsidRDefault="00367F50" w:rsidP="00367F50">
      <w:pPr>
        <w:jc w:val="both"/>
        <w:rPr>
          <w:sz w:val="18"/>
          <w:szCs w:val="18"/>
        </w:rPr>
      </w:pPr>
      <w:r w:rsidRPr="00367F50">
        <w:rPr>
          <w:sz w:val="18"/>
          <w:szCs w:val="18"/>
        </w:rPr>
        <w:t>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w:t>
      </w:r>
    </w:p>
    <w:p w:rsidR="00367F50" w:rsidRPr="00367F50" w:rsidRDefault="00367F50" w:rsidP="00367F50">
      <w:pPr>
        <w:jc w:val="both"/>
        <w:rPr>
          <w:sz w:val="18"/>
          <w:szCs w:val="18"/>
        </w:rPr>
      </w:pPr>
      <w:r w:rsidRPr="00367F50">
        <w:rPr>
          <w:sz w:val="18"/>
          <w:szCs w:val="18"/>
        </w:rPr>
        <w:t>- в случае наличия технической ошибки в выданном в результате предоставления муниципальной услуги документе - выдача копии;</w:t>
      </w:r>
    </w:p>
    <w:p w:rsidR="00367F50" w:rsidRPr="00367F50" w:rsidRDefault="00367F50" w:rsidP="00367F50">
      <w:pPr>
        <w:jc w:val="both"/>
        <w:rPr>
          <w:sz w:val="18"/>
          <w:szCs w:val="18"/>
        </w:rPr>
      </w:pPr>
      <w:r w:rsidRPr="00367F50">
        <w:rPr>
          <w:sz w:val="18"/>
          <w:szCs w:val="18"/>
        </w:rPr>
        <w:t>- в случае отсутствия технической ошибки в выданном в результате предоставления муниципальной услуги документе - уведомление об отсутствии технической ошибки в выданном в результате предоставления муниципальной услуги документе.</w:t>
      </w:r>
    </w:p>
    <w:p w:rsidR="00367F50" w:rsidRPr="00367F50" w:rsidRDefault="00367F50" w:rsidP="00367F50">
      <w:pPr>
        <w:jc w:val="both"/>
        <w:rPr>
          <w:sz w:val="18"/>
          <w:szCs w:val="18"/>
        </w:rPr>
      </w:pPr>
      <w:r w:rsidRPr="00367F50">
        <w:rPr>
          <w:sz w:val="18"/>
          <w:szCs w:val="18"/>
        </w:rPr>
        <w:t>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w:t>
      </w:r>
    </w:p>
    <w:p w:rsidR="00367F50" w:rsidRPr="00367F50" w:rsidRDefault="00367F50" w:rsidP="00367F50">
      <w:pPr>
        <w:jc w:val="both"/>
        <w:rPr>
          <w:sz w:val="18"/>
          <w:szCs w:val="18"/>
        </w:rPr>
      </w:pPr>
      <w:r w:rsidRPr="00367F50">
        <w:rPr>
          <w:sz w:val="18"/>
          <w:szCs w:val="18"/>
        </w:rPr>
        <w:t>- в случае наличия технической ошибки в выданном в результате предоставления муниципальной услуги документе - регистрация в журнале регистрации отправляемых документов;</w:t>
      </w:r>
    </w:p>
    <w:p w:rsidR="00367F50" w:rsidRPr="00367F50" w:rsidRDefault="00367F50" w:rsidP="00367F50">
      <w:pPr>
        <w:jc w:val="both"/>
        <w:rPr>
          <w:sz w:val="18"/>
          <w:szCs w:val="18"/>
        </w:rPr>
      </w:pPr>
      <w:r w:rsidRPr="00367F50">
        <w:rPr>
          <w:sz w:val="18"/>
          <w:szCs w:val="18"/>
        </w:rPr>
        <w:t>- в случае отсутствия технической ошибки в выданном в результате предоставления муниципальной услуги документе - регистрация в Администрации уведомления об отсутствии технической ошибки в выданном в результате предоставления муниципальной услуги документе</w:t>
      </w:r>
    </w:p>
    <w:p w:rsidR="00367F50" w:rsidRPr="00367F50" w:rsidRDefault="00367F50" w:rsidP="00367F50">
      <w:pPr>
        <w:jc w:val="center"/>
        <w:rPr>
          <w:b/>
          <w:sz w:val="18"/>
          <w:szCs w:val="18"/>
        </w:rPr>
      </w:pPr>
      <w:r w:rsidRPr="00367F50">
        <w:rPr>
          <w:b/>
          <w:sz w:val="18"/>
          <w:szCs w:val="18"/>
        </w:rPr>
        <w:t>IV. Формы контроля за исполнением административного регламента</w:t>
      </w:r>
    </w:p>
    <w:bookmarkEnd w:id="38"/>
    <w:p w:rsidR="00367F50" w:rsidRPr="00367F50" w:rsidRDefault="00367F50" w:rsidP="00367F50">
      <w:pPr>
        <w:jc w:val="both"/>
        <w:rPr>
          <w:sz w:val="18"/>
          <w:szCs w:val="18"/>
        </w:rPr>
      </w:pPr>
      <w:r w:rsidRPr="00367F50">
        <w:rPr>
          <w:sz w:val="18"/>
          <w:szCs w:val="18"/>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постоянно Главой администрации, а также специалистами, ответственными за выполнение административных действий, входящих в состав административных процедур, в рамках своей компетенции.</w:t>
      </w:r>
    </w:p>
    <w:p w:rsidR="00367F50" w:rsidRPr="00367F50" w:rsidRDefault="00367F50" w:rsidP="00367F50">
      <w:pPr>
        <w:jc w:val="both"/>
        <w:rPr>
          <w:sz w:val="18"/>
          <w:szCs w:val="18"/>
        </w:rPr>
      </w:pPr>
      <w:r w:rsidRPr="00367F50">
        <w:rPr>
          <w:sz w:val="18"/>
          <w:szCs w:val="18"/>
        </w:rPr>
        <w:t>Текущий контроль осуществляется путем проведения проверок исполнения положений Административного регламента, иных нормативных правовых актов Российской Федерации, регулирующих вопросы, связанные с предоставлением муниципальной услуги.</w:t>
      </w:r>
    </w:p>
    <w:p w:rsidR="00367F50" w:rsidRPr="00367F50" w:rsidRDefault="00367F50" w:rsidP="00367F50">
      <w:pPr>
        <w:jc w:val="both"/>
        <w:rPr>
          <w:sz w:val="18"/>
          <w:szCs w:val="18"/>
        </w:rPr>
      </w:pPr>
      <w:r w:rsidRPr="00367F50">
        <w:rPr>
          <w:sz w:val="18"/>
          <w:szCs w:val="18"/>
        </w:rPr>
        <w:t>4.2. В Администрации проводятся плановые и внеплановые проверки полноты и качества предоставления муниципальной услуги.</w:t>
      </w:r>
    </w:p>
    <w:p w:rsidR="00367F50" w:rsidRPr="00367F50" w:rsidRDefault="00367F50" w:rsidP="00367F50">
      <w:pPr>
        <w:jc w:val="both"/>
        <w:rPr>
          <w:sz w:val="18"/>
          <w:szCs w:val="18"/>
        </w:rPr>
      </w:pPr>
      <w:r w:rsidRPr="00367F50">
        <w:rPr>
          <w:sz w:val="18"/>
          <w:szCs w:val="18"/>
        </w:rPr>
        <w:t>При проведении плановой проверки рассматриваются все вопросы, связанные с предоставлением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
    <w:p w:rsidR="00367F50" w:rsidRPr="00367F50" w:rsidRDefault="00367F50" w:rsidP="00367F50">
      <w:pPr>
        <w:jc w:val="both"/>
        <w:rPr>
          <w:sz w:val="18"/>
          <w:szCs w:val="18"/>
        </w:rPr>
      </w:pPr>
      <w:r w:rsidRPr="00367F50">
        <w:rPr>
          <w:sz w:val="18"/>
          <w:szCs w:val="18"/>
        </w:rPr>
        <w:t>Периодичность осуществления проверок определяется Главой администрации.</w:t>
      </w:r>
    </w:p>
    <w:p w:rsidR="00367F50" w:rsidRPr="00367F50" w:rsidRDefault="00367F50" w:rsidP="00367F50">
      <w:pPr>
        <w:jc w:val="both"/>
        <w:rPr>
          <w:sz w:val="18"/>
          <w:szCs w:val="18"/>
        </w:rPr>
      </w:pPr>
      <w:r w:rsidRPr="00367F50">
        <w:rPr>
          <w:sz w:val="18"/>
          <w:szCs w:val="18"/>
        </w:rPr>
        <w:lastRenderedPageBreak/>
        <w:t>Внеплановые проверки проводятся в случае необходимости проверки устранения ранее выявленных нарушений, а также при поступлении в Администрацию, обращений (жалоб) граждан и юридических лиц, связанных с нарушениями при предоставлении муниципальной услуги.</w:t>
      </w:r>
    </w:p>
    <w:p w:rsidR="00367F50" w:rsidRPr="00367F50" w:rsidRDefault="00367F50" w:rsidP="00367F50">
      <w:pPr>
        <w:jc w:val="both"/>
        <w:rPr>
          <w:sz w:val="18"/>
          <w:szCs w:val="18"/>
        </w:rPr>
      </w:pPr>
      <w:r w:rsidRPr="00367F50">
        <w:rPr>
          <w:sz w:val="18"/>
          <w:szCs w:val="18"/>
        </w:rPr>
        <w:t>Плановые и внеплановые проверки проводятся на основании муниципального правового акта Администрации.</w:t>
      </w:r>
    </w:p>
    <w:p w:rsidR="00367F50" w:rsidRPr="00367F50" w:rsidRDefault="00367F50" w:rsidP="00367F50">
      <w:pPr>
        <w:jc w:val="both"/>
        <w:rPr>
          <w:sz w:val="18"/>
          <w:szCs w:val="18"/>
        </w:rPr>
      </w:pPr>
      <w:r w:rsidRPr="00367F50">
        <w:rPr>
          <w:sz w:val="18"/>
          <w:szCs w:val="18"/>
        </w:rP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367F50" w:rsidRPr="00367F50" w:rsidRDefault="00367F50" w:rsidP="00367F50">
      <w:pPr>
        <w:jc w:val="both"/>
        <w:rPr>
          <w:sz w:val="18"/>
          <w:szCs w:val="18"/>
        </w:rPr>
      </w:pPr>
      <w:r w:rsidRPr="00367F50">
        <w:rPr>
          <w:sz w:val="18"/>
          <w:szCs w:val="18"/>
        </w:rPr>
        <w:t>4.4. Персональная ответственность Специалистов Администрации закрепляется в их должностных инструкциях в соответствии с требованиями законодательства Российской Федерации.</w:t>
      </w:r>
    </w:p>
    <w:p w:rsidR="00367F50" w:rsidRPr="00367F50" w:rsidRDefault="00367F50" w:rsidP="00367F50">
      <w:pPr>
        <w:jc w:val="both"/>
        <w:rPr>
          <w:sz w:val="18"/>
          <w:szCs w:val="18"/>
        </w:rPr>
      </w:pPr>
      <w:r w:rsidRPr="00367F50">
        <w:rPr>
          <w:sz w:val="18"/>
          <w:szCs w:val="18"/>
        </w:rPr>
        <w:t>4.5. Ответственные исполнители несут персональную ответственность за:</w:t>
      </w:r>
    </w:p>
    <w:p w:rsidR="00367F50" w:rsidRPr="00367F50" w:rsidRDefault="00367F50" w:rsidP="00367F50">
      <w:pPr>
        <w:jc w:val="both"/>
        <w:rPr>
          <w:sz w:val="18"/>
          <w:szCs w:val="18"/>
        </w:rPr>
      </w:pPr>
      <w:r w:rsidRPr="00367F50">
        <w:rPr>
          <w:sz w:val="18"/>
          <w:szCs w:val="18"/>
        </w:rPr>
        <w:t>4.5.1. соответствие результатов рассмотрения документов требованиям законодательства Российской Федерации;</w:t>
      </w:r>
    </w:p>
    <w:p w:rsidR="00367F50" w:rsidRPr="00367F50" w:rsidRDefault="00367F50" w:rsidP="00367F50">
      <w:pPr>
        <w:jc w:val="both"/>
        <w:rPr>
          <w:sz w:val="18"/>
          <w:szCs w:val="18"/>
        </w:rPr>
      </w:pPr>
      <w:r w:rsidRPr="00367F50">
        <w:rPr>
          <w:sz w:val="18"/>
          <w:szCs w:val="18"/>
        </w:rPr>
        <w:t>4.5.2. соблюдение сроков выполнения административных процедур при предоставлении муниципальной услуги.</w:t>
      </w:r>
    </w:p>
    <w:p w:rsidR="00367F50" w:rsidRPr="00367F50" w:rsidRDefault="00367F50" w:rsidP="00367F50">
      <w:pPr>
        <w:jc w:val="both"/>
        <w:rPr>
          <w:sz w:val="18"/>
          <w:szCs w:val="18"/>
        </w:rPr>
      </w:pPr>
      <w:r w:rsidRPr="00367F50">
        <w:rPr>
          <w:sz w:val="18"/>
          <w:szCs w:val="18"/>
        </w:rPr>
        <w:t>4.6. Заявители могут контролировать предоставление муниципальной услуги путем получения информации по телефону, по письменным обращениям, по электронной почте.</w:t>
      </w:r>
    </w:p>
    <w:p w:rsidR="00367F50" w:rsidRPr="00367F50" w:rsidRDefault="00367F50" w:rsidP="00367F50">
      <w:pPr>
        <w:jc w:val="center"/>
        <w:rPr>
          <w:b/>
          <w:sz w:val="18"/>
          <w:szCs w:val="18"/>
        </w:rPr>
      </w:pPr>
      <w:bookmarkStart w:id="39" w:name="sub_500"/>
      <w:r w:rsidRPr="00367F50">
        <w:rPr>
          <w:b/>
          <w:sz w:val="18"/>
          <w:szCs w:val="18"/>
        </w:rPr>
        <w:t>V. Досудебный (внесудебный) порядок обжалования решений и действий (бездействия) органа, предоставляющего муниципальную услугу, а также его должностных лиц, муниципальных служащих</w:t>
      </w:r>
    </w:p>
    <w:p w:rsidR="00367F50" w:rsidRPr="00367F50" w:rsidRDefault="00367F50" w:rsidP="00367F50">
      <w:pPr>
        <w:jc w:val="both"/>
        <w:rPr>
          <w:sz w:val="18"/>
          <w:szCs w:val="18"/>
        </w:rPr>
      </w:pPr>
      <w:bookmarkStart w:id="40" w:name="sub_1100"/>
      <w:bookmarkEnd w:id="39"/>
      <w:r w:rsidRPr="00367F50">
        <w:rPr>
          <w:sz w:val="18"/>
          <w:szCs w:val="18"/>
        </w:rPr>
        <w:t>5.1. Заявитель вправе подать жалобу на решение и (или) действие (бездействие), принятые и осуществляемые в ходе предоставления муниципальной услуги.</w:t>
      </w:r>
    </w:p>
    <w:p w:rsidR="00367F50" w:rsidRPr="00367F50" w:rsidRDefault="00367F50" w:rsidP="00367F50">
      <w:pPr>
        <w:jc w:val="both"/>
        <w:rPr>
          <w:sz w:val="18"/>
          <w:szCs w:val="18"/>
        </w:rPr>
      </w:pPr>
      <w:r w:rsidRPr="00367F50">
        <w:rPr>
          <w:sz w:val="18"/>
          <w:szCs w:val="18"/>
        </w:rPr>
        <w:t>5.2. Предметом жалобы могут являться нарушения прав и законных интересов заявителей, противоправные решения, действия (бездействие) Администрации, должностных лиц и муниципальных служащих Администрации, нарушения положений настоящего Административного регламента, некорректное поведение или нарушение служебной этики в ходе предоставления муниципальной услуги.</w:t>
      </w:r>
    </w:p>
    <w:p w:rsidR="00367F50" w:rsidRPr="00367F50" w:rsidRDefault="00367F50" w:rsidP="00367F50">
      <w:pPr>
        <w:jc w:val="both"/>
        <w:rPr>
          <w:sz w:val="18"/>
          <w:szCs w:val="18"/>
        </w:rPr>
      </w:pPr>
      <w:r w:rsidRPr="00367F50">
        <w:rPr>
          <w:sz w:val="18"/>
          <w:szCs w:val="18"/>
        </w:rPr>
        <w:t>5.3.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на официальном сайте Администрации, в Едином портале, в Региональном портале.</w:t>
      </w:r>
    </w:p>
    <w:p w:rsidR="00367F50" w:rsidRPr="00367F50" w:rsidRDefault="00367F50" w:rsidP="00367F50">
      <w:pPr>
        <w:jc w:val="both"/>
        <w:rPr>
          <w:sz w:val="18"/>
          <w:szCs w:val="18"/>
        </w:rPr>
      </w:pPr>
      <w:r w:rsidRPr="00367F50">
        <w:rPr>
          <w:sz w:val="18"/>
          <w:szCs w:val="18"/>
        </w:rPr>
        <w:t>Указанная информация также может быть сообщена заявителю в устной и (или) в письменной форме.</w:t>
      </w:r>
    </w:p>
    <w:p w:rsidR="00367F50" w:rsidRPr="00367F50" w:rsidRDefault="00367F50" w:rsidP="00367F50">
      <w:pPr>
        <w:jc w:val="both"/>
        <w:rPr>
          <w:sz w:val="18"/>
          <w:szCs w:val="18"/>
        </w:rPr>
      </w:pPr>
      <w:r w:rsidRPr="00367F50">
        <w:rPr>
          <w:sz w:val="18"/>
          <w:szCs w:val="18"/>
        </w:rPr>
        <w:t>5.4. Порядок подачи и рассмотрения жалобы на решения и действия (бездействие) должностных лиц, муниципальных служащих Администрации.</w:t>
      </w:r>
    </w:p>
    <w:p w:rsidR="00367F50" w:rsidRPr="00367F50" w:rsidRDefault="00367F50" w:rsidP="00367F50">
      <w:pPr>
        <w:jc w:val="both"/>
        <w:rPr>
          <w:sz w:val="18"/>
          <w:szCs w:val="18"/>
        </w:rPr>
      </w:pPr>
      <w:r w:rsidRPr="00367F50">
        <w:rPr>
          <w:sz w:val="18"/>
          <w:szCs w:val="18"/>
        </w:rPr>
        <w:t>5.4.1. Заявитель может обратиться с жалобой, в том числе, в следующих случаях:</w:t>
      </w:r>
    </w:p>
    <w:p w:rsidR="00367F50" w:rsidRPr="00367F50" w:rsidRDefault="00367F50" w:rsidP="00367F50">
      <w:pPr>
        <w:jc w:val="both"/>
        <w:rPr>
          <w:sz w:val="18"/>
          <w:szCs w:val="18"/>
        </w:rPr>
      </w:pPr>
      <w:r w:rsidRPr="00367F50">
        <w:rPr>
          <w:sz w:val="18"/>
          <w:szCs w:val="18"/>
        </w:rPr>
        <w:t>1) нарушение срока регистрации запроса о предоставлении муниципальной услуги;</w:t>
      </w:r>
    </w:p>
    <w:p w:rsidR="00367F50" w:rsidRPr="00367F50" w:rsidRDefault="00367F50" w:rsidP="00367F50">
      <w:pPr>
        <w:jc w:val="both"/>
        <w:rPr>
          <w:sz w:val="18"/>
          <w:szCs w:val="18"/>
        </w:rPr>
      </w:pPr>
      <w:r w:rsidRPr="00367F50">
        <w:rPr>
          <w:sz w:val="18"/>
          <w:szCs w:val="18"/>
        </w:rPr>
        <w:t>2) нарушение срока предоставления муниципальной услуги;</w:t>
      </w:r>
    </w:p>
    <w:p w:rsidR="00367F50" w:rsidRPr="00367F50" w:rsidRDefault="00367F50" w:rsidP="00367F50">
      <w:pPr>
        <w:jc w:val="both"/>
        <w:rPr>
          <w:sz w:val="18"/>
          <w:szCs w:val="18"/>
        </w:rPr>
      </w:pPr>
      <w:r w:rsidRPr="00367F50">
        <w:rPr>
          <w:sz w:val="18"/>
          <w:szCs w:val="1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367F50" w:rsidRPr="00367F50" w:rsidRDefault="00367F50" w:rsidP="00367F50">
      <w:pPr>
        <w:jc w:val="both"/>
        <w:rPr>
          <w:sz w:val="18"/>
          <w:szCs w:val="18"/>
        </w:rPr>
      </w:pPr>
      <w:r w:rsidRPr="00367F50">
        <w:rPr>
          <w:sz w:val="18"/>
          <w:szCs w:val="1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 у заявителя;</w:t>
      </w:r>
    </w:p>
    <w:p w:rsidR="00367F50" w:rsidRPr="00367F50" w:rsidRDefault="00367F50" w:rsidP="00367F50">
      <w:pPr>
        <w:jc w:val="both"/>
        <w:rPr>
          <w:sz w:val="18"/>
          <w:szCs w:val="18"/>
        </w:rPr>
      </w:pPr>
      <w:r w:rsidRPr="00367F50">
        <w:rPr>
          <w:sz w:val="18"/>
          <w:szCs w:val="1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
    <w:p w:rsidR="00367F50" w:rsidRPr="00367F50" w:rsidRDefault="00367F50" w:rsidP="00367F50">
      <w:pPr>
        <w:jc w:val="both"/>
        <w:rPr>
          <w:sz w:val="18"/>
          <w:szCs w:val="18"/>
        </w:rPr>
      </w:pPr>
      <w:r w:rsidRPr="00367F50">
        <w:rPr>
          <w:sz w:val="18"/>
          <w:szCs w:val="1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правовыми актами;</w:t>
      </w:r>
    </w:p>
    <w:p w:rsidR="00367F50" w:rsidRPr="00367F50" w:rsidRDefault="00367F50" w:rsidP="00367F50">
      <w:pPr>
        <w:jc w:val="both"/>
        <w:rPr>
          <w:sz w:val="18"/>
          <w:szCs w:val="18"/>
        </w:rPr>
      </w:pPr>
      <w:r w:rsidRPr="00367F50">
        <w:rPr>
          <w:sz w:val="18"/>
          <w:szCs w:val="18"/>
        </w:rPr>
        <w:t>7) отказ Администрации,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67F50" w:rsidRPr="00367F50" w:rsidRDefault="00367F50" w:rsidP="00367F50">
      <w:pPr>
        <w:jc w:val="both"/>
        <w:rPr>
          <w:sz w:val="18"/>
          <w:szCs w:val="18"/>
        </w:rPr>
      </w:pPr>
      <w:r w:rsidRPr="00367F50">
        <w:rPr>
          <w:sz w:val="18"/>
          <w:szCs w:val="18"/>
        </w:rPr>
        <w:t>8) нарушение срока или порядка выдачи документов по результатам предоставления муниципальной услуги;</w:t>
      </w:r>
    </w:p>
    <w:p w:rsidR="00367F50" w:rsidRPr="00367F50" w:rsidRDefault="00367F50" w:rsidP="00367F50">
      <w:pPr>
        <w:jc w:val="both"/>
        <w:rPr>
          <w:sz w:val="18"/>
          <w:szCs w:val="18"/>
        </w:rPr>
      </w:pPr>
      <w:r w:rsidRPr="00367F50">
        <w:rPr>
          <w:sz w:val="18"/>
          <w:szCs w:val="1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 </w:t>
      </w:r>
    </w:p>
    <w:p w:rsidR="00367F50" w:rsidRPr="00367F50" w:rsidRDefault="00367F50" w:rsidP="00367F50">
      <w:pPr>
        <w:jc w:val="both"/>
        <w:rPr>
          <w:sz w:val="18"/>
          <w:szCs w:val="18"/>
        </w:rPr>
      </w:pPr>
      <w:r w:rsidRPr="00367F50">
        <w:rPr>
          <w:sz w:val="18"/>
          <w:szCs w:val="1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настоящего Федерального закона от 27.07.2010 № 210-ФЗ «Об организации предоставления государственных и муниципальных услуг».</w:t>
      </w:r>
    </w:p>
    <w:p w:rsidR="00367F50" w:rsidRPr="00367F50" w:rsidRDefault="00367F50" w:rsidP="00367F50">
      <w:pPr>
        <w:jc w:val="both"/>
        <w:rPr>
          <w:sz w:val="18"/>
          <w:szCs w:val="18"/>
        </w:rPr>
      </w:pPr>
      <w:r w:rsidRPr="00367F50">
        <w:rPr>
          <w:sz w:val="18"/>
          <w:szCs w:val="18"/>
        </w:rPr>
        <w:t>5.4.2. Жалоба подается в Администрацию в письменной форме, в том числе при личном приеме заявителя, или в электронном виде. Жалоба в письменной форме может быть также направлена по почте.</w:t>
      </w:r>
    </w:p>
    <w:p w:rsidR="00367F50" w:rsidRPr="00367F50" w:rsidRDefault="00367F50" w:rsidP="00367F50">
      <w:pPr>
        <w:jc w:val="both"/>
        <w:rPr>
          <w:sz w:val="18"/>
          <w:szCs w:val="18"/>
        </w:rPr>
      </w:pPr>
      <w:r w:rsidRPr="00367F50">
        <w:rPr>
          <w:sz w:val="18"/>
          <w:szCs w:val="18"/>
        </w:rPr>
        <w:t>5.4.3. 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w:t>
      </w:r>
    </w:p>
    <w:p w:rsidR="00367F50" w:rsidRPr="00367F50" w:rsidRDefault="00367F50" w:rsidP="00367F50">
      <w:pPr>
        <w:jc w:val="both"/>
        <w:rPr>
          <w:sz w:val="18"/>
          <w:szCs w:val="18"/>
        </w:rPr>
      </w:pPr>
      <w:r w:rsidRPr="00367F50">
        <w:rPr>
          <w:sz w:val="18"/>
          <w:szCs w:val="18"/>
        </w:rPr>
        <w:t xml:space="preserve">5.4.4. Жалоба на решения и действия (бездействие) главы Администрации подается Главе администрации. </w:t>
      </w:r>
    </w:p>
    <w:p w:rsidR="00367F50" w:rsidRPr="00367F50" w:rsidRDefault="00367F50" w:rsidP="00367F50">
      <w:pPr>
        <w:jc w:val="both"/>
        <w:rPr>
          <w:sz w:val="18"/>
          <w:szCs w:val="18"/>
        </w:rPr>
      </w:pPr>
      <w:r w:rsidRPr="00367F50">
        <w:rPr>
          <w:sz w:val="18"/>
          <w:szCs w:val="18"/>
        </w:rPr>
        <w:t>5.4.5. 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367F50" w:rsidRPr="00367F50" w:rsidRDefault="00367F50" w:rsidP="00367F50">
      <w:pPr>
        <w:jc w:val="both"/>
        <w:rPr>
          <w:sz w:val="18"/>
          <w:szCs w:val="18"/>
        </w:rPr>
      </w:pPr>
      <w:r w:rsidRPr="00367F50">
        <w:rPr>
          <w:sz w:val="18"/>
          <w:szCs w:val="18"/>
        </w:rPr>
        <w:t>5.4.6.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соответствии с действующим законодательством.</w:t>
      </w:r>
    </w:p>
    <w:p w:rsidR="00367F50" w:rsidRPr="00367F50" w:rsidRDefault="00367F50" w:rsidP="00367F50">
      <w:pPr>
        <w:jc w:val="both"/>
        <w:rPr>
          <w:sz w:val="18"/>
          <w:szCs w:val="18"/>
        </w:rPr>
      </w:pPr>
      <w:r w:rsidRPr="00367F50">
        <w:rPr>
          <w:sz w:val="18"/>
          <w:szCs w:val="18"/>
        </w:rPr>
        <w:t>5.4.7. В электронном виде жалоба может быть подана заявителем посредством:</w:t>
      </w:r>
    </w:p>
    <w:p w:rsidR="00367F50" w:rsidRPr="00367F50" w:rsidRDefault="00367F50" w:rsidP="00367F50">
      <w:pPr>
        <w:jc w:val="both"/>
        <w:rPr>
          <w:sz w:val="18"/>
          <w:szCs w:val="18"/>
        </w:rPr>
      </w:pPr>
      <w:r w:rsidRPr="00367F50">
        <w:rPr>
          <w:sz w:val="18"/>
          <w:szCs w:val="18"/>
        </w:rPr>
        <w:t>а) официального сайта Администрации;</w:t>
      </w:r>
    </w:p>
    <w:p w:rsidR="00367F50" w:rsidRPr="00367F50" w:rsidRDefault="00367F50" w:rsidP="00367F50">
      <w:pPr>
        <w:jc w:val="both"/>
        <w:rPr>
          <w:sz w:val="18"/>
          <w:szCs w:val="18"/>
        </w:rPr>
      </w:pPr>
      <w:r w:rsidRPr="00367F50">
        <w:rPr>
          <w:sz w:val="18"/>
          <w:szCs w:val="18"/>
        </w:rPr>
        <w:t>б) электронной почты Администрации;</w:t>
      </w:r>
    </w:p>
    <w:p w:rsidR="00367F50" w:rsidRPr="00367F50" w:rsidRDefault="00367F50" w:rsidP="00367F50">
      <w:pPr>
        <w:jc w:val="both"/>
        <w:rPr>
          <w:sz w:val="18"/>
          <w:szCs w:val="18"/>
        </w:rPr>
      </w:pPr>
      <w:r w:rsidRPr="00367F50">
        <w:rPr>
          <w:sz w:val="18"/>
          <w:szCs w:val="18"/>
        </w:rPr>
        <w:t>в) Единого портала;</w:t>
      </w:r>
    </w:p>
    <w:p w:rsidR="00367F50" w:rsidRPr="00367F50" w:rsidRDefault="00367F50" w:rsidP="00367F50">
      <w:pPr>
        <w:jc w:val="both"/>
        <w:rPr>
          <w:sz w:val="18"/>
          <w:szCs w:val="18"/>
        </w:rPr>
      </w:pPr>
      <w:r w:rsidRPr="00367F50">
        <w:rPr>
          <w:sz w:val="18"/>
          <w:szCs w:val="18"/>
        </w:rPr>
        <w:t>г) Регионального портала;</w:t>
      </w:r>
    </w:p>
    <w:p w:rsidR="00367F50" w:rsidRPr="00367F50" w:rsidRDefault="00367F50" w:rsidP="00367F50">
      <w:pPr>
        <w:jc w:val="both"/>
        <w:rPr>
          <w:sz w:val="18"/>
          <w:szCs w:val="18"/>
        </w:rPr>
      </w:pPr>
      <w:r w:rsidRPr="00367F50">
        <w:rPr>
          <w:sz w:val="18"/>
          <w:szCs w:val="18"/>
        </w:rPr>
        <w:t>д)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367F50" w:rsidRPr="00367F50" w:rsidRDefault="00367F50" w:rsidP="00367F50">
      <w:pPr>
        <w:jc w:val="both"/>
        <w:rPr>
          <w:sz w:val="18"/>
          <w:szCs w:val="18"/>
        </w:rPr>
      </w:pPr>
      <w:r w:rsidRPr="00367F50">
        <w:rPr>
          <w:sz w:val="18"/>
          <w:szCs w:val="18"/>
        </w:rPr>
        <w:lastRenderedPageBreak/>
        <w:t>5.4.8. Подача жалобы и документов, предусмотренных подпунктами 5.4.5 и           5.4.6. настоящего пункта, в электронном виде осуществляется заявителем (представителем заявителя) в соответствии с действующим законодательством.</w:t>
      </w:r>
    </w:p>
    <w:p w:rsidR="00367F50" w:rsidRPr="00367F50" w:rsidRDefault="00367F50" w:rsidP="00367F50">
      <w:pPr>
        <w:jc w:val="both"/>
        <w:rPr>
          <w:sz w:val="18"/>
          <w:szCs w:val="18"/>
        </w:rPr>
      </w:pPr>
      <w:r w:rsidRPr="00367F50">
        <w:rPr>
          <w:sz w:val="18"/>
          <w:szCs w:val="18"/>
        </w:rPr>
        <w:t>5.4.9. При поступлении жалобы, принятие решения по которой не входит в компетенцию Администрации, в течение трех рабочих дней со дня ее регистрации жалоба направляется в уполномоченный орган, а заявитель информируется о ее перенаправлении.</w:t>
      </w:r>
    </w:p>
    <w:p w:rsidR="00367F50" w:rsidRPr="00367F50" w:rsidRDefault="00367F50" w:rsidP="00367F50">
      <w:pPr>
        <w:jc w:val="both"/>
        <w:rPr>
          <w:sz w:val="18"/>
          <w:szCs w:val="18"/>
        </w:rPr>
      </w:pPr>
      <w:r w:rsidRPr="00367F50">
        <w:rPr>
          <w:sz w:val="18"/>
          <w:szCs w:val="18"/>
        </w:rPr>
        <w:t>При этом срок рассмотрения жалобы исчисляется со дня регистрации жалобы в уполномоченном на ее рассмотрение органе.</w:t>
      </w:r>
    </w:p>
    <w:p w:rsidR="00367F50" w:rsidRPr="00367F50" w:rsidRDefault="00367F50" w:rsidP="00367F50">
      <w:pPr>
        <w:jc w:val="both"/>
        <w:rPr>
          <w:sz w:val="18"/>
          <w:szCs w:val="18"/>
        </w:rPr>
      </w:pPr>
      <w:r w:rsidRPr="00367F50">
        <w:rPr>
          <w:sz w:val="18"/>
          <w:szCs w:val="18"/>
        </w:rPr>
        <w:t>5.4.10. Жалоба может быть подана заявителем через МФЦ.</w:t>
      </w:r>
    </w:p>
    <w:p w:rsidR="00367F50" w:rsidRPr="00367F50" w:rsidRDefault="00367F50" w:rsidP="00367F50">
      <w:pPr>
        <w:jc w:val="both"/>
        <w:rPr>
          <w:sz w:val="18"/>
          <w:szCs w:val="18"/>
        </w:rPr>
      </w:pPr>
      <w:r w:rsidRPr="00367F50">
        <w:rPr>
          <w:sz w:val="18"/>
          <w:szCs w:val="18"/>
        </w:rPr>
        <w:t>При поступлении жалобы МФЦ обеспечивает ее передачу в Администрацию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367F50" w:rsidRPr="00367F50" w:rsidRDefault="00367F50" w:rsidP="00367F50">
      <w:pPr>
        <w:jc w:val="both"/>
        <w:rPr>
          <w:sz w:val="18"/>
          <w:szCs w:val="18"/>
        </w:rPr>
      </w:pPr>
      <w:r w:rsidRPr="00367F50">
        <w:rPr>
          <w:sz w:val="18"/>
          <w:szCs w:val="18"/>
        </w:rPr>
        <w:t>При этом срок рассмотрения жалобы исчисляется со дня регистрации жалобы в Администрации.</w:t>
      </w:r>
    </w:p>
    <w:p w:rsidR="00367F50" w:rsidRPr="00367F50" w:rsidRDefault="00367F50" w:rsidP="00367F50">
      <w:pPr>
        <w:jc w:val="both"/>
        <w:rPr>
          <w:sz w:val="18"/>
          <w:szCs w:val="18"/>
        </w:rPr>
      </w:pPr>
      <w:r w:rsidRPr="00367F50">
        <w:rPr>
          <w:sz w:val="18"/>
          <w:szCs w:val="18"/>
        </w:rPr>
        <w:t>5.5. Жалоба должна содержать:</w:t>
      </w:r>
    </w:p>
    <w:p w:rsidR="00367F50" w:rsidRPr="00367F50" w:rsidRDefault="00367F50" w:rsidP="00367F50">
      <w:pPr>
        <w:jc w:val="both"/>
        <w:rPr>
          <w:sz w:val="18"/>
          <w:szCs w:val="18"/>
        </w:rPr>
      </w:pPr>
      <w:r w:rsidRPr="00367F50">
        <w:rPr>
          <w:sz w:val="18"/>
          <w:szCs w:val="18"/>
        </w:rPr>
        <w:t xml:space="preserve">1) наименование Администрации, должностного лица </w:t>
      </w:r>
      <w:proofErr w:type="gramStart"/>
      <w:r w:rsidRPr="00367F50">
        <w:rPr>
          <w:sz w:val="18"/>
          <w:szCs w:val="18"/>
        </w:rPr>
        <w:t>Администрации,  муниципального</w:t>
      </w:r>
      <w:proofErr w:type="gramEnd"/>
      <w:r w:rsidRPr="00367F50">
        <w:rPr>
          <w:sz w:val="18"/>
          <w:szCs w:val="18"/>
        </w:rPr>
        <w:t xml:space="preserve"> служащего, решения и действия (бездействие) которых обжалуются;</w:t>
      </w:r>
    </w:p>
    <w:p w:rsidR="00367F50" w:rsidRPr="00367F50" w:rsidRDefault="00367F50" w:rsidP="00367F50">
      <w:pPr>
        <w:jc w:val="both"/>
        <w:rPr>
          <w:sz w:val="18"/>
          <w:szCs w:val="18"/>
        </w:rPr>
      </w:pPr>
      <w:r w:rsidRPr="00367F50">
        <w:rPr>
          <w:sz w:val="18"/>
          <w:szCs w:val="1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67F50" w:rsidRPr="00367F50" w:rsidRDefault="00367F50" w:rsidP="00367F50">
      <w:pPr>
        <w:jc w:val="both"/>
        <w:rPr>
          <w:sz w:val="18"/>
          <w:szCs w:val="18"/>
        </w:rPr>
      </w:pPr>
      <w:r w:rsidRPr="00367F50">
        <w:rPr>
          <w:sz w:val="18"/>
          <w:szCs w:val="18"/>
        </w:rPr>
        <w:t>3) сведения об обжалуемых решениях и действиях (</w:t>
      </w:r>
      <w:proofErr w:type="gramStart"/>
      <w:r w:rsidRPr="00367F50">
        <w:rPr>
          <w:sz w:val="18"/>
          <w:szCs w:val="18"/>
        </w:rPr>
        <w:t>бездействии)  Администрации</w:t>
      </w:r>
      <w:proofErr w:type="gramEnd"/>
      <w:r w:rsidRPr="00367F50">
        <w:rPr>
          <w:sz w:val="18"/>
          <w:szCs w:val="18"/>
        </w:rPr>
        <w:t>, должностного лица Администрации, муниципального служащего;</w:t>
      </w:r>
    </w:p>
    <w:p w:rsidR="00367F50" w:rsidRPr="00367F50" w:rsidRDefault="00367F50" w:rsidP="00367F50">
      <w:pPr>
        <w:jc w:val="both"/>
        <w:rPr>
          <w:sz w:val="18"/>
          <w:szCs w:val="18"/>
        </w:rPr>
      </w:pPr>
      <w:r w:rsidRPr="00367F50">
        <w:rPr>
          <w:sz w:val="18"/>
          <w:szCs w:val="18"/>
        </w:rPr>
        <w:t>4) доводы, на основании которых заявитель не согласен с решением и действием (бездействием) Администрации, должностного лица Администрации, муниципального служащего.</w:t>
      </w:r>
    </w:p>
    <w:p w:rsidR="00367F50" w:rsidRPr="00367F50" w:rsidRDefault="00367F50" w:rsidP="00367F50">
      <w:pPr>
        <w:jc w:val="both"/>
        <w:rPr>
          <w:sz w:val="18"/>
          <w:szCs w:val="18"/>
        </w:rPr>
      </w:pPr>
      <w:r w:rsidRPr="00367F50">
        <w:rPr>
          <w:sz w:val="18"/>
          <w:szCs w:val="18"/>
        </w:rPr>
        <w:t>5.6. Заявитель имеет право на получение исчерпывающей информации и документов, необходимых для обоснования и рассмотрения жалобы.</w:t>
      </w:r>
    </w:p>
    <w:p w:rsidR="00367F50" w:rsidRPr="00367F50" w:rsidRDefault="00367F50" w:rsidP="00367F50">
      <w:pPr>
        <w:jc w:val="both"/>
        <w:rPr>
          <w:sz w:val="18"/>
          <w:szCs w:val="18"/>
        </w:rPr>
      </w:pPr>
      <w:r w:rsidRPr="00367F50">
        <w:rPr>
          <w:sz w:val="18"/>
          <w:szCs w:val="18"/>
        </w:rPr>
        <w:t>5.7. Жалоба 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67F50" w:rsidRPr="00367F50" w:rsidRDefault="00367F50" w:rsidP="00367F50">
      <w:pPr>
        <w:jc w:val="both"/>
        <w:rPr>
          <w:sz w:val="18"/>
          <w:szCs w:val="18"/>
        </w:rPr>
      </w:pPr>
      <w:r w:rsidRPr="00367F50">
        <w:rPr>
          <w:sz w:val="18"/>
          <w:szCs w:val="18"/>
        </w:rPr>
        <w:t>5.8. Основания для приостановления рассмотрения жалобы законодательством не предусмотрены.</w:t>
      </w:r>
    </w:p>
    <w:p w:rsidR="00367F50" w:rsidRPr="00367F50" w:rsidRDefault="00367F50" w:rsidP="00367F50">
      <w:pPr>
        <w:jc w:val="both"/>
        <w:rPr>
          <w:sz w:val="18"/>
          <w:szCs w:val="18"/>
        </w:rPr>
      </w:pPr>
      <w:r w:rsidRPr="00367F50">
        <w:rPr>
          <w:sz w:val="18"/>
          <w:szCs w:val="18"/>
        </w:rPr>
        <w:t>5.9. По результатам рассмотрения жалобы принимается одно из следующих решений:</w:t>
      </w:r>
    </w:p>
    <w:p w:rsidR="00367F50" w:rsidRPr="00367F50" w:rsidRDefault="00367F50" w:rsidP="00367F50">
      <w:pPr>
        <w:jc w:val="both"/>
        <w:rPr>
          <w:sz w:val="18"/>
          <w:szCs w:val="18"/>
        </w:rPr>
      </w:pPr>
      <w:r w:rsidRPr="00367F50">
        <w:rPr>
          <w:sz w:val="18"/>
          <w:szCs w:val="1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w:t>
      </w:r>
    </w:p>
    <w:p w:rsidR="00367F50" w:rsidRPr="00367F50" w:rsidRDefault="00367F50" w:rsidP="00367F50">
      <w:pPr>
        <w:jc w:val="both"/>
        <w:rPr>
          <w:sz w:val="18"/>
          <w:szCs w:val="18"/>
        </w:rPr>
      </w:pPr>
      <w:r w:rsidRPr="00367F50">
        <w:rPr>
          <w:sz w:val="18"/>
          <w:szCs w:val="18"/>
        </w:rPr>
        <w:t>- в удовлетворении жалобы отказывается.</w:t>
      </w:r>
    </w:p>
    <w:p w:rsidR="00367F50" w:rsidRPr="00367F50" w:rsidRDefault="00367F50" w:rsidP="00367F50">
      <w:pPr>
        <w:jc w:val="both"/>
        <w:rPr>
          <w:sz w:val="18"/>
          <w:szCs w:val="18"/>
        </w:rPr>
      </w:pPr>
      <w:r w:rsidRPr="00367F50">
        <w:rPr>
          <w:sz w:val="18"/>
          <w:szCs w:val="18"/>
        </w:rPr>
        <w:t>5.10. Не позднее дня, следующего за днем принятия решения, указанного в пункте 5.9.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67F50" w:rsidRPr="00367F50" w:rsidRDefault="00367F50" w:rsidP="00367F50">
      <w:pPr>
        <w:jc w:val="both"/>
        <w:rPr>
          <w:rFonts w:eastAsia="Arial Unicode MS"/>
          <w:sz w:val="18"/>
          <w:szCs w:val="18"/>
        </w:rPr>
      </w:pPr>
      <w:r w:rsidRPr="00367F50">
        <w:rPr>
          <w:rFonts w:eastAsia="Arial Unicode MS"/>
          <w:sz w:val="18"/>
          <w:szCs w:val="18"/>
        </w:rPr>
        <w:t>В случае признания жалобы подлежащей удовлетворению в ответе заявителю дается информация о действиях, осуществляемых Администрацией,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67F50" w:rsidRPr="00367F50" w:rsidRDefault="00367F50" w:rsidP="00367F50">
      <w:pPr>
        <w:jc w:val="both"/>
        <w:rPr>
          <w:rFonts w:eastAsia="Arial Unicode MS"/>
          <w:sz w:val="18"/>
          <w:szCs w:val="18"/>
        </w:rPr>
      </w:pPr>
      <w:r w:rsidRPr="00367F50">
        <w:rPr>
          <w:rFonts w:eastAsia="Arial Unicode MS"/>
          <w:sz w:val="18"/>
          <w:szCs w:val="18"/>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367F50" w:rsidRPr="00367F50" w:rsidRDefault="00367F50" w:rsidP="00367F50">
      <w:pPr>
        <w:jc w:val="both"/>
        <w:rPr>
          <w:sz w:val="18"/>
          <w:szCs w:val="18"/>
        </w:rPr>
      </w:pPr>
      <w:r w:rsidRPr="00367F50">
        <w:rPr>
          <w:sz w:val="18"/>
          <w:szCs w:val="18"/>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367F50" w:rsidRPr="00367F50" w:rsidRDefault="00367F50" w:rsidP="00367F50">
      <w:pPr>
        <w:jc w:val="both"/>
        <w:rPr>
          <w:sz w:val="18"/>
          <w:szCs w:val="18"/>
        </w:rPr>
      </w:pPr>
      <w:r w:rsidRPr="00367F50">
        <w:rPr>
          <w:sz w:val="18"/>
          <w:szCs w:val="18"/>
        </w:rPr>
        <w:t>5.12. Заявитель имеет право обжаловать решение по жалобе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367F50" w:rsidRPr="00367F50" w:rsidRDefault="00367F50" w:rsidP="00367F50">
      <w:pPr>
        <w:jc w:val="both"/>
        <w:rPr>
          <w:sz w:val="18"/>
          <w:szCs w:val="18"/>
        </w:rPr>
      </w:pPr>
    </w:p>
    <w:p w:rsidR="00367F50" w:rsidRPr="00367F50" w:rsidRDefault="00367F50" w:rsidP="00367F50">
      <w:pPr>
        <w:jc w:val="right"/>
        <w:rPr>
          <w:b/>
          <w:color w:val="000000" w:themeColor="text1"/>
          <w:sz w:val="18"/>
          <w:szCs w:val="18"/>
        </w:rPr>
      </w:pPr>
      <w:r w:rsidRPr="00367F50">
        <w:rPr>
          <w:bCs/>
          <w:color w:val="000000" w:themeColor="text1"/>
          <w:sz w:val="18"/>
          <w:szCs w:val="18"/>
        </w:rPr>
        <w:t>Приложение</w:t>
      </w:r>
    </w:p>
    <w:p w:rsidR="00367F50" w:rsidRPr="00367F50" w:rsidRDefault="00367F50" w:rsidP="00367F50">
      <w:pPr>
        <w:jc w:val="right"/>
        <w:rPr>
          <w:bCs/>
          <w:i/>
          <w:color w:val="000000" w:themeColor="text1"/>
          <w:sz w:val="18"/>
          <w:szCs w:val="18"/>
        </w:rPr>
      </w:pPr>
      <w:r w:rsidRPr="00367F50">
        <w:rPr>
          <w:bCs/>
          <w:i/>
          <w:color w:val="000000" w:themeColor="text1"/>
          <w:sz w:val="18"/>
          <w:szCs w:val="18"/>
        </w:rPr>
        <w:t>к</w:t>
      </w:r>
      <w:r w:rsidRPr="00367F50">
        <w:rPr>
          <w:b/>
          <w:i/>
          <w:color w:val="000000" w:themeColor="text1"/>
          <w:sz w:val="18"/>
          <w:szCs w:val="18"/>
        </w:rPr>
        <w:t xml:space="preserve"> </w:t>
      </w:r>
      <w:hyperlink w:anchor="sub_1000" w:history="1">
        <w:r w:rsidRPr="00367F50">
          <w:rPr>
            <w:rFonts w:cs="Times New Roman CYR"/>
            <w:color w:val="000000" w:themeColor="text1"/>
            <w:sz w:val="18"/>
            <w:szCs w:val="18"/>
            <w:lang w:eastAsia="en-US"/>
          </w:rPr>
          <w:t>Административному регламенту</w:t>
        </w:r>
      </w:hyperlink>
      <w:bookmarkEnd w:id="40"/>
    </w:p>
    <w:p w:rsidR="00367F50" w:rsidRPr="00367F50" w:rsidRDefault="00367F50" w:rsidP="00367F50">
      <w:pPr>
        <w:jc w:val="right"/>
        <w:rPr>
          <w:sz w:val="18"/>
          <w:szCs w:val="18"/>
        </w:rPr>
      </w:pPr>
    </w:p>
    <w:p w:rsidR="00367F50" w:rsidRPr="00367F50" w:rsidRDefault="00367F50" w:rsidP="00367F50">
      <w:pPr>
        <w:widowControl w:val="0"/>
        <w:autoSpaceDE w:val="0"/>
        <w:autoSpaceDN w:val="0"/>
        <w:adjustRightInd w:val="0"/>
        <w:jc w:val="right"/>
        <w:rPr>
          <w:sz w:val="18"/>
          <w:szCs w:val="18"/>
        </w:rPr>
      </w:pPr>
      <w:r w:rsidRPr="00367F50">
        <w:rPr>
          <w:sz w:val="18"/>
          <w:szCs w:val="18"/>
        </w:rPr>
        <w:t>Главе администрации</w:t>
      </w:r>
    </w:p>
    <w:p w:rsidR="00367F50" w:rsidRPr="00367F50" w:rsidRDefault="00367F50" w:rsidP="00367F50">
      <w:pPr>
        <w:widowControl w:val="0"/>
        <w:autoSpaceDE w:val="0"/>
        <w:autoSpaceDN w:val="0"/>
        <w:adjustRightInd w:val="0"/>
        <w:jc w:val="right"/>
        <w:rPr>
          <w:sz w:val="18"/>
          <w:szCs w:val="18"/>
        </w:rPr>
      </w:pPr>
      <w:r w:rsidRPr="00367F50">
        <w:rPr>
          <w:sz w:val="18"/>
          <w:szCs w:val="18"/>
        </w:rPr>
        <w:t xml:space="preserve">Мошковского сельсовета </w:t>
      </w:r>
    </w:p>
    <w:p w:rsidR="00367F50" w:rsidRPr="00367F50" w:rsidRDefault="00367F50" w:rsidP="00367F50">
      <w:pPr>
        <w:widowControl w:val="0"/>
        <w:autoSpaceDE w:val="0"/>
        <w:autoSpaceDN w:val="0"/>
        <w:adjustRightInd w:val="0"/>
        <w:jc w:val="right"/>
        <w:rPr>
          <w:sz w:val="18"/>
          <w:szCs w:val="18"/>
        </w:rPr>
      </w:pPr>
      <w:r w:rsidRPr="00367F50">
        <w:rPr>
          <w:sz w:val="18"/>
          <w:szCs w:val="18"/>
        </w:rPr>
        <w:t>Бековского района</w:t>
      </w:r>
    </w:p>
    <w:p w:rsidR="00367F50" w:rsidRPr="00367F50" w:rsidRDefault="00367F50" w:rsidP="00367F50">
      <w:pPr>
        <w:widowControl w:val="0"/>
        <w:autoSpaceDE w:val="0"/>
        <w:autoSpaceDN w:val="0"/>
        <w:adjustRightInd w:val="0"/>
        <w:jc w:val="right"/>
        <w:rPr>
          <w:sz w:val="18"/>
          <w:szCs w:val="18"/>
        </w:rPr>
      </w:pPr>
      <w:r w:rsidRPr="00367F50">
        <w:rPr>
          <w:sz w:val="18"/>
          <w:szCs w:val="18"/>
        </w:rPr>
        <w:t>Пензенской области</w:t>
      </w:r>
    </w:p>
    <w:p w:rsidR="00367F50" w:rsidRPr="00367F50" w:rsidRDefault="00367F50" w:rsidP="00367F50">
      <w:pPr>
        <w:widowControl w:val="0"/>
        <w:autoSpaceDE w:val="0"/>
        <w:autoSpaceDN w:val="0"/>
        <w:adjustRightInd w:val="0"/>
        <w:jc w:val="right"/>
        <w:rPr>
          <w:sz w:val="18"/>
          <w:szCs w:val="18"/>
        </w:rPr>
      </w:pPr>
      <w:r w:rsidRPr="00367F50">
        <w:rPr>
          <w:sz w:val="18"/>
          <w:szCs w:val="18"/>
        </w:rPr>
        <w:t>________________________________</w:t>
      </w:r>
    </w:p>
    <w:p w:rsidR="00367F50" w:rsidRPr="00367F50" w:rsidRDefault="00367F50" w:rsidP="00367F50">
      <w:pPr>
        <w:widowControl w:val="0"/>
        <w:autoSpaceDE w:val="0"/>
        <w:autoSpaceDN w:val="0"/>
        <w:adjustRightInd w:val="0"/>
        <w:jc w:val="right"/>
        <w:rPr>
          <w:sz w:val="18"/>
          <w:szCs w:val="18"/>
        </w:rPr>
      </w:pPr>
      <w:r w:rsidRPr="00367F50">
        <w:rPr>
          <w:sz w:val="18"/>
          <w:szCs w:val="18"/>
        </w:rPr>
        <w:t>от _____________________________</w:t>
      </w:r>
    </w:p>
    <w:p w:rsidR="00367F50" w:rsidRPr="00367F50" w:rsidRDefault="00367F50" w:rsidP="00367F50">
      <w:pPr>
        <w:widowControl w:val="0"/>
        <w:autoSpaceDE w:val="0"/>
        <w:autoSpaceDN w:val="0"/>
        <w:adjustRightInd w:val="0"/>
        <w:jc w:val="right"/>
        <w:rPr>
          <w:sz w:val="18"/>
          <w:szCs w:val="18"/>
        </w:rPr>
      </w:pPr>
      <w:r w:rsidRPr="00367F50">
        <w:rPr>
          <w:sz w:val="18"/>
          <w:szCs w:val="18"/>
        </w:rPr>
        <w:t>________________________________</w:t>
      </w:r>
    </w:p>
    <w:p w:rsidR="00367F50" w:rsidRPr="00367F50" w:rsidRDefault="00367F50" w:rsidP="00367F50">
      <w:pPr>
        <w:widowControl w:val="0"/>
        <w:autoSpaceDE w:val="0"/>
        <w:autoSpaceDN w:val="0"/>
        <w:adjustRightInd w:val="0"/>
        <w:jc w:val="right"/>
        <w:rPr>
          <w:sz w:val="18"/>
          <w:szCs w:val="18"/>
        </w:rPr>
      </w:pPr>
      <w:r w:rsidRPr="00367F50">
        <w:rPr>
          <w:sz w:val="18"/>
          <w:szCs w:val="18"/>
        </w:rPr>
        <w:t>(фамилия, имя, отчество (при наличии), место</w:t>
      </w:r>
    </w:p>
    <w:p w:rsidR="00367F50" w:rsidRPr="00367F50" w:rsidRDefault="00367F50" w:rsidP="00367F50">
      <w:pPr>
        <w:widowControl w:val="0"/>
        <w:autoSpaceDE w:val="0"/>
        <w:autoSpaceDN w:val="0"/>
        <w:adjustRightInd w:val="0"/>
        <w:jc w:val="right"/>
        <w:rPr>
          <w:sz w:val="18"/>
          <w:szCs w:val="18"/>
        </w:rPr>
      </w:pPr>
      <w:r w:rsidRPr="00367F50">
        <w:rPr>
          <w:sz w:val="18"/>
          <w:szCs w:val="18"/>
        </w:rPr>
        <w:t>жительства заявителя и реквизиты</w:t>
      </w:r>
    </w:p>
    <w:p w:rsidR="00367F50" w:rsidRPr="00367F50" w:rsidRDefault="00367F50" w:rsidP="00367F50">
      <w:pPr>
        <w:widowControl w:val="0"/>
        <w:autoSpaceDE w:val="0"/>
        <w:autoSpaceDN w:val="0"/>
        <w:adjustRightInd w:val="0"/>
        <w:jc w:val="right"/>
        <w:rPr>
          <w:sz w:val="18"/>
          <w:szCs w:val="18"/>
        </w:rPr>
      </w:pPr>
      <w:r w:rsidRPr="00367F50">
        <w:rPr>
          <w:sz w:val="18"/>
          <w:szCs w:val="18"/>
        </w:rPr>
        <w:t xml:space="preserve">документа, удостоверяющего личность заявителя, </w:t>
      </w:r>
    </w:p>
    <w:p w:rsidR="00367F50" w:rsidRPr="00367F50" w:rsidRDefault="00367F50" w:rsidP="00367F50">
      <w:pPr>
        <w:widowControl w:val="0"/>
        <w:autoSpaceDE w:val="0"/>
        <w:autoSpaceDN w:val="0"/>
        <w:adjustRightInd w:val="0"/>
        <w:jc w:val="right"/>
        <w:rPr>
          <w:sz w:val="18"/>
          <w:szCs w:val="18"/>
        </w:rPr>
      </w:pPr>
      <w:r w:rsidRPr="00367F50">
        <w:rPr>
          <w:sz w:val="18"/>
          <w:szCs w:val="18"/>
        </w:rPr>
        <w:t xml:space="preserve">представителя заявителя (для гражданина) </w:t>
      </w:r>
    </w:p>
    <w:p w:rsidR="00367F50" w:rsidRPr="00367F50" w:rsidRDefault="00367F50" w:rsidP="00367F50">
      <w:pPr>
        <w:widowControl w:val="0"/>
        <w:autoSpaceDE w:val="0"/>
        <w:autoSpaceDN w:val="0"/>
        <w:adjustRightInd w:val="0"/>
        <w:jc w:val="right"/>
        <w:rPr>
          <w:sz w:val="18"/>
          <w:szCs w:val="18"/>
        </w:rPr>
      </w:pPr>
      <w:r w:rsidRPr="00367F50">
        <w:rPr>
          <w:sz w:val="18"/>
          <w:szCs w:val="18"/>
        </w:rPr>
        <w:t xml:space="preserve">или наименование и место нахождения </w:t>
      </w:r>
    </w:p>
    <w:p w:rsidR="00367F50" w:rsidRPr="00367F50" w:rsidRDefault="00367F50" w:rsidP="00367F50">
      <w:pPr>
        <w:widowControl w:val="0"/>
        <w:autoSpaceDE w:val="0"/>
        <w:autoSpaceDN w:val="0"/>
        <w:adjustRightInd w:val="0"/>
        <w:jc w:val="right"/>
        <w:rPr>
          <w:sz w:val="18"/>
          <w:szCs w:val="18"/>
        </w:rPr>
      </w:pPr>
      <w:r w:rsidRPr="00367F50">
        <w:rPr>
          <w:sz w:val="18"/>
          <w:szCs w:val="18"/>
        </w:rPr>
        <w:t>заявителя (для юридического лица))</w:t>
      </w:r>
    </w:p>
    <w:p w:rsidR="00367F50" w:rsidRPr="00367F50" w:rsidRDefault="00367F50" w:rsidP="00367F50">
      <w:pPr>
        <w:widowControl w:val="0"/>
        <w:autoSpaceDE w:val="0"/>
        <w:autoSpaceDN w:val="0"/>
        <w:adjustRightInd w:val="0"/>
        <w:jc w:val="right"/>
        <w:rPr>
          <w:sz w:val="18"/>
          <w:szCs w:val="18"/>
        </w:rPr>
      </w:pPr>
      <w:r w:rsidRPr="00367F50">
        <w:rPr>
          <w:sz w:val="18"/>
          <w:szCs w:val="18"/>
        </w:rPr>
        <w:t>_______________________________</w:t>
      </w:r>
    </w:p>
    <w:p w:rsidR="00367F50" w:rsidRPr="00367F50" w:rsidRDefault="00367F50" w:rsidP="00367F50">
      <w:pPr>
        <w:widowControl w:val="0"/>
        <w:autoSpaceDE w:val="0"/>
        <w:autoSpaceDN w:val="0"/>
        <w:adjustRightInd w:val="0"/>
        <w:jc w:val="right"/>
        <w:rPr>
          <w:sz w:val="18"/>
          <w:szCs w:val="18"/>
        </w:rPr>
      </w:pPr>
      <w:r w:rsidRPr="00367F50">
        <w:rPr>
          <w:sz w:val="18"/>
          <w:szCs w:val="18"/>
        </w:rPr>
        <w:t>_______________________________</w:t>
      </w:r>
    </w:p>
    <w:p w:rsidR="00367F50" w:rsidRPr="00367F50" w:rsidRDefault="00367F50" w:rsidP="00367F50">
      <w:pPr>
        <w:widowControl w:val="0"/>
        <w:autoSpaceDE w:val="0"/>
        <w:autoSpaceDN w:val="0"/>
        <w:adjustRightInd w:val="0"/>
        <w:jc w:val="right"/>
        <w:rPr>
          <w:sz w:val="18"/>
          <w:szCs w:val="18"/>
        </w:rPr>
      </w:pPr>
      <w:r w:rsidRPr="00367F50">
        <w:rPr>
          <w:sz w:val="18"/>
          <w:szCs w:val="18"/>
        </w:rPr>
        <w:t>(почтовый адрес)</w:t>
      </w:r>
    </w:p>
    <w:p w:rsidR="00367F50" w:rsidRPr="00367F50" w:rsidRDefault="00367F50" w:rsidP="00367F50">
      <w:pPr>
        <w:autoSpaceDE w:val="0"/>
        <w:autoSpaceDN w:val="0"/>
        <w:adjustRightInd w:val="0"/>
        <w:jc w:val="center"/>
        <w:rPr>
          <w:b/>
          <w:color w:val="000080"/>
          <w:sz w:val="18"/>
          <w:szCs w:val="18"/>
        </w:rPr>
      </w:pPr>
    </w:p>
    <w:p w:rsidR="00367F50" w:rsidRPr="00367F50" w:rsidRDefault="00367F50" w:rsidP="00367F50">
      <w:pPr>
        <w:autoSpaceDE w:val="0"/>
        <w:autoSpaceDN w:val="0"/>
        <w:adjustRightInd w:val="0"/>
        <w:jc w:val="center"/>
        <w:rPr>
          <w:color w:val="000000" w:themeColor="text1"/>
          <w:sz w:val="18"/>
          <w:szCs w:val="18"/>
        </w:rPr>
      </w:pPr>
      <w:r w:rsidRPr="00367F50">
        <w:rPr>
          <w:b/>
          <w:color w:val="000000" w:themeColor="text1"/>
          <w:sz w:val="18"/>
          <w:szCs w:val="18"/>
        </w:rPr>
        <w:t>Заявление</w:t>
      </w:r>
    </w:p>
    <w:p w:rsidR="00367F50" w:rsidRPr="00367F50" w:rsidRDefault="00367F50" w:rsidP="00367F50">
      <w:pPr>
        <w:autoSpaceDE w:val="0"/>
        <w:autoSpaceDN w:val="0"/>
        <w:adjustRightInd w:val="0"/>
        <w:jc w:val="both"/>
        <w:rPr>
          <w:sz w:val="18"/>
          <w:szCs w:val="18"/>
        </w:rPr>
      </w:pPr>
      <w:r w:rsidRPr="00367F50">
        <w:rPr>
          <w:sz w:val="18"/>
          <w:szCs w:val="18"/>
        </w:rPr>
        <w:t>Прошу предоставить копию</w:t>
      </w:r>
    </w:p>
    <w:p w:rsidR="00367F50" w:rsidRPr="00367F50" w:rsidRDefault="00367F50" w:rsidP="00367F50">
      <w:pPr>
        <w:autoSpaceDE w:val="0"/>
        <w:autoSpaceDN w:val="0"/>
        <w:adjustRightInd w:val="0"/>
        <w:jc w:val="both"/>
        <w:rPr>
          <w:sz w:val="18"/>
          <w:szCs w:val="18"/>
        </w:rPr>
      </w:pPr>
      <w:r w:rsidRPr="00367F50">
        <w:rPr>
          <w:sz w:val="18"/>
          <w:szCs w:val="18"/>
        </w:rPr>
        <w:t>_____________________________________________________________________________________________________________________________________________________________________________________________________________________</w:t>
      </w:r>
    </w:p>
    <w:p w:rsidR="00367F50" w:rsidRPr="00367F50" w:rsidRDefault="00367F50" w:rsidP="00367F50">
      <w:pPr>
        <w:autoSpaceDE w:val="0"/>
        <w:autoSpaceDN w:val="0"/>
        <w:adjustRightInd w:val="0"/>
        <w:jc w:val="center"/>
        <w:rPr>
          <w:sz w:val="18"/>
          <w:szCs w:val="18"/>
        </w:rPr>
      </w:pPr>
      <w:r w:rsidRPr="00367F50">
        <w:rPr>
          <w:sz w:val="18"/>
          <w:szCs w:val="18"/>
        </w:rPr>
        <w:lastRenderedPageBreak/>
        <w:t>(указывается вид и наименование запрашиваемого муниципального правового акта)</w:t>
      </w:r>
    </w:p>
    <w:p w:rsidR="00367F50" w:rsidRPr="00367F50" w:rsidRDefault="00367F50" w:rsidP="00367F50">
      <w:pPr>
        <w:autoSpaceDE w:val="0"/>
        <w:autoSpaceDN w:val="0"/>
        <w:adjustRightInd w:val="0"/>
        <w:jc w:val="both"/>
        <w:rPr>
          <w:sz w:val="18"/>
          <w:szCs w:val="18"/>
        </w:rPr>
      </w:pPr>
      <w:r w:rsidRPr="00367F50">
        <w:rPr>
          <w:sz w:val="18"/>
          <w:szCs w:val="18"/>
        </w:rPr>
        <w:t>от ____________ № _____ (указывается дата и номер муниципального правового акта)</w:t>
      </w:r>
    </w:p>
    <w:p w:rsidR="00367F50" w:rsidRPr="00367F50" w:rsidRDefault="00367F50" w:rsidP="00367F50">
      <w:pPr>
        <w:autoSpaceDE w:val="0"/>
        <w:autoSpaceDN w:val="0"/>
        <w:adjustRightInd w:val="0"/>
        <w:jc w:val="both"/>
        <w:rPr>
          <w:sz w:val="18"/>
          <w:szCs w:val="18"/>
        </w:rPr>
      </w:pPr>
      <w:r w:rsidRPr="00367F50">
        <w:rPr>
          <w:sz w:val="18"/>
          <w:szCs w:val="18"/>
        </w:rPr>
        <w:t>в целях ________________________________________________________________.</w:t>
      </w:r>
    </w:p>
    <w:p w:rsidR="00367F50" w:rsidRPr="00367F50" w:rsidRDefault="00367F50" w:rsidP="00367F50">
      <w:pPr>
        <w:autoSpaceDE w:val="0"/>
        <w:autoSpaceDN w:val="0"/>
        <w:adjustRightInd w:val="0"/>
        <w:jc w:val="center"/>
        <w:rPr>
          <w:sz w:val="18"/>
          <w:szCs w:val="18"/>
        </w:rPr>
      </w:pPr>
      <w:r w:rsidRPr="00367F50">
        <w:rPr>
          <w:sz w:val="18"/>
          <w:szCs w:val="18"/>
        </w:rPr>
        <w:t>(указывается цель получения копии муниципального правового акта)</w:t>
      </w:r>
    </w:p>
    <w:p w:rsidR="00367F50" w:rsidRPr="00367F50" w:rsidRDefault="00367F50" w:rsidP="00367F50">
      <w:pPr>
        <w:autoSpaceDE w:val="0"/>
        <w:autoSpaceDN w:val="0"/>
        <w:adjustRightInd w:val="0"/>
        <w:jc w:val="both"/>
        <w:rPr>
          <w:sz w:val="18"/>
          <w:szCs w:val="18"/>
        </w:rPr>
      </w:pPr>
    </w:p>
    <w:p w:rsidR="00367F50" w:rsidRPr="00367F50" w:rsidRDefault="00367F50" w:rsidP="00367F50">
      <w:pPr>
        <w:autoSpaceDE w:val="0"/>
        <w:autoSpaceDN w:val="0"/>
        <w:adjustRightInd w:val="0"/>
        <w:jc w:val="both"/>
        <w:rPr>
          <w:sz w:val="18"/>
          <w:szCs w:val="18"/>
        </w:rPr>
      </w:pPr>
      <w:r w:rsidRPr="00367F50">
        <w:rPr>
          <w:sz w:val="18"/>
          <w:szCs w:val="18"/>
        </w:rPr>
        <w:t>«___» _____________ 20___ г.                        ____________________________</w:t>
      </w:r>
    </w:p>
    <w:p w:rsidR="00367F50" w:rsidRDefault="00367F50" w:rsidP="00367F50">
      <w:pPr>
        <w:autoSpaceDE w:val="0"/>
        <w:autoSpaceDN w:val="0"/>
        <w:adjustRightInd w:val="0"/>
        <w:jc w:val="both"/>
        <w:rPr>
          <w:sz w:val="18"/>
          <w:szCs w:val="18"/>
        </w:rPr>
      </w:pPr>
      <w:r w:rsidRPr="00367F50">
        <w:rPr>
          <w:sz w:val="18"/>
          <w:szCs w:val="18"/>
        </w:rPr>
        <w:t>(подпись заявителя</w:t>
      </w:r>
      <w:bookmarkStart w:id="41" w:name="sub_1200"/>
      <w:r w:rsidRPr="00367F50">
        <w:rPr>
          <w:sz w:val="18"/>
          <w:szCs w:val="18"/>
        </w:rPr>
        <w:t>)</w:t>
      </w:r>
      <w:bookmarkEnd w:id="41"/>
    </w:p>
    <w:p w:rsidR="00367F50" w:rsidRDefault="00367F50" w:rsidP="00367F50">
      <w:pPr>
        <w:autoSpaceDE w:val="0"/>
        <w:autoSpaceDN w:val="0"/>
        <w:adjustRightInd w:val="0"/>
        <w:jc w:val="both"/>
        <w:rPr>
          <w:sz w:val="18"/>
          <w:szCs w:val="18"/>
        </w:rPr>
      </w:pPr>
      <w:r>
        <w:rPr>
          <w:sz w:val="18"/>
          <w:szCs w:val="18"/>
        </w:rPr>
        <w:t>_________________________________________________________________________________________________________________</w:t>
      </w:r>
    </w:p>
    <w:p w:rsidR="003B6C91" w:rsidRPr="00C3696D" w:rsidRDefault="00C3696D" w:rsidP="003B6C91">
      <w:pPr>
        <w:pStyle w:val="ConsPlusTitle"/>
        <w:jc w:val="center"/>
        <w:rPr>
          <w:rFonts w:ascii="Times New Roman" w:hAnsi="Times New Roman" w:cs="Times New Roman"/>
          <w:sz w:val="18"/>
          <w:szCs w:val="18"/>
        </w:rPr>
      </w:pPr>
      <w:r w:rsidRPr="00C3696D">
        <w:rPr>
          <w:rFonts w:ascii="Times New Roman" w:hAnsi="Times New Roman" w:cs="Times New Roman"/>
          <w:sz w:val="18"/>
          <w:szCs w:val="18"/>
        </w:rPr>
        <w:t>Постановление администрации Мошковского сельсовета Бековского района Пензенской области от 16.09.2019 № 8</w:t>
      </w:r>
      <w:r w:rsidRPr="00C3696D">
        <w:rPr>
          <w:rFonts w:ascii="Times New Roman" w:hAnsi="Times New Roman" w:cs="Times New Roman"/>
          <w:sz w:val="18"/>
          <w:szCs w:val="18"/>
        </w:rPr>
        <w:t>5</w:t>
      </w:r>
      <w:r w:rsidRPr="00C3696D">
        <w:rPr>
          <w:rFonts w:ascii="Times New Roman" w:hAnsi="Times New Roman" w:cs="Times New Roman"/>
          <w:sz w:val="18"/>
          <w:szCs w:val="18"/>
        </w:rPr>
        <w:t xml:space="preserve"> «</w:t>
      </w:r>
      <w:r w:rsidR="003B6C91" w:rsidRPr="00C3696D">
        <w:rPr>
          <w:rFonts w:ascii="Times New Roman" w:hAnsi="Times New Roman" w:cs="Times New Roman"/>
          <w:sz w:val="18"/>
          <w:szCs w:val="18"/>
        </w:rPr>
        <w:t xml:space="preserve">Об утверждении порядка учета </w:t>
      </w:r>
      <w:proofErr w:type="spellStart"/>
      <w:r w:rsidR="003B6C91" w:rsidRPr="00C3696D">
        <w:rPr>
          <w:rFonts w:ascii="Times New Roman" w:hAnsi="Times New Roman" w:cs="Times New Roman"/>
          <w:sz w:val="18"/>
          <w:szCs w:val="18"/>
        </w:rPr>
        <w:t>наймодателями</w:t>
      </w:r>
      <w:proofErr w:type="spellEnd"/>
      <w:r w:rsidR="003B6C91" w:rsidRPr="00C3696D">
        <w:rPr>
          <w:rFonts w:ascii="Times New Roman" w:hAnsi="Times New Roman" w:cs="Times New Roman"/>
          <w:sz w:val="18"/>
          <w:szCs w:val="18"/>
        </w:rPr>
        <w:t xml:space="preserve"> заявлений граждан о предоставлении жилых помещений по договорам найма жилых помещений жилищного фонда социального использования</w:t>
      </w:r>
    </w:p>
    <w:p w:rsidR="003B6C91" w:rsidRPr="002026DC" w:rsidRDefault="003B6C91" w:rsidP="00C3696D">
      <w:pPr>
        <w:jc w:val="both"/>
        <w:rPr>
          <w:sz w:val="18"/>
          <w:szCs w:val="18"/>
        </w:rPr>
      </w:pPr>
      <w:r w:rsidRPr="002026DC">
        <w:rPr>
          <w:sz w:val="18"/>
          <w:szCs w:val="18"/>
        </w:rPr>
        <w:t xml:space="preserve">Руководствуясь пунктом 1 части 5 статьи 91.14 Жилищного кодекса Российской Федерации, статьей 23 Устава Мошковского сельсовета Бековского района Пензенской области, </w:t>
      </w:r>
    </w:p>
    <w:p w:rsidR="003B6C91" w:rsidRPr="002026DC" w:rsidRDefault="003B6C91" w:rsidP="00C3696D">
      <w:pPr>
        <w:jc w:val="center"/>
        <w:rPr>
          <w:sz w:val="18"/>
          <w:szCs w:val="18"/>
        </w:rPr>
      </w:pPr>
      <w:r w:rsidRPr="002026DC">
        <w:rPr>
          <w:sz w:val="18"/>
          <w:szCs w:val="18"/>
        </w:rPr>
        <w:t xml:space="preserve">администрация Мошковского сельсовета </w:t>
      </w:r>
      <w:r w:rsidRPr="002026DC">
        <w:rPr>
          <w:b/>
          <w:sz w:val="18"/>
          <w:szCs w:val="18"/>
        </w:rPr>
        <w:t>постановляет:</w:t>
      </w:r>
    </w:p>
    <w:p w:rsidR="003B6C91" w:rsidRPr="002026DC" w:rsidRDefault="003B6C91" w:rsidP="00C3696D">
      <w:pPr>
        <w:jc w:val="both"/>
        <w:rPr>
          <w:sz w:val="18"/>
          <w:szCs w:val="18"/>
        </w:rPr>
      </w:pPr>
      <w:r w:rsidRPr="002026DC">
        <w:rPr>
          <w:sz w:val="18"/>
          <w:szCs w:val="18"/>
        </w:rPr>
        <w:t xml:space="preserve">1. Утвердить прилагаемый порядок учета </w:t>
      </w:r>
      <w:proofErr w:type="spellStart"/>
      <w:r w:rsidRPr="002026DC">
        <w:rPr>
          <w:sz w:val="18"/>
          <w:szCs w:val="18"/>
        </w:rPr>
        <w:t>наймодателями</w:t>
      </w:r>
      <w:proofErr w:type="spellEnd"/>
      <w:r w:rsidRPr="002026DC">
        <w:rPr>
          <w:sz w:val="18"/>
          <w:szCs w:val="18"/>
        </w:rPr>
        <w:t xml:space="preserve"> заявлений граждан о предоставлении жилых помещений по договорам найма жилых помещений жилищного фонда социального использования.</w:t>
      </w:r>
    </w:p>
    <w:p w:rsidR="003B6C91" w:rsidRPr="002026DC" w:rsidRDefault="003B6C91" w:rsidP="00C3696D">
      <w:pPr>
        <w:autoSpaceDE w:val="0"/>
        <w:autoSpaceDN w:val="0"/>
        <w:adjustRightInd w:val="0"/>
        <w:jc w:val="both"/>
        <w:rPr>
          <w:sz w:val="18"/>
          <w:szCs w:val="18"/>
        </w:rPr>
      </w:pPr>
      <w:r w:rsidRPr="002026DC">
        <w:rPr>
          <w:sz w:val="18"/>
          <w:szCs w:val="18"/>
        </w:rPr>
        <w:t>2. Опубликовать настоящее постановление в информационном бюллетене «Ведомости Мошковского сельсовета».</w:t>
      </w:r>
    </w:p>
    <w:p w:rsidR="003B6C91" w:rsidRPr="002026DC" w:rsidRDefault="003B6C91" w:rsidP="00C3696D">
      <w:pPr>
        <w:autoSpaceDE w:val="0"/>
        <w:autoSpaceDN w:val="0"/>
        <w:adjustRightInd w:val="0"/>
        <w:jc w:val="both"/>
        <w:rPr>
          <w:sz w:val="18"/>
          <w:szCs w:val="18"/>
        </w:rPr>
      </w:pPr>
      <w:r w:rsidRPr="002026DC">
        <w:rPr>
          <w:sz w:val="18"/>
          <w:szCs w:val="18"/>
        </w:rPr>
        <w:t>3. Настоящее постановление вступает в силу после его официального опубликования</w:t>
      </w:r>
    </w:p>
    <w:p w:rsidR="003B6C91" w:rsidRPr="002026DC" w:rsidRDefault="003B6C91" w:rsidP="00C3696D">
      <w:pPr>
        <w:autoSpaceDE w:val="0"/>
        <w:autoSpaceDN w:val="0"/>
        <w:adjustRightInd w:val="0"/>
        <w:jc w:val="both"/>
        <w:rPr>
          <w:sz w:val="18"/>
          <w:szCs w:val="18"/>
        </w:rPr>
      </w:pPr>
      <w:r w:rsidRPr="002026DC">
        <w:rPr>
          <w:sz w:val="18"/>
          <w:szCs w:val="18"/>
        </w:rPr>
        <w:t>4. Контроль за исполнением настоящего постановления возложить на главу администрации Мошковского сельсовета И.Б. Гнивковского.</w:t>
      </w:r>
    </w:p>
    <w:p w:rsidR="003B6C91" w:rsidRPr="002026DC" w:rsidRDefault="003B6C91" w:rsidP="00C3696D">
      <w:pPr>
        <w:autoSpaceDE w:val="0"/>
        <w:autoSpaceDN w:val="0"/>
        <w:adjustRightInd w:val="0"/>
        <w:jc w:val="both"/>
        <w:rPr>
          <w:sz w:val="18"/>
          <w:szCs w:val="18"/>
        </w:rPr>
      </w:pPr>
      <w:r w:rsidRPr="002026DC">
        <w:rPr>
          <w:sz w:val="18"/>
          <w:szCs w:val="18"/>
        </w:rPr>
        <w:t xml:space="preserve">Глава администрации </w:t>
      </w:r>
    </w:p>
    <w:p w:rsidR="003B6C91" w:rsidRPr="002026DC" w:rsidRDefault="003B6C91" w:rsidP="00C3696D">
      <w:pPr>
        <w:autoSpaceDE w:val="0"/>
        <w:autoSpaceDN w:val="0"/>
        <w:adjustRightInd w:val="0"/>
        <w:jc w:val="both"/>
        <w:rPr>
          <w:sz w:val="18"/>
          <w:szCs w:val="18"/>
        </w:rPr>
      </w:pPr>
      <w:r w:rsidRPr="002026DC">
        <w:rPr>
          <w:sz w:val="18"/>
          <w:szCs w:val="18"/>
        </w:rPr>
        <w:t>Мошковского сельсовета                                                                      И.Б. Гнивковский</w:t>
      </w:r>
    </w:p>
    <w:p w:rsidR="003B6C91" w:rsidRPr="002026DC" w:rsidRDefault="003B6C91" w:rsidP="00C3696D">
      <w:pPr>
        <w:autoSpaceDE w:val="0"/>
        <w:autoSpaceDN w:val="0"/>
        <w:adjustRightInd w:val="0"/>
        <w:jc w:val="both"/>
        <w:rPr>
          <w:sz w:val="18"/>
          <w:szCs w:val="18"/>
        </w:rPr>
      </w:pPr>
    </w:p>
    <w:p w:rsidR="003B6C91" w:rsidRPr="002026DC" w:rsidRDefault="003B6C91" w:rsidP="00C3696D">
      <w:pPr>
        <w:jc w:val="center"/>
        <w:rPr>
          <w:sz w:val="18"/>
          <w:szCs w:val="18"/>
        </w:rPr>
      </w:pPr>
      <w:r w:rsidRPr="002026DC">
        <w:rPr>
          <w:sz w:val="18"/>
          <w:szCs w:val="18"/>
        </w:rPr>
        <w:t>Приложение</w:t>
      </w:r>
    </w:p>
    <w:p w:rsidR="003B6C91" w:rsidRPr="002026DC" w:rsidRDefault="003B6C91" w:rsidP="00C3696D">
      <w:pPr>
        <w:jc w:val="center"/>
        <w:rPr>
          <w:sz w:val="18"/>
          <w:szCs w:val="18"/>
        </w:rPr>
      </w:pPr>
      <w:r w:rsidRPr="002026DC">
        <w:rPr>
          <w:sz w:val="18"/>
          <w:szCs w:val="18"/>
        </w:rPr>
        <w:t>Утвержден</w:t>
      </w:r>
      <w:r w:rsidR="00C3696D">
        <w:rPr>
          <w:sz w:val="18"/>
          <w:szCs w:val="18"/>
        </w:rPr>
        <w:t xml:space="preserve"> </w:t>
      </w:r>
      <w:r w:rsidRPr="002026DC">
        <w:rPr>
          <w:sz w:val="18"/>
          <w:szCs w:val="18"/>
        </w:rPr>
        <w:t xml:space="preserve">постановлением </w:t>
      </w:r>
      <w:r w:rsidR="00C3696D" w:rsidRPr="002026DC">
        <w:rPr>
          <w:sz w:val="18"/>
          <w:szCs w:val="18"/>
        </w:rPr>
        <w:t xml:space="preserve">администрации </w:t>
      </w:r>
      <w:r w:rsidR="00C3696D">
        <w:rPr>
          <w:sz w:val="18"/>
          <w:szCs w:val="18"/>
        </w:rPr>
        <w:t>Мошковского</w:t>
      </w:r>
      <w:r w:rsidRPr="002026DC">
        <w:rPr>
          <w:sz w:val="18"/>
          <w:szCs w:val="18"/>
        </w:rPr>
        <w:t xml:space="preserve"> сельсовета от 16.09.2019 № 85</w:t>
      </w:r>
    </w:p>
    <w:p w:rsidR="003B6C91" w:rsidRPr="002026DC" w:rsidRDefault="003B6C91" w:rsidP="00C3696D">
      <w:pPr>
        <w:jc w:val="center"/>
        <w:rPr>
          <w:b/>
          <w:sz w:val="18"/>
          <w:szCs w:val="18"/>
        </w:rPr>
      </w:pPr>
      <w:bookmarkStart w:id="42" w:name="Par33"/>
      <w:bookmarkEnd w:id="42"/>
      <w:r w:rsidRPr="002026DC">
        <w:rPr>
          <w:b/>
          <w:sz w:val="18"/>
          <w:szCs w:val="18"/>
        </w:rPr>
        <w:t>Порядок</w:t>
      </w:r>
      <w:r w:rsidR="00C3696D">
        <w:rPr>
          <w:b/>
          <w:sz w:val="18"/>
          <w:szCs w:val="18"/>
        </w:rPr>
        <w:t xml:space="preserve"> </w:t>
      </w:r>
      <w:r w:rsidRPr="002026DC">
        <w:rPr>
          <w:b/>
          <w:sz w:val="18"/>
          <w:szCs w:val="18"/>
        </w:rPr>
        <w:t xml:space="preserve">учета </w:t>
      </w:r>
      <w:proofErr w:type="spellStart"/>
      <w:r w:rsidRPr="002026DC">
        <w:rPr>
          <w:b/>
          <w:sz w:val="18"/>
          <w:szCs w:val="18"/>
        </w:rPr>
        <w:t>наймодателями</w:t>
      </w:r>
      <w:proofErr w:type="spellEnd"/>
      <w:r w:rsidRPr="002026DC">
        <w:rPr>
          <w:b/>
          <w:sz w:val="18"/>
          <w:szCs w:val="18"/>
        </w:rPr>
        <w:t xml:space="preserve"> заявлений граждан о предоставлении жилых помещений по договорам найма жилых помещений жилищного фонда социального использования</w:t>
      </w:r>
    </w:p>
    <w:p w:rsidR="003B6C91" w:rsidRPr="002026DC" w:rsidRDefault="003B6C91" w:rsidP="00C3696D">
      <w:pPr>
        <w:jc w:val="center"/>
        <w:rPr>
          <w:b/>
          <w:sz w:val="18"/>
          <w:szCs w:val="18"/>
        </w:rPr>
      </w:pPr>
    </w:p>
    <w:p w:rsidR="003B6C91" w:rsidRPr="002026DC" w:rsidRDefault="003B6C91" w:rsidP="00C3696D">
      <w:pPr>
        <w:jc w:val="both"/>
        <w:rPr>
          <w:sz w:val="18"/>
          <w:szCs w:val="18"/>
        </w:rPr>
      </w:pPr>
      <w:r w:rsidRPr="002026DC">
        <w:rPr>
          <w:sz w:val="18"/>
          <w:szCs w:val="18"/>
        </w:rPr>
        <w:t xml:space="preserve">1. Настоящий Порядок учета </w:t>
      </w:r>
      <w:proofErr w:type="spellStart"/>
      <w:r w:rsidRPr="002026DC">
        <w:rPr>
          <w:sz w:val="18"/>
          <w:szCs w:val="18"/>
        </w:rPr>
        <w:t>наймодателями</w:t>
      </w:r>
      <w:proofErr w:type="spellEnd"/>
      <w:r w:rsidRPr="002026DC">
        <w:rPr>
          <w:sz w:val="18"/>
          <w:szCs w:val="18"/>
        </w:rPr>
        <w:t xml:space="preserve"> заявлений граждан о предоставлении жилых помещений по договорам найма жилых помещений жилищного фонда социального использования (далее - Порядок), разработанный на основании пункта 1 части 5 статьи 91.14 Жилищного кодекса Российской Федерации, регулирует учет </w:t>
      </w:r>
      <w:proofErr w:type="spellStart"/>
      <w:r w:rsidRPr="002026DC">
        <w:rPr>
          <w:sz w:val="18"/>
          <w:szCs w:val="18"/>
        </w:rPr>
        <w:t>наймодателями</w:t>
      </w:r>
      <w:proofErr w:type="spellEnd"/>
      <w:r w:rsidRPr="002026DC">
        <w:rPr>
          <w:sz w:val="18"/>
          <w:szCs w:val="18"/>
        </w:rPr>
        <w:t xml:space="preserve"> заявлений граждан о предоставлении жилых помещений по договорам найма жилых помещений жилищного фонда социального использования.</w:t>
      </w:r>
    </w:p>
    <w:p w:rsidR="003B6C91" w:rsidRPr="002026DC" w:rsidRDefault="003B6C91" w:rsidP="00C3696D">
      <w:pPr>
        <w:jc w:val="both"/>
        <w:rPr>
          <w:sz w:val="18"/>
          <w:szCs w:val="18"/>
        </w:rPr>
      </w:pPr>
      <w:r w:rsidRPr="002026DC">
        <w:rPr>
          <w:sz w:val="18"/>
          <w:szCs w:val="18"/>
        </w:rPr>
        <w:t xml:space="preserve">2. </w:t>
      </w:r>
      <w:proofErr w:type="spellStart"/>
      <w:r w:rsidRPr="002026DC">
        <w:rPr>
          <w:sz w:val="18"/>
          <w:szCs w:val="18"/>
        </w:rPr>
        <w:t>Наймодателем</w:t>
      </w:r>
      <w:proofErr w:type="spellEnd"/>
      <w:r w:rsidRPr="002026DC">
        <w:rPr>
          <w:sz w:val="18"/>
          <w:szCs w:val="18"/>
        </w:rPr>
        <w:t xml:space="preserve"> по договорам найма жилых помещений жилищного фонда социального использования является:</w:t>
      </w:r>
    </w:p>
    <w:p w:rsidR="003B6C91" w:rsidRPr="002026DC" w:rsidRDefault="003B6C91" w:rsidP="00C3696D">
      <w:pPr>
        <w:jc w:val="both"/>
        <w:rPr>
          <w:sz w:val="18"/>
          <w:szCs w:val="18"/>
        </w:rPr>
      </w:pPr>
      <w:r w:rsidRPr="002026DC">
        <w:rPr>
          <w:sz w:val="18"/>
          <w:szCs w:val="18"/>
        </w:rPr>
        <w:t>а) орган местного самоуправления, уполномоченный выступать от имени муниципального образования в качестве собственника жилого помещения муниципального жилищного фонда;</w:t>
      </w:r>
    </w:p>
    <w:p w:rsidR="003B6C91" w:rsidRPr="002026DC" w:rsidRDefault="003B6C91" w:rsidP="00C3696D">
      <w:pPr>
        <w:jc w:val="both"/>
        <w:rPr>
          <w:sz w:val="18"/>
          <w:szCs w:val="18"/>
        </w:rPr>
      </w:pPr>
      <w:r w:rsidRPr="002026DC">
        <w:rPr>
          <w:sz w:val="18"/>
          <w:szCs w:val="18"/>
        </w:rPr>
        <w:t>б) организация, уполномоченная органом местного самоуправления выступать от имени муниципального образования в качестве собственника жилого помещения муниципального жилищного фонда;</w:t>
      </w:r>
    </w:p>
    <w:p w:rsidR="003B6C91" w:rsidRPr="002026DC" w:rsidRDefault="003B6C91" w:rsidP="00C3696D">
      <w:pPr>
        <w:autoSpaceDE w:val="0"/>
        <w:autoSpaceDN w:val="0"/>
        <w:adjustRightInd w:val="0"/>
        <w:jc w:val="both"/>
        <w:rPr>
          <w:sz w:val="18"/>
          <w:szCs w:val="18"/>
        </w:rPr>
      </w:pPr>
      <w:r w:rsidRPr="002026DC">
        <w:rPr>
          <w:sz w:val="18"/>
          <w:szCs w:val="18"/>
        </w:rPr>
        <w:t xml:space="preserve">в) организация, являющаяся собственником жилого помещения частного жилищного фонда или уполномоченная собственником такого жилого помещения и соответствующая </w:t>
      </w:r>
      <w:hyperlink r:id="rId13" w:history="1">
        <w:r w:rsidRPr="002026DC">
          <w:rPr>
            <w:sz w:val="18"/>
            <w:szCs w:val="18"/>
          </w:rPr>
          <w:t>требованиям</w:t>
        </w:r>
      </w:hyperlink>
      <w:r w:rsidRPr="002026DC">
        <w:rPr>
          <w:sz w:val="18"/>
          <w:szCs w:val="18"/>
        </w:rPr>
        <w:t>, установленным Правительством Российской Федерации.</w:t>
      </w:r>
    </w:p>
    <w:p w:rsidR="003B6C91" w:rsidRPr="002026DC" w:rsidRDefault="003B6C91" w:rsidP="00C3696D">
      <w:pPr>
        <w:jc w:val="both"/>
        <w:rPr>
          <w:sz w:val="18"/>
          <w:szCs w:val="18"/>
        </w:rPr>
      </w:pPr>
      <w:r w:rsidRPr="002026DC">
        <w:rPr>
          <w:sz w:val="18"/>
          <w:szCs w:val="18"/>
        </w:rPr>
        <w:t xml:space="preserve">3. </w:t>
      </w:r>
      <w:proofErr w:type="spellStart"/>
      <w:r w:rsidRPr="002026DC">
        <w:rPr>
          <w:sz w:val="18"/>
          <w:szCs w:val="18"/>
        </w:rPr>
        <w:t>Наймодатель</w:t>
      </w:r>
      <w:proofErr w:type="spellEnd"/>
      <w:r w:rsidRPr="002026DC">
        <w:rPr>
          <w:sz w:val="18"/>
          <w:szCs w:val="18"/>
        </w:rPr>
        <w:t xml:space="preserve"> ведет учет поданных гражданами заявлений в порядке очередности, исходя из времени принятия граждан на учет в качестве нуждающихся в предоставлении жилых помещений по договорам найма жилых помещений жилищного фонда социального использования.</w:t>
      </w:r>
    </w:p>
    <w:p w:rsidR="003B6C91" w:rsidRPr="002026DC" w:rsidRDefault="003B6C91" w:rsidP="00C3696D">
      <w:pPr>
        <w:jc w:val="both"/>
        <w:rPr>
          <w:sz w:val="18"/>
          <w:szCs w:val="18"/>
        </w:rPr>
      </w:pPr>
      <w:r w:rsidRPr="002026DC">
        <w:rPr>
          <w:sz w:val="18"/>
          <w:szCs w:val="18"/>
        </w:rPr>
        <w:t>4. Заявление подается по форме, приведенной в приложении № 1 к настоящему Порядку.</w:t>
      </w:r>
    </w:p>
    <w:p w:rsidR="003B6C91" w:rsidRPr="002026DC" w:rsidRDefault="003B6C91" w:rsidP="00C3696D">
      <w:pPr>
        <w:jc w:val="both"/>
        <w:rPr>
          <w:sz w:val="18"/>
          <w:szCs w:val="18"/>
        </w:rPr>
      </w:pPr>
      <w:r w:rsidRPr="002026DC">
        <w:rPr>
          <w:sz w:val="18"/>
          <w:szCs w:val="18"/>
        </w:rPr>
        <w:t>К заявлению прилагаются документы, удостоверяющие личность заявителя и членов его семьи.</w:t>
      </w:r>
    </w:p>
    <w:p w:rsidR="003B6C91" w:rsidRPr="002026DC" w:rsidRDefault="003B6C91" w:rsidP="00C3696D">
      <w:pPr>
        <w:jc w:val="both"/>
        <w:rPr>
          <w:sz w:val="18"/>
          <w:szCs w:val="18"/>
        </w:rPr>
      </w:pPr>
      <w:r w:rsidRPr="002026DC">
        <w:rPr>
          <w:sz w:val="18"/>
          <w:szCs w:val="18"/>
        </w:rPr>
        <w:t>5. Заявление может быть подано гражданином, принятым решением органа местного самоуправления на учет нуждающихся в предоставлении жилых помещений по договорам найма жилых помещений жилищного фонда социального использования (далее - заявитель) либо его законным представителем в письменной форме, либо в форме электронного документа.</w:t>
      </w:r>
    </w:p>
    <w:p w:rsidR="003B6C91" w:rsidRPr="002026DC" w:rsidRDefault="003B6C91" w:rsidP="00C3696D">
      <w:pPr>
        <w:jc w:val="both"/>
        <w:rPr>
          <w:sz w:val="18"/>
          <w:szCs w:val="18"/>
        </w:rPr>
      </w:pPr>
      <w:r w:rsidRPr="002026DC">
        <w:rPr>
          <w:sz w:val="18"/>
          <w:szCs w:val="18"/>
        </w:rPr>
        <w:t xml:space="preserve">6. </w:t>
      </w:r>
      <w:proofErr w:type="spellStart"/>
      <w:r w:rsidRPr="002026DC">
        <w:rPr>
          <w:sz w:val="18"/>
          <w:szCs w:val="18"/>
        </w:rPr>
        <w:t>Наймодатель</w:t>
      </w:r>
      <w:proofErr w:type="spellEnd"/>
      <w:r w:rsidRPr="002026DC">
        <w:rPr>
          <w:sz w:val="18"/>
          <w:szCs w:val="18"/>
        </w:rPr>
        <w:t xml:space="preserve"> в рамках межведомственного информационного взаимодействия, осуществляющегося в соответствии с требованиями Федерального закона от 27.07.2010 № 210-ФЗ «Об организации предоставления государственных и муниципальных услуг», запрашивает копию документа, подтверждающего принятие заявителя и членов его семьи на учет в качестве нуждающихся в предоставлении жилых помещений по договорам найма жилых помещений жилищного фонда социального использования, в случае, если указанный документ не представлен заявителем по собственной инициативе.</w:t>
      </w:r>
    </w:p>
    <w:p w:rsidR="003B6C91" w:rsidRPr="002026DC" w:rsidRDefault="003B6C91" w:rsidP="00C3696D">
      <w:pPr>
        <w:jc w:val="both"/>
        <w:rPr>
          <w:sz w:val="18"/>
          <w:szCs w:val="18"/>
        </w:rPr>
      </w:pPr>
      <w:r w:rsidRPr="002026DC">
        <w:rPr>
          <w:sz w:val="18"/>
          <w:szCs w:val="18"/>
        </w:rPr>
        <w:t xml:space="preserve">7. При обращении непосредственно к </w:t>
      </w:r>
      <w:proofErr w:type="spellStart"/>
      <w:r w:rsidRPr="002026DC">
        <w:rPr>
          <w:sz w:val="18"/>
          <w:szCs w:val="18"/>
        </w:rPr>
        <w:t>наймодателю</w:t>
      </w:r>
      <w:proofErr w:type="spellEnd"/>
      <w:r w:rsidRPr="002026DC">
        <w:rPr>
          <w:sz w:val="18"/>
          <w:szCs w:val="18"/>
        </w:rPr>
        <w:t>, заявитель представляет копии документов, предусмотренных пунктом 4 настоящего Порядка, с одновременным представлением оригинала.</w:t>
      </w:r>
    </w:p>
    <w:p w:rsidR="003B6C91" w:rsidRPr="002026DC" w:rsidRDefault="003B6C91" w:rsidP="00C3696D">
      <w:pPr>
        <w:jc w:val="both"/>
        <w:rPr>
          <w:sz w:val="18"/>
          <w:szCs w:val="18"/>
        </w:rPr>
      </w:pPr>
      <w:r w:rsidRPr="002026DC">
        <w:rPr>
          <w:sz w:val="18"/>
          <w:szCs w:val="18"/>
        </w:rPr>
        <w:t>Копии документов после проверки их соответствия оригиналу заверяются лицом, осуществляющим прием документов, оригиналы документов возвращаются заявителю.</w:t>
      </w:r>
    </w:p>
    <w:p w:rsidR="003B6C91" w:rsidRPr="002026DC" w:rsidRDefault="003B6C91" w:rsidP="00C3696D">
      <w:pPr>
        <w:jc w:val="both"/>
        <w:rPr>
          <w:sz w:val="18"/>
          <w:szCs w:val="18"/>
        </w:rPr>
      </w:pPr>
      <w:r w:rsidRPr="002026DC">
        <w:rPr>
          <w:sz w:val="18"/>
          <w:szCs w:val="18"/>
        </w:rPr>
        <w:t>В случае если заявление и необходимые документы направляются заявителем по почте, подлинники документов не направляются и установление личности, свидетельствование подлинности подписи лица на заявлении, верности копий документов осуществляется нотариусом или иным лицом в порядке, установленном действующим законодательством Российской Федерации.</w:t>
      </w:r>
    </w:p>
    <w:p w:rsidR="003B6C91" w:rsidRPr="002026DC" w:rsidRDefault="003B6C91" w:rsidP="00C3696D">
      <w:pPr>
        <w:jc w:val="both"/>
        <w:rPr>
          <w:sz w:val="18"/>
          <w:szCs w:val="18"/>
        </w:rPr>
      </w:pPr>
      <w:r w:rsidRPr="002026DC">
        <w:rPr>
          <w:sz w:val="18"/>
          <w:szCs w:val="18"/>
        </w:rPr>
        <w:t xml:space="preserve">8. Заявление регистрируется уполномоченным лицом </w:t>
      </w:r>
      <w:proofErr w:type="spellStart"/>
      <w:r w:rsidRPr="002026DC">
        <w:rPr>
          <w:sz w:val="18"/>
          <w:szCs w:val="18"/>
        </w:rPr>
        <w:t>наймодателя</w:t>
      </w:r>
      <w:proofErr w:type="spellEnd"/>
      <w:r w:rsidRPr="002026DC">
        <w:rPr>
          <w:sz w:val="18"/>
          <w:szCs w:val="18"/>
        </w:rPr>
        <w:t>, ответственным за прием заявлений, в реестре граждан, подавших заявление о предоставлении жилых помещений по договорам найма жилых помещений жилищного фонда социального использования по форме, приведенной в приложении № 2 к настоящему Порядку (далее - реестр).</w:t>
      </w:r>
    </w:p>
    <w:p w:rsidR="003B6C91" w:rsidRPr="002026DC" w:rsidRDefault="003B6C91" w:rsidP="00C3696D">
      <w:pPr>
        <w:jc w:val="both"/>
        <w:rPr>
          <w:sz w:val="18"/>
          <w:szCs w:val="18"/>
        </w:rPr>
      </w:pPr>
      <w:r w:rsidRPr="002026DC">
        <w:rPr>
          <w:sz w:val="18"/>
          <w:szCs w:val="18"/>
        </w:rPr>
        <w:t xml:space="preserve">В реестре не допускаются исправления. Поправки и изменения заверяются уполномоченным лицом </w:t>
      </w:r>
      <w:proofErr w:type="spellStart"/>
      <w:r w:rsidRPr="002026DC">
        <w:rPr>
          <w:sz w:val="18"/>
          <w:szCs w:val="18"/>
        </w:rPr>
        <w:t>наймодателя</w:t>
      </w:r>
      <w:proofErr w:type="spellEnd"/>
      <w:r w:rsidRPr="002026DC">
        <w:rPr>
          <w:sz w:val="18"/>
          <w:szCs w:val="18"/>
        </w:rPr>
        <w:t>, ответственным за прием заявлений.</w:t>
      </w:r>
    </w:p>
    <w:p w:rsidR="003B6C91" w:rsidRPr="002026DC" w:rsidRDefault="003B6C91" w:rsidP="00C3696D">
      <w:pPr>
        <w:jc w:val="both"/>
        <w:rPr>
          <w:sz w:val="18"/>
          <w:szCs w:val="18"/>
        </w:rPr>
      </w:pPr>
      <w:proofErr w:type="spellStart"/>
      <w:r w:rsidRPr="002026DC">
        <w:rPr>
          <w:sz w:val="18"/>
          <w:szCs w:val="18"/>
        </w:rPr>
        <w:t>Наймодатель</w:t>
      </w:r>
      <w:proofErr w:type="spellEnd"/>
      <w:r w:rsidRPr="002026DC">
        <w:rPr>
          <w:sz w:val="18"/>
          <w:szCs w:val="18"/>
        </w:rPr>
        <w:t xml:space="preserve"> обеспечивает надлежащее хранение реестра граждан.</w:t>
      </w:r>
    </w:p>
    <w:p w:rsidR="003B6C91" w:rsidRPr="002026DC" w:rsidRDefault="003B6C91" w:rsidP="00C3696D">
      <w:pPr>
        <w:jc w:val="both"/>
        <w:rPr>
          <w:sz w:val="18"/>
          <w:szCs w:val="18"/>
        </w:rPr>
      </w:pPr>
      <w:r w:rsidRPr="002026DC">
        <w:rPr>
          <w:sz w:val="18"/>
          <w:szCs w:val="18"/>
        </w:rPr>
        <w:t>Реестры граждан хранятся десять лет после предоставления жилого помещения.</w:t>
      </w:r>
    </w:p>
    <w:p w:rsidR="003B6C91" w:rsidRPr="002026DC" w:rsidRDefault="003B6C91" w:rsidP="00C3696D">
      <w:pPr>
        <w:jc w:val="both"/>
        <w:rPr>
          <w:sz w:val="18"/>
          <w:szCs w:val="18"/>
        </w:rPr>
      </w:pPr>
      <w:r w:rsidRPr="002026DC">
        <w:rPr>
          <w:sz w:val="18"/>
          <w:szCs w:val="18"/>
        </w:rPr>
        <w:t xml:space="preserve">9. При обращении заявителя непосредственно к </w:t>
      </w:r>
      <w:proofErr w:type="spellStart"/>
      <w:r w:rsidRPr="002026DC">
        <w:rPr>
          <w:sz w:val="18"/>
          <w:szCs w:val="18"/>
        </w:rPr>
        <w:t>наймодателю</w:t>
      </w:r>
      <w:proofErr w:type="spellEnd"/>
      <w:r w:rsidRPr="002026DC">
        <w:rPr>
          <w:sz w:val="18"/>
          <w:szCs w:val="18"/>
        </w:rPr>
        <w:t xml:space="preserve"> ему выдается расписка в получении документов с указанием их перечня и даты получения по форме, приведенной в приложении № 3 к настоящему Порядку.</w:t>
      </w:r>
    </w:p>
    <w:p w:rsidR="003B6C91" w:rsidRPr="002026DC" w:rsidRDefault="003B6C91" w:rsidP="00C3696D">
      <w:pPr>
        <w:jc w:val="both"/>
        <w:rPr>
          <w:sz w:val="18"/>
          <w:szCs w:val="18"/>
        </w:rPr>
      </w:pPr>
      <w:r w:rsidRPr="002026DC">
        <w:rPr>
          <w:sz w:val="18"/>
          <w:szCs w:val="18"/>
        </w:rPr>
        <w:lastRenderedPageBreak/>
        <w:t xml:space="preserve">Если заявление и документы направляются по почте либо в форме электронных документов, расписка в получении документов в течение трех рабочих дней со дня получения </w:t>
      </w:r>
      <w:proofErr w:type="spellStart"/>
      <w:r w:rsidRPr="002026DC">
        <w:rPr>
          <w:sz w:val="18"/>
          <w:szCs w:val="18"/>
        </w:rPr>
        <w:t>наймодателем</w:t>
      </w:r>
      <w:proofErr w:type="spellEnd"/>
      <w:r w:rsidRPr="002026DC">
        <w:rPr>
          <w:sz w:val="18"/>
          <w:szCs w:val="18"/>
        </w:rPr>
        <w:t xml:space="preserve"> заявления направляется гражданину </w:t>
      </w:r>
      <w:proofErr w:type="spellStart"/>
      <w:r w:rsidRPr="002026DC">
        <w:rPr>
          <w:sz w:val="18"/>
          <w:szCs w:val="18"/>
        </w:rPr>
        <w:t>наймодателем</w:t>
      </w:r>
      <w:proofErr w:type="spellEnd"/>
      <w:r w:rsidRPr="002026DC">
        <w:rPr>
          <w:sz w:val="18"/>
          <w:szCs w:val="18"/>
        </w:rPr>
        <w:t xml:space="preserve"> соответственно по указанному в заявлении почтовому адресу или адресу электронной почты.</w:t>
      </w:r>
    </w:p>
    <w:p w:rsidR="003B6C91" w:rsidRPr="002026DC" w:rsidRDefault="003B6C91" w:rsidP="00C3696D">
      <w:pPr>
        <w:jc w:val="both"/>
        <w:rPr>
          <w:sz w:val="18"/>
          <w:szCs w:val="18"/>
        </w:rPr>
      </w:pPr>
      <w:r w:rsidRPr="002026DC">
        <w:rPr>
          <w:sz w:val="18"/>
          <w:szCs w:val="18"/>
        </w:rPr>
        <w:t xml:space="preserve">10. </w:t>
      </w:r>
      <w:proofErr w:type="spellStart"/>
      <w:r w:rsidRPr="002026DC">
        <w:rPr>
          <w:sz w:val="18"/>
          <w:szCs w:val="18"/>
        </w:rPr>
        <w:t>Наймодатель</w:t>
      </w:r>
      <w:proofErr w:type="spellEnd"/>
      <w:r w:rsidRPr="002026DC">
        <w:rPr>
          <w:sz w:val="18"/>
          <w:szCs w:val="18"/>
        </w:rPr>
        <w:t xml:space="preserve"> вправе прекратить прием заявлений, если их количество достигло количества жилых помещений, которые могут быть предоставлены </w:t>
      </w:r>
      <w:proofErr w:type="spellStart"/>
      <w:r w:rsidRPr="002026DC">
        <w:rPr>
          <w:sz w:val="18"/>
          <w:szCs w:val="18"/>
        </w:rPr>
        <w:t>наймодателем</w:t>
      </w:r>
      <w:proofErr w:type="spellEnd"/>
      <w:r w:rsidRPr="002026DC">
        <w:rPr>
          <w:sz w:val="18"/>
          <w:szCs w:val="18"/>
        </w:rPr>
        <w:t xml:space="preserve"> по договорам найма жилых помещений жилищного фонда социального использования.</w:t>
      </w:r>
    </w:p>
    <w:p w:rsidR="003B6C91" w:rsidRPr="002026DC" w:rsidRDefault="003B6C91" w:rsidP="00C3696D">
      <w:pPr>
        <w:jc w:val="both"/>
        <w:rPr>
          <w:sz w:val="18"/>
          <w:szCs w:val="18"/>
        </w:rPr>
      </w:pPr>
      <w:r w:rsidRPr="002026DC">
        <w:rPr>
          <w:sz w:val="18"/>
          <w:szCs w:val="18"/>
        </w:rPr>
        <w:t>11. Основания для отказа гражданину в приеме у него заявления установлены частью 4 статьи 91.14 Жилищного кодекса Российской Федерации.</w:t>
      </w:r>
    </w:p>
    <w:p w:rsidR="003B6C91" w:rsidRPr="002026DC" w:rsidRDefault="003B6C91" w:rsidP="00C3696D">
      <w:pPr>
        <w:jc w:val="both"/>
        <w:rPr>
          <w:sz w:val="18"/>
          <w:szCs w:val="18"/>
        </w:rPr>
      </w:pPr>
      <w:r w:rsidRPr="002026DC">
        <w:rPr>
          <w:sz w:val="18"/>
          <w:szCs w:val="18"/>
        </w:rPr>
        <w:t>Отказ в приеме заявления по иным основаниям не допускается. Отказ в приеме заявления может быть обжалован гражданином в судебном порядке.</w:t>
      </w:r>
    </w:p>
    <w:p w:rsidR="003B6C91" w:rsidRPr="002026DC" w:rsidRDefault="003B6C91" w:rsidP="00C3696D">
      <w:pPr>
        <w:jc w:val="both"/>
        <w:rPr>
          <w:sz w:val="18"/>
          <w:szCs w:val="18"/>
        </w:rPr>
      </w:pPr>
      <w:r w:rsidRPr="002026DC">
        <w:rPr>
          <w:sz w:val="18"/>
          <w:szCs w:val="18"/>
        </w:rPr>
        <w:t xml:space="preserve">12. </w:t>
      </w:r>
      <w:proofErr w:type="spellStart"/>
      <w:r w:rsidRPr="002026DC">
        <w:rPr>
          <w:sz w:val="18"/>
          <w:szCs w:val="18"/>
        </w:rPr>
        <w:t>Наймодатель</w:t>
      </w:r>
      <w:proofErr w:type="spellEnd"/>
      <w:r w:rsidRPr="002026DC">
        <w:rPr>
          <w:sz w:val="18"/>
          <w:szCs w:val="18"/>
        </w:rPr>
        <w:t xml:space="preserve"> в течение 30 дней со дня регистрации заявления направляет заявителю по почте либо в форме электронного документа уведомление о приеме </w:t>
      </w:r>
      <w:proofErr w:type="gramStart"/>
      <w:r w:rsidRPr="002026DC">
        <w:rPr>
          <w:sz w:val="18"/>
          <w:szCs w:val="18"/>
        </w:rPr>
        <w:t>заявления</w:t>
      </w:r>
      <w:proofErr w:type="gramEnd"/>
      <w:r w:rsidRPr="002026DC">
        <w:rPr>
          <w:sz w:val="18"/>
          <w:szCs w:val="18"/>
        </w:rPr>
        <w:t xml:space="preserve"> либо об отказе в приеме заявления с указанием оснований для отказа.</w:t>
      </w:r>
    </w:p>
    <w:p w:rsidR="003B6C91" w:rsidRPr="002026DC" w:rsidRDefault="003B6C91" w:rsidP="00C3696D">
      <w:pPr>
        <w:jc w:val="both"/>
        <w:rPr>
          <w:sz w:val="18"/>
          <w:szCs w:val="18"/>
        </w:rPr>
      </w:pPr>
    </w:p>
    <w:p w:rsidR="00FB2E68" w:rsidRPr="002026DC" w:rsidRDefault="00FB2E68" w:rsidP="00C3696D">
      <w:pPr>
        <w:jc w:val="right"/>
        <w:rPr>
          <w:sz w:val="18"/>
          <w:szCs w:val="18"/>
        </w:rPr>
      </w:pPr>
      <w:r w:rsidRPr="002026DC">
        <w:rPr>
          <w:sz w:val="18"/>
          <w:szCs w:val="18"/>
        </w:rPr>
        <w:t>Приложение № 1</w:t>
      </w:r>
    </w:p>
    <w:p w:rsidR="00FB2E68" w:rsidRPr="002026DC" w:rsidRDefault="00FB2E68" w:rsidP="00C3696D">
      <w:pPr>
        <w:jc w:val="right"/>
        <w:rPr>
          <w:sz w:val="18"/>
          <w:szCs w:val="18"/>
        </w:rPr>
      </w:pPr>
      <w:r w:rsidRPr="002026DC">
        <w:rPr>
          <w:sz w:val="18"/>
          <w:szCs w:val="18"/>
        </w:rPr>
        <w:t>к Порядку</w:t>
      </w:r>
    </w:p>
    <w:p w:rsidR="00FB2E68" w:rsidRPr="002026DC" w:rsidRDefault="00FB2E68" w:rsidP="00C3696D">
      <w:pPr>
        <w:jc w:val="center"/>
        <w:rPr>
          <w:sz w:val="18"/>
          <w:szCs w:val="18"/>
        </w:rPr>
      </w:pPr>
      <w:bookmarkStart w:id="43" w:name="Par79"/>
      <w:bookmarkEnd w:id="43"/>
      <w:r w:rsidRPr="002026DC">
        <w:rPr>
          <w:b/>
          <w:sz w:val="18"/>
          <w:szCs w:val="18"/>
        </w:rPr>
        <w:t>Форма заявления гражданина о предоставлении жилых помещений по договорам найма жилых помещений жилищного фонда социального использования</w:t>
      </w:r>
    </w:p>
    <w:p w:rsidR="00FB2E68" w:rsidRPr="002026DC" w:rsidRDefault="00FB2E68" w:rsidP="00C3696D">
      <w:pPr>
        <w:jc w:val="right"/>
        <w:rPr>
          <w:sz w:val="18"/>
          <w:szCs w:val="18"/>
        </w:rPr>
      </w:pPr>
      <w:r w:rsidRPr="002026DC">
        <w:rPr>
          <w:sz w:val="18"/>
          <w:szCs w:val="18"/>
        </w:rPr>
        <w:t xml:space="preserve">                                  _________________________________________</w:t>
      </w:r>
    </w:p>
    <w:p w:rsidR="00FB2E68" w:rsidRPr="002026DC" w:rsidRDefault="00FB2E68" w:rsidP="00C3696D">
      <w:pPr>
        <w:jc w:val="right"/>
        <w:rPr>
          <w:sz w:val="18"/>
          <w:szCs w:val="18"/>
        </w:rPr>
      </w:pPr>
      <w:r w:rsidRPr="002026DC">
        <w:rPr>
          <w:sz w:val="18"/>
          <w:szCs w:val="18"/>
        </w:rPr>
        <w:t xml:space="preserve">                                                      (наименование </w:t>
      </w:r>
      <w:proofErr w:type="spellStart"/>
      <w:r w:rsidRPr="002026DC">
        <w:rPr>
          <w:sz w:val="18"/>
          <w:szCs w:val="18"/>
        </w:rPr>
        <w:t>наймодателя</w:t>
      </w:r>
      <w:proofErr w:type="spellEnd"/>
      <w:r w:rsidRPr="002026DC">
        <w:rPr>
          <w:sz w:val="18"/>
          <w:szCs w:val="18"/>
        </w:rPr>
        <w:t>)</w:t>
      </w:r>
    </w:p>
    <w:p w:rsidR="00FB2E68" w:rsidRPr="002026DC" w:rsidRDefault="00FB2E68" w:rsidP="00C3696D">
      <w:pPr>
        <w:jc w:val="right"/>
        <w:rPr>
          <w:sz w:val="18"/>
          <w:szCs w:val="18"/>
        </w:rPr>
      </w:pPr>
      <w:r w:rsidRPr="002026DC">
        <w:rPr>
          <w:sz w:val="18"/>
          <w:szCs w:val="18"/>
        </w:rPr>
        <w:t xml:space="preserve">                                  _________________________________________</w:t>
      </w:r>
    </w:p>
    <w:p w:rsidR="00FB2E68" w:rsidRPr="002026DC" w:rsidRDefault="00FB2E68" w:rsidP="00C3696D">
      <w:pPr>
        <w:jc w:val="right"/>
        <w:rPr>
          <w:sz w:val="18"/>
          <w:szCs w:val="18"/>
        </w:rPr>
      </w:pPr>
      <w:r w:rsidRPr="002026DC">
        <w:rPr>
          <w:sz w:val="18"/>
          <w:szCs w:val="18"/>
        </w:rPr>
        <w:t>(Ф.И.О. заявителя, место жительства, телефон)</w:t>
      </w:r>
    </w:p>
    <w:p w:rsidR="00FB2E68" w:rsidRPr="002026DC" w:rsidRDefault="00FB2E68" w:rsidP="00C3696D">
      <w:pPr>
        <w:jc w:val="right"/>
        <w:rPr>
          <w:sz w:val="18"/>
          <w:szCs w:val="18"/>
        </w:rPr>
      </w:pPr>
      <w:r w:rsidRPr="002026DC">
        <w:rPr>
          <w:sz w:val="18"/>
          <w:szCs w:val="18"/>
        </w:rPr>
        <w:t xml:space="preserve">                                  _________________________________________</w:t>
      </w:r>
    </w:p>
    <w:p w:rsidR="00FB2E68" w:rsidRPr="002026DC" w:rsidRDefault="00FB2E68" w:rsidP="00C3696D">
      <w:pPr>
        <w:jc w:val="right"/>
        <w:rPr>
          <w:sz w:val="18"/>
          <w:szCs w:val="18"/>
        </w:rPr>
      </w:pPr>
      <w:r w:rsidRPr="002026DC">
        <w:rPr>
          <w:sz w:val="18"/>
          <w:szCs w:val="18"/>
        </w:rPr>
        <w:t xml:space="preserve">                                  _________________________________________</w:t>
      </w:r>
    </w:p>
    <w:p w:rsidR="00FB2E68" w:rsidRPr="002026DC" w:rsidRDefault="00FB2E68" w:rsidP="00C3696D">
      <w:pPr>
        <w:jc w:val="right"/>
        <w:rPr>
          <w:sz w:val="18"/>
          <w:szCs w:val="18"/>
        </w:rPr>
      </w:pPr>
      <w:r w:rsidRPr="002026DC">
        <w:rPr>
          <w:sz w:val="18"/>
          <w:szCs w:val="18"/>
        </w:rPr>
        <w:t xml:space="preserve">                                  _________________________________________</w:t>
      </w:r>
    </w:p>
    <w:p w:rsidR="00FB2E68" w:rsidRPr="002026DC" w:rsidRDefault="00FB2E68" w:rsidP="00C3696D">
      <w:pPr>
        <w:jc w:val="right"/>
        <w:rPr>
          <w:sz w:val="18"/>
          <w:szCs w:val="18"/>
        </w:rPr>
      </w:pPr>
      <w:r w:rsidRPr="002026DC">
        <w:rPr>
          <w:sz w:val="18"/>
          <w:szCs w:val="18"/>
        </w:rPr>
        <w:t xml:space="preserve">                                  _________________________________________</w:t>
      </w:r>
    </w:p>
    <w:p w:rsidR="00FB2E68" w:rsidRPr="002026DC" w:rsidRDefault="00FB2E68" w:rsidP="00C3696D">
      <w:pPr>
        <w:jc w:val="right"/>
        <w:rPr>
          <w:sz w:val="18"/>
          <w:szCs w:val="18"/>
        </w:rPr>
      </w:pPr>
      <w:r w:rsidRPr="002026DC">
        <w:rPr>
          <w:sz w:val="18"/>
          <w:szCs w:val="18"/>
        </w:rPr>
        <w:t xml:space="preserve">                                  _________________________________________</w:t>
      </w:r>
    </w:p>
    <w:p w:rsidR="00FB2E68" w:rsidRPr="002026DC" w:rsidRDefault="00FB2E68" w:rsidP="00C3696D">
      <w:pPr>
        <w:jc w:val="center"/>
        <w:rPr>
          <w:sz w:val="18"/>
          <w:szCs w:val="18"/>
        </w:rPr>
      </w:pPr>
      <w:r w:rsidRPr="002026DC">
        <w:rPr>
          <w:sz w:val="18"/>
          <w:szCs w:val="18"/>
        </w:rPr>
        <w:t>Заявление</w:t>
      </w:r>
    </w:p>
    <w:p w:rsidR="00FB2E68" w:rsidRPr="002026DC" w:rsidRDefault="00FB2E68" w:rsidP="00C3696D">
      <w:pPr>
        <w:rPr>
          <w:sz w:val="18"/>
          <w:szCs w:val="18"/>
        </w:rPr>
      </w:pPr>
    </w:p>
    <w:p w:rsidR="00FB2E68" w:rsidRPr="002026DC" w:rsidRDefault="00FB2E68" w:rsidP="00C3696D">
      <w:pPr>
        <w:jc w:val="both"/>
        <w:rPr>
          <w:sz w:val="18"/>
          <w:szCs w:val="18"/>
        </w:rPr>
      </w:pPr>
      <w:r w:rsidRPr="002026DC">
        <w:rPr>
          <w:sz w:val="18"/>
          <w:szCs w:val="18"/>
        </w:rPr>
        <w:t>Прошу предоставить мне жилое помещение по договору найма жилого помещения жилищного фонда социального использования.</w:t>
      </w:r>
    </w:p>
    <w:p w:rsidR="00FB2E68" w:rsidRPr="002026DC" w:rsidRDefault="00FB2E68" w:rsidP="00C3696D">
      <w:pPr>
        <w:jc w:val="both"/>
        <w:rPr>
          <w:sz w:val="18"/>
          <w:szCs w:val="18"/>
        </w:rPr>
      </w:pPr>
      <w:r w:rsidRPr="002026DC">
        <w:rPr>
          <w:sz w:val="18"/>
          <w:szCs w:val="18"/>
        </w:rPr>
        <w:t>Я принят «___» _______________ 20 ___ г. на учет нуждающихся в предоставлении жилого помещения жилищного фонда социального использования решением ____________________________________________________________</w:t>
      </w:r>
    </w:p>
    <w:p w:rsidR="00FB2E68" w:rsidRPr="002026DC" w:rsidRDefault="00FB2E68" w:rsidP="00C3696D">
      <w:pPr>
        <w:jc w:val="center"/>
        <w:rPr>
          <w:sz w:val="18"/>
          <w:szCs w:val="18"/>
        </w:rPr>
      </w:pPr>
      <w:r w:rsidRPr="002026DC">
        <w:rPr>
          <w:sz w:val="18"/>
          <w:szCs w:val="18"/>
        </w:rPr>
        <w:t>(наименование органа, принявшего решение)</w:t>
      </w:r>
    </w:p>
    <w:p w:rsidR="00FB2E68" w:rsidRPr="002026DC" w:rsidRDefault="00FB2E68" w:rsidP="00C3696D">
      <w:pPr>
        <w:jc w:val="both"/>
        <w:rPr>
          <w:sz w:val="18"/>
          <w:szCs w:val="18"/>
        </w:rPr>
      </w:pPr>
      <w:r w:rsidRPr="002026DC">
        <w:rPr>
          <w:sz w:val="18"/>
          <w:szCs w:val="18"/>
        </w:rPr>
        <w:t>от «____» ________________ 20 ___ г. № _____.</w:t>
      </w:r>
    </w:p>
    <w:p w:rsidR="00FB2E68" w:rsidRPr="002026DC" w:rsidRDefault="00FB2E68" w:rsidP="00C3696D">
      <w:pPr>
        <w:jc w:val="both"/>
        <w:rPr>
          <w:sz w:val="18"/>
          <w:szCs w:val="18"/>
        </w:rPr>
      </w:pPr>
      <w:r w:rsidRPr="002026DC">
        <w:rPr>
          <w:sz w:val="18"/>
          <w:szCs w:val="18"/>
        </w:rPr>
        <w:t>В жилом помещении предполагаю проживать один/с семьей (нужное подчеркнуть). Состав семьи ______________ человек(а):</w:t>
      </w:r>
    </w:p>
    <w:p w:rsidR="00FB2E68" w:rsidRPr="002026DC" w:rsidRDefault="00FB2E68" w:rsidP="00C3696D">
      <w:pPr>
        <w:pStyle w:val="ConsPlusNormal2"/>
        <w:jc w:val="both"/>
        <w:rPr>
          <w:rFonts w:ascii="Times New Roman" w:hAnsi="Times New Roman"/>
          <w:sz w:val="18"/>
          <w:szCs w:val="1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
        <w:gridCol w:w="4109"/>
        <w:gridCol w:w="2324"/>
        <w:gridCol w:w="2494"/>
      </w:tblGrid>
      <w:tr w:rsidR="00FB2E68" w:rsidRPr="002026DC" w:rsidTr="00773F7A">
        <w:tc>
          <w:tcPr>
            <w:tcW w:w="510" w:type="dxa"/>
            <w:tcBorders>
              <w:top w:val="single" w:sz="4" w:space="0" w:color="auto"/>
              <w:left w:val="single" w:sz="4" w:space="0" w:color="auto"/>
              <w:bottom w:val="single" w:sz="4" w:space="0" w:color="auto"/>
              <w:right w:val="single" w:sz="4" w:space="0" w:color="auto"/>
            </w:tcBorders>
          </w:tcPr>
          <w:p w:rsidR="00FB2E68" w:rsidRPr="002026DC" w:rsidRDefault="00FB2E68" w:rsidP="00C3696D">
            <w:pPr>
              <w:jc w:val="center"/>
              <w:rPr>
                <w:sz w:val="18"/>
                <w:szCs w:val="18"/>
              </w:rPr>
            </w:pPr>
            <w:r w:rsidRPr="002026DC">
              <w:rPr>
                <w:sz w:val="18"/>
                <w:szCs w:val="18"/>
              </w:rPr>
              <w:t>№</w:t>
            </w:r>
          </w:p>
        </w:tc>
        <w:tc>
          <w:tcPr>
            <w:tcW w:w="4109" w:type="dxa"/>
            <w:tcBorders>
              <w:top w:val="single" w:sz="4" w:space="0" w:color="auto"/>
              <w:left w:val="single" w:sz="4" w:space="0" w:color="auto"/>
              <w:bottom w:val="single" w:sz="4" w:space="0" w:color="auto"/>
              <w:right w:val="single" w:sz="4" w:space="0" w:color="auto"/>
            </w:tcBorders>
          </w:tcPr>
          <w:p w:rsidR="00FB2E68" w:rsidRPr="002026DC" w:rsidRDefault="00FB2E68" w:rsidP="00C3696D">
            <w:pPr>
              <w:jc w:val="center"/>
              <w:rPr>
                <w:sz w:val="18"/>
                <w:szCs w:val="18"/>
              </w:rPr>
            </w:pPr>
            <w:r w:rsidRPr="002026DC">
              <w:rPr>
                <w:sz w:val="18"/>
                <w:szCs w:val="18"/>
              </w:rPr>
              <w:t>Фамилия, имя, отчество</w:t>
            </w:r>
          </w:p>
        </w:tc>
        <w:tc>
          <w:tcPr>
            <w:tcW w:w="2324" w:type="dxa"/>
            <w:tcBorders>
              <w:top w:val="single" w:sz="4" w:space="0" w:color="auto"/>
              <w:left w:val="single" w:sz="4" w:space="0" w:color="auto"/>
              <w:bottom w:val="single" w:sz="4" w:space="0" w:color="auto"/>
              <w:right w:val="single" w:sz="4" w:space="0" w:color="auto"/>
            </w:tcBorders>
          </w:tcPr>
          <w:p w:rsidR="00FB2E68" w:rsidRPr="002026DC" w:rsidRDefault="00FB2E68" w:rsidP="00C3696D">
            <w:pPr>
              <w:jc w:val="center"/>
              <w:rPr>
                <w:sz w:val="18"/>
                <w:szCs w:val="18"/>
              </w:rPr>
            </w:pPr>
            <w:r w:rsidRPr="002026DC">
              <w:rPr>
                <w:sz w:val="18"/>
                <w:szCs w:val="18"/>
              </w:rPr>
              <w:t>Степень родства</w:t>
            </w:r>
          </w:p>
        </w:tc>
        <w:tc>
          <w:tcPr>
            <w:tcW w:w="2494" w:type="dxa"/>
            <w:tcBorders>
              <w:top w:val="single" w:sz="4" w:space="0" w:color="auto"/>
              <w:left w:val="single" w:sz="4" w:space="0" w:color="auto"/>
              <w:bottom w:val="single" w:sz="4" w:space="0" w:color="auto"/>
              <w:right w:val="single" w:sz="4" w:space="0" w:color="auto"/>
            </w:tcBorders>
          </w:tcPr>
          <w:p w:rsidR="00FB2E68" w:rsidRPr="002026DC" w:rsidRDefault="00FB2E68" w:rsidP="00C3696D">
            <w:pPr>
              <w:jc w:val="center"/>
              <w:rPr>
                <w:sz w:val="18"/>
                <w:szCs w:val="18"/>
              </w:rPr>
            </w:pPr>
            <w:r w:rsidRPr="002026DC">
              <w:rPr>
                <w:sz w:val="18"/>
                <w:szCs w:val="18"/>
              </w:rPr>
              <w:t>Число, месяц, дата рождения</w:t>
            </w:r>
          </w:p>
        </w:tc>
      </w:tr>
      <w:tr w:rsidR="00FB2E68" w:rsidRPr="002026DC" w:rsidTr="00773F7A">
        <w:tc>
          <w:tcPr>
            <w:tcW w:w="510" w:type="dxa"/>
            <w:tcBorders>
              <w:top w:val="single" w:sz="4" w:space="0" w:color="auto"/>
              <w:left w:val="single" w:sz="4" w:space="0" w:color="auto"/>
              <w:bottom w:val="single" w:sz="4" w:space="0" w:color="auto"/>
              <w:right w:val="single" w:sz="4" w:space="0" w:color="auto"/>
            </w:tcBorders>
          </w:tcPr>
          <w:p w:rsidR="00FB2E68" w:rsidRPr="002026DC" w:rsidRDefault="00FB2E68" w:rsidP="00C3696D">
            <w:pPr>
              <w:jc w:val="both"/>
              <w:rPr>
                <w:sz w:val="18"/>
                <w:szCs w:val="18"/>
              </w:rPr>
            </w:pPr>
          </w:p>
        </w:tc>
        <w:tc>
          <w:tcPr>
            <w:tcW w:w="4109" w:type="dxa"/>
            <w:tcBorders>
              <w:top w:val="single" w:sz="4" w:space="0" w:color="auto"/>
              <w:left w:val="single" w:sz="4" w:space="0" w:color="auto"/>
              <w:bottom w:val="single" w:sz="4" w:space="0" w:color="auto"/>
              <w:right w:val="single" w:sz="4" w:space="0" w:color="auto"/>
            </w:tcBorders>
          </w:tcPr>
          <w:p w:rsidR="00FB2E68" w:rsidRPr="002026DC" w:rsidRDefault="00FB2E68" w:rsidP="00C3696D">
            <w:pPr>
              <w:jc w:val="both"/>
              <w:rPr>
                <w:sz w:val="18"/>
                <w:szCs w:val="18"/>
              </w:rPr>
            </w:pPr>
          </w:p>
        </w:tc>
        <w:tc>
          <w:tcPr>
            <w:tcW w:w="2324" w:type="dxa"/>
            <w:tcBorders>
              <w:top w:val="single" w:sz="4" w:space="0" w:color="auto"/>
              <w:left w:val="single" w:sz="4" w:space="0" w:color="auto"/>
              <w:bottom w:val="single" w:sz="4" w:space="0" w:color="auto"/>
              <w:right w:val="single" w:sz="4" w:space="0" w:color="auto"/>
            </w:tcBorders>
          </w:tcPr>
          <w:p w:rsidR="00FB2E68" w:rsidRPr="002026DC" w:rsidRDefault="00FB2E68" w:rsidP="00C3696D">
            <w:pPr>
              <w:jc w:val="both"/>
              <w:rPr>
                <w:sz w:val="18"/>
                <w:szCs w:val="18"/>
              </w:rPr>
            </w:pPr>
          </w:p>
        </w:tc>
        <w:tc>
          <w:tcPr>
            <w:tcW w:w="2494" w:type="dxa"/>
            <w:tcBorders>
              <w:top w:val="single" w:sz="4" w:space="0" w:color="auto"/>
              <w:left w:val="single" w:sz="4" w:space="0" w:color="auto"/>
              <w:bottom w:val="single" w:sz="4" w:space="0" w:color="auto"/>
              <w:right w:val="single" w:sz="4" w:space="0" w:color="auto"/>
            </w:tcBorders>
          </w:tcPr>
          <w:p w:rsidR="00FB2E68" w:rsidRPr="002026DC" w:rsidRDefault="00FB2E68" w:rsidP="00C3696D">
            <w:pPr>
              <w:jc w:val="both"/>
              <w:rPr>
                <w:sz w:val="18"/>
                <w:szCs w:val="18"/>
              </w:rPr>
            </w:pPr>
          </w:p>
        </w:tc>
      </w:tr>
      <w:tr w:rsidR="00FB2E68" w:rsidRPr="002026DC" w:rsidTr="00773F7A">
        <w:tc>
          <w:tcPr>
            <w:tcW w:w="510" w:type="dxa"/>
            <w:tcBorders>
              <w:top w:val="single" w:sz="4" w:space="0" w:color="auto"/>
              <w:left w:val="single" w:sz="4" w:space="0" w:color="auto"/>
              <w:bottom w:val="single" w:sz="4" w:space="0" w:color="auto"/>
              <w:right w:val="single" w:sz="4" w:space="0" w:color="auto"/>
            </w:tcBorders>
          </w:tcPr>
          <w:p w:rsidR="00FB2E68" w:rsidRPr="002026DC" w:rsidRDefault="00FB2E68" w:rsidP="00C3696D">
            <w:pPr>
              <w:jc w:val="both"/>
              <w:rPr>
                <w:sz w:val="18"/>
                <w:szCs w:val="18"/>
              </w:rPr>
            </w:pPr>
          </w:p>
        </w:tc>
        <w:tc>
          <w:tcPr>
            <w:tcW w:w="4109" w:type="dxa"/>
            <w:tcBorders>
              <w:top w:val="single" w:sz="4" w:space="0" w:color="auto"/>
              <w:left w:val="single" w:sz="4" w:space="0" w:color="auto"/>
              <w:bottom w:val="single" w:sz="4" w:space="0" w:color="auto"/>
              <w:right w:val="single" w:sz="4" w:space="0" w:color="auto"/>
            </w:tcBorders>
          </w:tcPr>
          <w:p w:rsidR="00FB2E68" w:rsidRPr="002026DC" w:rsidRDefault="00FB2E68" w:rsidP="00C3696D">
            <w:pPr>
              <w:jc w:val="both"/>
              <w:rPr>
                <w:sz w:val="18"/>
                <w:szCs w:val="18"/>
              </w:rPr>
            </w:pPr>
          </w:p>
        </w:tc>
        <w:tc>
          <w:tcPr>
            <w:tcW w:w="2324" w:type="dxa"/>
            <w:tcBorders>
              <w:top w:val="single" w:sz="4" w:space="0" w:color="auto"/>
              <w:left w:val="single" w:sz="4" w:space="0" w:color="auto"/>
              <w:bottom w:val="single" w:sz="4" w:space="0" w:color="auto"/>
              <w:right w:val="single" w:sz="4" w:space="0" w:color="auto"/>
            </w:tcBorders>
          </w:tcPr>
          <w:p w:rsidR="00FB2E68" w:rsidRPr="002026DC" w:rsidRDefault="00FB2E68" w:rsidP="00C3696D">
            <w:pPr>
              <w:jc w:val="both"/>
              <w:rPr>
                <w:sz w:val="18"/>
                <w:szCs w:val="18"/>
              </w:rPr>
            </w:pPr>
          </w:p>
        </w:tc>
        <w:tc>
          <w:tcPr>
            <w:tcW w:w="2494" w:type="dxa"/>
            <w:tcBorders>
              <w:top w:val="single" w:sz="4" w:space="0" w:color="auto"/>
              <w:left w:val="single" w:sz="4" w:space="0" w:color="auto"/>
              <w:bottom w:val="single" w:sz="4" w:space="0" w:color="auto"/>
              <w:right w:val="single" w:sz="4" w:space="0" w:color="auto"/>
            </w:tcBorders>
          </w:tcPr>
          <w:p w:rsidR="00FB2E68" w:rsidRPr="002026DC" w:rsidRDefault="00FB2E68" w:rsidP="00C3696D">
            <w:pPr>
              <w:jc w:val="both"/>
              <w:rPr>
                <w:sz w:val="18"/>
                <w:szCs w:val="18"/>
              </w:rPr>
            </w:pPr>
          </w:p>
        </w:tc>
      </w:tr>
    </w:tbl>
    <w:p w:rsidR="00FB2E68" w:rsidRPr="002026DC" w:rsidRDefault="00FB2E68" w:rsidP="00C3696D">
      <w:pPr>
        <w:jc w:val="both"/>
        <w:rPr>
          <w:sz w:val="18"/>
          <w:szCs w:val="18"/>
        </w:rPr>
      </w:pPr>
    </w:p>
    <w:p w:rsidR="00FB2E68" w:rsidRPr="002026DC" w:rsidRDefault="00FB2E68" w:rsidP="00C3696D">
      <w:pPr>
        <w:jc w:val="both"/>
        <w:rPr>
          <w:sz w:val="18"/>
          <w:szCs w:val="18"/>
        </w:rPr>
      </w:pPr>
      <w:r w:rsidRPr="002026DC">
        <w:rPr>
          <w:sz w:val="18"/>
          <w:szCs w:val="18"/>
        </w:rPr>
        <w:t>К заявлению прилагаю документы:</w:t>
      </w:r>
    </w:p>
    <w:p w:rsidR="00FB2E68" w:rsidRPr="002026DC" w:rsidRDefault="00FB2E68" w:rsidP="00C3696D">
      <w:pPr>
        <w:jc w:val="both"/>
        <w:rPr>
          <w:sz w:val="18"/>
          <w:szCs w:val="18"/>
        </w:rPr>
      </w:pPr>
      <w:r w:rsidRPr="002026DC">
        <w:rPr>
          <w:sz w:val="18"/>
          <w:szCs w:val="18"/>
        </w:rPr>
        <w:t>1. ________________________________________________________________</w:t>
      </w:r>
    </w:p>
    <w:p w:rsidR="00FB2E68" w:rsidRPr="002026DC" w:rsidRDefault="00FB2E68" w:rsidP="00C3696D">
      <w:pPr>
        <w:jc w:val="both"/>
        <w:rPr>
          <w:sz w:val="18"/>
          <w:szCs w:val="18"/>
        </w:rPr>
      </w:pPr>
      <w:r w:rsidRPr="002026DC">
        <w:rPr>
          <w:sz w:val="18"/>
          <w:szCs w:val="18"/>
        </w:rPr>
        <w:t>2. ________________________________________________________________</w:t>
      </w:r>
    </w:p>
    <w:p w:rsidR="00FB2E68" w:rsidRPr="002026DC" w:rsidRDefault="00FB2E68" w:rsidP="00C3696D">
      <w:pPr>
        <w:jc w:val="both"/>
        <w:rPr>
          <w:sz w:val="18"/>
          <w:szCs w:val="18"/>
        </w:rPr>
      </w:pPr>
      <w:r w:rsidRPr="002026DC">
        <w:rPr>
          <w:sz w:val="18"/>
          <w:szCs w:val="18"/>
        </w:rPr>
        <w:t>3. ________________________________________________________________</w:t>
      </w:r>
    </w:p>
    <w:p w:rsidR="00FB2E68" w:rsidRPr="002026DC" w:rsidRDefault="00FB2E68" w:rsidP="00C3696D">
      <w:pPr>
        <w:jc w:val="both"/>
        <w:rPr>
          <w:sz w:val="18"/>
          <w:szCs w:val="18"/>
        </w:rPr>
      </w:pPr>
      <w:r w:rsidRPr="002026DC">
        <w:rPr>
          <w:sz w:val="18"/>
          <w:szCs w:val="18"/>
        </w:rPr>
        <w:t>4. ________________________________________________________________</w:t>
      </w:r>
    </w:p>
    <w:p w:rsidR="00FB2E68" w:rsidRPr="002026DC" w:rsidRDefault="00FB2E68" w:rsidP="00C3696D">
      <w:pPr>
        <w:jc w:val="both"/>
        <w:rPr>
          <w:sz w:val="18"/>
          <w:szCs w:val="18"/>
        </w:rPr>
      </w:pPr>
      <w:r w:rsidRPr="002026DC">
        <w:rPr>
          <w:sz w:val="18"/>
          <w:szCs w:val="18"/>
        </w:rPr>
        <w:t>5. ________________________________________________________________</w:t>
      </w:r>
    </w:p>
    <w:p w:rsidR="00FB2E68" w:rsidRPr="002026DC" w:rsidRDefault="00FB2E68" w:rsidP="00C3696D">
      <w:pPr>
        <w:jc w:val="both"/>
        <w:rPr>
          <w:sz w:val="18"/>
          <w:szCs w:val="18"/>
        </w:rPr>
      </w:pPr>
      <w:r w:rsidRPr="002026DC">
        <w:rPr>
          <w:sz w:val="18"/>
          <w:szCs w:val="18"/>
        </w:rPr>
        <w:t>6. ________________________________________________________________</w:t>
      </w:r>
    </w:p>
    <w:p w:rsidR="00FB2E68" w:rsidRPr="002026DC" w:rsidRDefault="00FB2E68" w:rsidP="00C3696D">
      <w:pPr>
        <w:jc w:val="both"/>
        <w:rPr>
          <w:sz w:val="18"/>
          <w:szCs w:val="18"/>
        </w:rPr>
      </w:pPr>
    </w:p>
    <w:p w:rsidR="00FB2E68" w:rsidRPr="002026DC" w:rsidRDefault="00FB2E68" w:rsidP="00C3696D">
      <w:pPr>
        <w:jc w:val="both"/>
        <w:rPr>
          <w:sz w:val="18"/>
          <w:szCs w:val="18"/>
        </w:rPr>
      </w:pPr>
      <w:r w:rsidRPr="002026DC">
        <w:rPr>
          <w:sz w:val="18"/>
          <w:szCs w:val="18"/>
        </w:rPr>
        <w:t xml:space="preserve">Даю (даем) свое согласие на обработку </w:t>
      </w:r>
      <w:proofErr w:type="spellStart"/>
      <w:r w:rsidRPr="002026DC">
        <w:rPr>
          <w:sz w:val="18"/>
          <w:szCs w:val="18"/>
        </w:rPr>
        <w:t>наймодателем</w:t>
      </w:r>
      <w:proofErr w:type="spellEnd"/>
      <w:r w:rsidRPr="002026DC">
        <w:rPr>
          <w:sz w:val="18"/>
          <w:szCs w:val="18"/>
        </w:rPr>
        <w:t xml:space="preserve"> своих персональных данных,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с целью выполнения всех действий, необходимых для учета данного заявления.</w:t>
      </w:r>
    </w:p>
    <w:p w:rsidR="00FB2E68" w:rsidRPr="002026DC" w:rsidRDefault="00FB2E68" w:rsidP="00C3696D">
      <w:pPr>
        <w:jc w:val="both"/>
        <w:rPr>
          <w:sz w:val="18"/>
          <w:szCs w:val="18"/>
        </w:rPr>
      </w:pPr>
      <w:r w:rsidRPr="002026DC">
        <w:rPr>
          <w:sz w:val="18"/>
          <w:szCs w:val="18"/>
        </w:rPr>
        <w:t>Прошу направлять мне уведомления на указанный выше почтовый адрес, на адрес электронной почты __________________ (нужное подчеркнуть).</w:t>
      </w:r>
    </w:p>
    <w:p w:rsidR="00FB2E68" w:rsidRPr="002026DC" w:rsidRDefault="00FB2E68" w:rsidP="00C3696D">
      <w:pPr>
        <w:jc w:val="center"/>
        <w:rPr>
          <w:sz w:val="18"/>
          <w:szCs w:val="18"/>
        </w:rPr>
      </w:pPr>
      <w:r w:rsidRPr="002026DC">
        <w:rPr>
          <w:sz w:val="18"/>
          <w:szCs w:val="18"/>
        </w:rPr>
        <w:t>Подписи заявителя и совершеннолетних членов семьи:</w:t>
      </w:r>
    </w:p>
    <w:p w:rsidR="00FB2E68" w:rsidRPr="002026DC" w:rsidRDefault="00FB2E68" w:rsidP="00C3696D">
      <w:pPr>
        <w:jc w:val="both"/>
        <w:rPr>
          <w:sz w:val="18"/>
          <w:szCs w:val="18"/>
        </w:rPr>
      </w:pPr>
      <w:r w:rsidRPr="002026DC">
        <w:rPr>
          <w:sz w:val="18"/>
          <w:szCs w:val="18"/>
        </w:rPr>
        <w:t>__________________________            ______________________</w:t>
      </w:r>
    </w:p>
    <w:p w:rsidR="00FB2E68" w:rsidRPr="002026DC" w:rsidRDefault="00FB2E68" w:rsidP="00C3696D">
      <w:pPr>
        <w:jc w:val="both"/>
        <w:rPr>
          <w:sz w:val="18"/>
          <w:szCs w:val="18"/>
        </w:rPr>
      </w:pPr>
      <w:r w:rsidRPr="002026DC">
        <w:rPr>
          <w:sz w:val="18"/>
          <w:szCs w:val="18"/>
        </w:rPr>
        <w:t xml:space="preserve">                (Ф.И.О. </w:t>
      </w:r>
      <w:proofErr w:type="gramStart"/>
      <w:r w:rsidRPr="002026DC">
        <w:rPr>
          <w:sz w:val="18"/>
          <w:szCs w:val="18"/>
        </w:rPr>
        <w:t xml:space="preserve">заявителя)   </w:t>
      </w:r>
      <w:proofErr w:type="gramEnd"/>
      <w:r w:rsidRPr="002026DC">
        <w:rPr>
          <w:sz w:val="18"/>
          <w:szCs w:val="18"/>
        </w:rPr>
        <w:t xml:space="preserve">                   (подпись, дата)</w:t>
      </w:r>
    </w:p>
    <w:p w:rsidR="00FB2E68" w:rsidRPr="002026DC" w:rsidRDefault="00FB2E68" w:rsidP="00C3696D">
      <w:pPr>
        <w:jc w:val="both"/>
        <w:rPr>
          <w:sz w:val="18"/>
          <w:szCs w:val="18"/>
        </w:rPr>
      </w:pPr>
      <w:r w:rsidRPr="002026DC">
        <w:rPr>
          <w:sz w:val="18"/>
          <w:szCs w:val="18"/>
        </w:rPr>
        <w:t>__________________________            ______________________</w:t>
      </w:r>
    </w:p>
    <w:p w:rsidR="00FB2E68" w:rsidRPr="002026DC" w:rsidRDefault="00FB2E68" w:rsidP="00C3696D">
      <w:pPr>
        <w:jc w:val="both"/>
        <w:rPr>
          <w:sz w:val="18"/>
          <w:szCs w:val="18"/>
        </w:rPr>
      </w:pPr>
      <w:r w:rsidRPr="002026DC">
        <w:rPr>
          <w:sz w:val="18"/>
          <w:szCs w:val="18"/>
        </w:rPr>
        <w:t xml:space="preserve">                (Ф.И.О. </w:t>
      </w:r>
      <w:proofErr w:type="gramStart"/>
      <w:r w:rsidRPr="002026DC">
        <w:rPr>
          <w:sz w:val="18"/>
          <w:szCs w:val="18"/>
        </w:rPr>
        <w:t xml:space="preserve">заявителя)   </w:t>
      </w:r>
      <w:proofErr w:type="gramEnd"/>
      <w:r w:rsidRPr="002026DC">
        <w:rPr>
          <w:sz w:val="18"/>
          <w:szCs w:val="18"/>
        </w:rPr>
        <w:t xml:space="preserve">                   (подпись, дата)</w:t>
      </w:r>
    </w:p>
    <w:p w:rsidR="00FB2E68" w:rsidRPr="002026DC" w:rsidRDefault="00FB2E68" w:rsidP="00C3696D">
      <w:pPr>
        <w:jc w:val="both"/>
        <w:rPr>
          <w:sz w:val="18"/>
          <w:szCs w:val="18"/>
        </w:rPr>
      </w:pPr>
      <w:r w:rsidRPr="002026DC">
        <w:rPr>
          <w:sz w:val="18"/>
          <w:szCs w:val="18"/>
        </w:rPr>
        <w:t>__________________________           ______________________</w:t>
      </w:r>
    </w:p>
    <w:p w:rsidR="00FB2E68" w:rsidRPr="002026DC" w:rsidRDefault="00FB2E68" w:rsidP="00C3696D">
      <w:pPr>
        <w:jc w:val="both"/>
        <w:rPr>
          <w:sz w:val="18"/>
          <w:szCs w:val="18"/>
        </w:rPr>
      </w:pPr>
      <w:r w:rsidRPr="002026DC">
        <w:rPr>
          <w:sz w:val="18"/>
          <w:szCs w:val="18"/>
        </w:rPr>
        <w:t xml:space="preserve">                (Ф.И.О. </w:t>
      </w:r>
      <w:proofErr w:type="gramStart"/>
      <w:r w:rsidRPr="002026DC">
        <w:rPr>
          <w:sz w:val="18"/>
          <w:szCs w:val="18"/>
        </w:rPr>
        <w:t xml:space="preserve">заявителя)   </w:t>
      </w:r>
      <w:proofErr w:type="gramEnd"/>
      <w:r w:rsidRPr="002026DC">
        <w:rPr>
          <w:sz w:val="18"/>
          <w:szCs w:val="18"/>
        </w:rPr>
        <w:t xml:space="preserve">                   (подпись, дата)</w:t>
      </w:r>
    </w:p>
    <w:p w:rsidR="00FB2E68" w:rsidRPr="002026DC" w:rsidRDefault="00FB2E68" w:rsidP="00C3696D">
      <w:pPr>
        <w:jc w:val="both"/>
        <w:rPr>
          <w:sz w:val="18"/>
          <w:szCs w:val="18"/>
        </w:rPr>
      </w:pPr>
      <w:r w:rsidRPr="002026DC">
        <w:rPr>
          <w:sz w:val="18"/>
          <w:szCs w:val="18"/>
        </w:rPr>
        <w:t>__________________________           ______________________</w:t>
      </w:r>
    </w:p>
    <w:p w:rsidR="00FB2E68" w:rsidRPr="002026DC" w:rsidRDefault="00FB2E68" w:rsidP="00C3696D">
      <w:pPr>
        <w:jc w:val="both"/>
        <w:rPr>
          <w:sz w:val="18"/>
          <w:szCs w:val="18"/>
        </w:rPr>
      </w:pPr>
      <w:r w:rsidRPr="002026DC">
        <w:rPr>
          <w:sz w:val="18"/>
          <w:szCs w:val="18"/>
        </w:rPr>
        <w:t xml:space="preserve">                (Ф.И.О. </w:t>
      </w:r>
      <w:proofErr w:type="gramStart"/>
      <w:r w:rsidRPr="002026DC">
        <w:rPr>
          <w:sz w:val="18"/>
          <w:szCs w:val="18"/>
        </w:rPr>
        <w:t xml:space="preserve">заявителя)   </w:t>
      </w:r>
      <w:proofErr w:type="gramEnd"/>
      <w:r w:rsidRPr="002026DC">
        <w:rPr>
          <w:sz w:val="18"/>
          <w:szCs w:val="18"/>
        </w:rPr>
        <w:t xml:space="preserve">                   (подпись, дата)</w:t>
      </w:r>
    </w:p>
    <w:p w:rsidR="00FB2E68" w:rsidRPr="002026DC" w:rsidRDefault="00FB2E68" w:rsidP="00C3696D">
      <w:pPr>
        <w:jc w:val="both"/>
        <w:rPr>
          <w:sz w:val="18"/>
          <w:szCs w:val="18"/>
        </w:rPr>
      </w:pPr>
      <w:r w:rsidRPr="002026DC">
        <w:rPr>
          <w:sz w:val="18"/>
          <w:szCs w:val="18"/>
        </w:rPr>
        <w:t>__________________________           ______________________</w:t>
      </w:r>
    </w:p>
    <w:p w:rsidR="003B6C91" w:rsidRPr="002026DC" w:rsidRDefault="00FB2E68" w:rsidP="00C3696D">
      <w:pPr>
        <w:jc w:val="both"/>
        <w:rPr>
          <w:sz w:val="18"/>
          <w:szCs w:val="18"/>
        </w:rPr>
      </w:pPr>
      <w:r w:rsidRPr="002026DC">
        <w:rPr>
          <w:sz w:val="18"/>
          <w:szCs w:val="18"/>
        </w:rPr>
        <w:t xml:space="preserve">                (Ф.И.О. </w:t>
      </w:r>
      <w:proofErr w:type="gramStart"/>
      <w:r w:rsidRPr="002026DC">
        <w:rPr>
          <w:sz w:val="18"/>
          <w:szCs w:val="18"/>
        </w:rPr>
        <w:t xml:space="preserve">заявителя)   </w:t>
      </w:r>
      <w:proofErr w:type="gramEnd"/>
      <w:r w:rsidRPr="002026DC">
        <w:rPr>
          <w:sz w:val="18"/>
          <w:szCs w:val="18"/>
        </w:rPr>
        <w:t xml:space="preserve">                   (подпись, дата)</w:t>
      </w:r>
    </w:p>
    <w:p w:rsidR="00B65EB7" w:rsidRPr="002026DC" w:rsidRDefault="00B65EB7" w:rsidP="00C3696D">
      <w:pPr>
        <w:jc w:val="right"/>
        <w:rPr>
          <w:sz w:val="18"/>
          <w:szCs w:val="18"/>
        </w:rPr>
      </w:pPr>
      <w:r>
        <w:rPr>
          <w:sz w:val="18"/>
          <w:szCs w:val="18"/>
        </w:rPr>
        <w:t>При</w:t>
      </w:r>
      <w:r w:rsidRPr="002026DC">
        <w:rPr>
          <w:sz w:val="18"/>
          <w:szCs w:val="18"/>
        </w:rPr>
        <w:t>ложение № 2</w:t>
      </w:r>
    </w:p>
    <w:p w:rsidR="00B65EB7" w:rsidRPr="002026DC" w:rsidRDefault="00B65EB7" w:rsidP="00C3696D">
      <w:pPr>
        <w:jc w:val="right"/>
        <w:rPr>
          <w:sz w:val="18"/>
          <w:szCs w:val="18"/>
        </w:rPr>
      </w:pPr>
      <w:r w:rsidRPr="002026DC">
        <w:rPr>
          <w:sz w:val="18"/>
          <w:szCs w:val="18"/>
        </w:rPr>
        <w:t>к Порядку</w:t>
      </w:r>
    </w:p>
    <w:p w:rsidR="00B65EB7" w:rsidRPr="002026DC" w:rsidRDefault="00B65EB7" w:rsidP="00C3696D">
      <w:pPr>
        <w:jc w:val="right"/>
        <w:rPr>
          <w:sz w:val="18"/>
          <w:szCs w:val="18"/>
        </w:rPr>
      </w:pPr>
    </w:p>
    <w:p w:rsidR="00B65EB7" w:rsidRPr="002026DC" w:rsidRDefault="00B65EB7" w:rsidP="00C3696D">
      <w:pPr>
        <w:jc w:val="center"/>
        <w:rPr>
          <w:b/>
          <w:sz w:val="18"/>
          <w:szCs w:val="18"/>
        </w:rPr>
      </w:pPr>
      <w:r w:rsidRPr="002026DC">
        <w:rPr>
          <w:b/>
          <w:sz w:val="18"/>
          <w:szCs w:val="18"/>
        </w:rPr>
        <w:t>Форма реестра граждан, подавших заявление о предоставлении жилых помещений по договорам найма жилых помещений жилищного фонда социального использования</w:t>
      </w:r>
    </w:p>
    <w:p w:rsidR="00B65EB7" w:rsidRPr="002026DC" w:rsidRDefault="00B65EB7" w:rsidP="00C3696D">
      <w:pPr>
        <w:jc w:val="center"/>
        <w:rPr>
          <w:sz w:val="18"/>
          <w:szCs w:val="18"/>
        </w:rPr>
      </w:pPr>
    </w:p>
    <w:p w:rsidR="00B65EB7" w:rsidRPr="002026DC" w:rsidRDefault="00B65EB7" w:rsidP="00C3696D">
      <w:pPr>
        <w:jc w:val="center"/>
        <w:rPr>
          <w:sz w:val="18"/>
          <w:szCs w:val="18"/>
        </w:rPr>
      </w:pPr>
      <w:r w:rsidRPr="002026DC">
        <w:rPr>
          <w:sz w:val="18"/>
          <w:szCs w:val="18"/>
        </w:rPr>
        <w:t>Реестр граждан, подавших заявление о предоставлении жилых помещений по договорам найма жилых помещений жилищного фонда социального использования</w:t>
      </w:r>
    </w:p>
    <w:p w:rsidR="00B65EB7" w:rsidRPr="002026DC" w:rsidRDefault="00B65EB7" w:rsidP="00C3696D">
      <w:pPr>
        <w:jc w:val="center"/>
        <w:rPr>
          <w:sz w:val="18"/>
          <w:szCs w:val="18"/>
        </w:rPr>
      </w:pPr>
      <w:r w:rsidRPr="002026DC">
        <w:rPr>
          <w:sz w:val="18"/>
          <w:szCs w:val="18"/>
        </w:rPr>
        <w:t>_____________________________________________________</w:t>
      </w:r>
    </w:p>
    <w:p w:rsidR="00B65EB7" w:rsidRPr="002026DC" w:rsidRDefault="00B65EB7" w:rsidP="00C3696D">
      <w:pPr>
        <w:jc w:val="center"/>
        <w:rPr>
          <w:sz w:val="18"/>
          <w:szCs w:val="18"/>
        </w:rPr>
      </w:pPr>
      <w:r w:rsidRPr="002026DC">
        <w:rPr>
          <w:sz w:val="18"/>
          <w:szCs w:val="18"/>
        </w:rPr>
        <w:t xml:space="preserve">(наименование </w:t>
      </w:r>
      <w:proofErr w:type="spellStart"/>
      <w:r w:rsidRPr="002026DC">
        <w:rPr>
          <w:sz w:val="18"/>
          <w:szCs w:val="18"/>
        </w:rPr>
        <w:t>наймодателя</w:t>
      </w:r>
      <w:proofErr w:type="spellEnd"/>
      <w:r w:rsidRPr="002026DC">
        <w:rPr>
          <w:sz w:val="18"/>
          <w:szCs w:val="18"/>
        </w:rPr>
        <w:t>)</w:t>
      </w:r>
    </w:p>
    <w:p w:rsidR="00B65EB7" w:rsidRPr="002026DC" w:rsidRDefault="00B65EB7" w:rsidP="00C3696D">
      <w:pPr>
        <w:jc w:val="both"/>
        <w:rPr>
          <w:sz w:val="18"/>
          <w:szCs w:val="18"/>
        </w:rPr>
      </w:pPr>
    </w:p>
    <w:p w:rsidR="00B65EB7" w:rsidRPr="002026DC" w:rsidRDefault="00B65EB7" w:rsidP="00C3696D">
      <w:pPr>
        <w:jc w:val="both"/>
        <w:rPr>
          <w:sz w:val="18"/>
          <w:szCs w:val="18"/>
        </w:rPr>
      </w:pPr>
      <w:r w:rsidRPr="002026DC">
        <w:rPr>
          <w:sz w:val="18"/>
          <w:szCs w:val="18"/>
        </w:rPr>
        <w:t>Начат «____» __________________ 20 ____ г.</w:t>
      </w:r>
    </w:p>
    <w:p w:rsidR="00B65EB7" w:rsidRPr="002026DC" w:rsidRDefault="00B65EB7" w:rsidP="00C3696D">
      <w:pPr>
        <w:jc w:val="both"/>
        <w:rPr>
          <w:sz w:val="18"/>
          <w:szCs w:val="18"/>
        </w:rPr>
      </w:pPr>
      <w:r w:rsidRPr="002026DC">
        <w:rPr>
          <w:sz w:val="18"/>
          <w:szCs w:val="18"/>
        </w:rPr>
        <w:t>Окончен «____» ________________ 20 ____ г.</w:t>
      </w:r>
    </w:p>
    <w:p w:rsidR="003B6C91" w:rsidRPr="002026DC" w:rsidRDefault="003B6C91" w:rsidP="00C3696D">
      <w:pPr>
        <w:jc w:val="both"/>
        <w:rPr>
          <w:sz w:val="18"/>
          <w:szCs w:val="18"/>
        </w:rPr>
      </w:pPr>
    </w:p>
    <w:tbl>
      <w:tblPr>
        <w:tblW w:w="9572" w:type="dxa"/>
        <w:tblInd w:w="62" w:type="dxa"/>
        <w:tblLayout w:type="fixed"/>
        <w:tblCellMar>
          <w:top w:w="102" w:type="dxa"/>
          <w:left w:w="62" w:type="dxa"/>
          <w:bottom w:w="102" w:type="dxa"/>
          <w:right w:w="62" w:type="dxa"/>
        </w:tblCellMar>
        <w:tblLook w:val="0000" w:firstRow="0" w:lastRow="0" w:firstColumn="0" w:lastColumn="0" w:noHBand="0" w:noVBand="0"/>
      </w:tblPr>
      <w:tblGrid>
        <w:gridCol w:w="426"/>
        <w:gridCol w:w="850"/>
        <w:gridCol w:w="1209"/>
        <w:gridCol w:w="992"/>
        <w:gridCol w:w="709"/>
        <w:gridCol w:w="1559"/>
        <w:gridCol w:w="1134"/>
        <w:gridCol w:w="1134"/>
        <w:gridCol w:w="1559"/>
      </w:tblGrid>
      <w:tr w:rsidR="0043052F" w:rsidRPr="002026DC" w:rsidTr="00773F7A">
        <w:tc>
          <w:tcPr>
            <w:tcW w:w="426" w:type="dxa"/>
            <w:vMerge w:val="restart"/>
            <w:tcBorders>
              <w:top w:val="single" w:sz="4" w:space="0" w:color="auto"/>
              <w:left w:val="single" w:sz="4" w:space="0" w:color="auto"/>
              <w:bottom w:val="single" w:sz="4" w:space="0" w:color="auto"/>
              <w:right w:val="single" w:sz="4" w:space="0" w:color="auto"/>
            </w:tcBorders>
          </w:tcPr>
          <w:p w:rsidR="0043052F" w:rsidRPr="002026DC" w:rsidRDefault="0043052F" w:rsidP="00C3696D">
            <w:pPr>
              <w:jc w:val="center"/>
              <w:rPr>
                <w:sz w:val="18"/>
                <w:szCs w:val="18"/>
              </w:rPr>
            </w:pPr>
            <w:r w:rsidRPr="002026DC">
              <w:rPr>
                <w:sz w:val="18"/>
                <w:szCs w:val="18"/>
              </w:rPr>
              <w:t>№ п/п</w:t>
            </w:r>
          </w:p>
        </w:tc>
        <w:tc>
          <w:tcPr>
            <w:tcW w:w="850" w:type="dxa"/>
            <w:vMerge w:val="restart"/>
            <w:tcBorders>
              <w:top w:val="single" w:sz="4" w:space="0" w:color="auto"/>
              <w:left w:val="single" w:sz="4" w:space="0" w:color="auto"/>
              <w:bottom w:val="single" w:sz="4" w:space="0" w:color="auto"/>
              <w:right w:val="single" w:sz="4" w:space="0" w:color="auto"/>
            </w:tcBorders>
          </w:tcPr>
          <w:p w:rsidR="0043052F" w:rsidRPr="002026DC" w:rsidRDefault="0043052F" w:rsidP="00C3696D">
            <w:pPr>
              <w:jc w:val="center"/>
              <w:rPr>
                <w:sz w:val="18"/>
                <w:szCs w:val="18"/>
              </w:rPr>
            </w:pPr>
            <w:r w:rsidRPr="002026DC">
              <w:rPr>
                <w:sz w:val="18"/>
                <w:szCs w:val="18"/>
              </w:rPr>
              <w:t>Дата и время поступления заявления</w:t>
            </w:r>
          </w:p>
        </w:tc>
        <w:tc>
          <w:tcPr>
            <w:tcW w:w="4469" w:type="dxa"/>
            <w:gridSpan w:val="4"/>
            <w:tcBorders>
              <w:top w:val="single" w:sz="4" w:space="0" w:color="auto"/>
              <w:left w:val="single" w:sz="4" w:space="0" w:color="auto"/>
              <w:bottom w:val="single" w:sz="4" w:space="0" w:color="auto"/>
              <w:right w:val="single" w:sz="4" w:space="0" w:color="auto"/>
            </w:tcBorders>
          </w:tcPr>
          <w:p w:rsidR="0043052F" w:rsidRPr="002026DC" w:rsidRDefault="0043052F" w:rsidP="00C3696D">
            <w:pPr>
              <w:jc w:val="center"/>
              <w:rPr>
                <w:sz w:val="18"/>
                <w:szCs w:val="18"/>
              </w:rPr>
            </w:pPr>
            <w:r w:rsidRPr="002026DC">
              <w:rPr>
                <w:sz w:val="18"/>
                <w:szCs w:val="18"/>
              </w:rPr>
              <w:t>Данные о заявителе и членах его семьи</w:t>
            </w:r>
          </w:p>
        </w:tc>
        <w:tc>
          <w:tcPr>
            <w:tcW w:w="1134" w:type="dxa"/>
            <w:vMerge w:val="restart"/>
            <w:tcBorders>
              <w:top w:val="single" w:sz="4" w:space="0" w:color="auto"/>
              <w:left w:val="single" w:sz="4" w:space="0" w:color="auto"/>
              <w:bottom w:val="single" w:sz="4" w:space="0" w:color="auto"/>
              <w:right w:val="single" w:sz="4" w:space="0" w:color="auto"/>
            </w:tcBorders>
          </w:tcPr>
          <w:p w:rsidR="0043052F" w:rsidRPr="002026DC" w:rsidRDefault="0043052F" w:rsidP="00C3696D">
            <w:pPr>
              <w:jc w:val="center"/>
              <w:rPr>
                <w:sz w:val="18"/>
                <w:szCs w:val="18"/>
              </w:rPr>
            </w:pPr>
            <w:r w:rsidRPr="002026DC">
              <w:rPr>
                <w:sz w:val="18"/>
                <w:szCs w:val="18"/>
              </w:rPr>
              <w:t>Время постановки граждан на учет нуждающихся в предоставлении жилых помещений и реквизиты такого решения</w:t>
            </w:r>
          </w:p>
        </w:tc>
        <w:tc>
          <w:tcPr>
            <w:tcW w:w="1134" w:type="dxa"/>
            <w:vMerge w:val="restart"/>
            <w:tcBorders>
              <w:top w:val="single" w:sz="4" w:space="0" w:color="auto"/>
              <w:left w:val="single" w:sz="4" w:space="0" w:color="auto"/>
              <w:bottom w:val="single" w:sz="4" w:space="0" w:color="auto"/>
              <w:right w:val="single" w:sz="4" w:space="0" w:color="auto"/>
            </w:tcBorders>
          </w:tcPr>
          <w:p w:rsidR="0043052F" w:rsidRPr="002026DC" w:rsidRDefault="0043052F" w:rsidP="00C3696D">
            <w:pPr>
              <w:jc w:val="center"/>
              <w:rPr>
                <w:sz w:val="18"/>
                <w:szCs w:val="18"/>
              </w:rPr>
            </w:pPr>
            <w:r w:rsidRPr="002026DC">
              <w:rPr>
                <w:sz w:val="18"/>
                <w:szCs w:val="18"/>
              </w:rPr>
              <w:t>Реквизиты документа, извещающего гражданина о принятом решении</w:t>
            </w:r>
          </w:p>
        </w:tc>
        <w:tc>
          <w:tcPr>
            <w:tcW w:w="1559" w:type="dxa"/>
            <w:vMerge w:val="restart"/>
            <w:tcBorders>
              <w:top w:val="single" w:sz="4" w:space="0" w:color="auto"/>
              <w:left w:val="single" w:sz="4" w:space="0" w:color="auto"/>
              <w:bottom w:val="single" w:sz="4" w:space="0" w:color="auto"/>
              <w:right w:val="single" w:sz="4" w:space="0" w:color="auto"/>
            </w:tcBorders>
          </w:tcPr>
          <w:p w:rsidR="0043052F" w:rsidRPr="002026DC" w:rsidRDefault="0043052F" w:rsidP="00C3696D">
            <w:pPr>
              <w:jc w:val="center"/>
              <w:rPr>
                <w:sz w:val="18"/>
                <w:szCs w:val="18"/>
              </w:rPr>
            </w:pPr>
            <w:r w:rsidRPr="002026DC">
              <w:rPr>
                <w:sz w:val="18"/>
                <w:szCs w:val="18"/>
              </w:rPr>
              <w:t>Сведения о заключении договора найма жилого помещения жилищного фонда социального использования или об отказе в удовлетворении заявления и основаниях отказа</w:t>
            </w:r>
          </w:p>
        </w:tc>
      </w:tr>
      <w:tr w:rsidR="0043052F" w:rsidRPr="002026DC" w:rsidTr="00773F7A">
        <w:tc>
          <w:tcPr>
            <w:tcW w:w="426" w:type="dxa"/>
            <w:vMerge/>
            <w:tcBorders>
              <w:top w:val="single" w:sz="4" w:space="0" w:color="auto"/>
              <w:left w:val="single" w:sz="4" w:space="0" w:color="auto"/>
              <w:bottom w:val="single" w:sz="4" w:space="0" w:color="auto"/>
              <w:right w:val="single" w:sz="4" w:space="0" w:color="auto"/>
            </w:tcBorders>
          </w:tcPr>
          <w:p w:rsidR="0043052F" w:rsidRPr="002026DC" w:rsidRDefault="0043052F" w:rsidP="00C3696D">
            <w:pPr>
              <w:jc w:val="center"/>
              <w:rPr>
                <w:sz w:val="18"/>
                <w:szCs w:val="18"/>
              </w:rPr>
            </w:pPr>
          </w:p>
        </w:tc>
        <w:tc>
          <w:tcPr>
            <w:tcW w:w="850" w:type="dxa"/>
            <w:vMerge/>
            <w:tcBorders>
              <w:top w:val="single" w:sz="4" w:space="0" w:color="auto"/>
              <w:left w:val="single" w:sz="4" w:space="0" w:color="auto"/>
              <w:bottom w:val="single" w:sz="4" w:space="0" w:color="auto"/>
              <w:right w:val="single" w:sz="4" w:space="0" w:color="auto"/>
            </w:tcBorders>
          </w:tcPr>
          <w:p w:rsidR="0043052F" w:rsidRPr="002026DC" w:rsidRDefault="0043052F" w:rsidP="00C3696D">
            <w:pPr>
              <w:jc w:val="center"/>
              <w:rPr>
                <w:sz w:val="18"/>
                <w:szCs w:val="18"/>
              </w:rPr>
            </w:pPr>
          </w:p>
        </w:tc>
        <w:tc>
          <w:tcPr>
            <w:tcW w:w="1209" w:type="dxa"/>
            <w:tcBorders>
              <w:top w:val="single" w:sz="4" w:space="0" w:color="auto"/>
              <w:left w:val="single" w:sz="4" w:space="0" w:color="auto"/>
              <w:bottom w:val="single" w:sz="4" w:space="0" w:color="auto"/>
              <w:right w:val="single" w:sz="4" w:space="0" w:color="auto"/>
            </w:tcBorders>
          </w:tcPr>
          <w:p w:rsidR="0043052F" w:rsidRPr="002026DC" w:rsidRDefault="0043052F" w:rsidP="00C3696D">
            <w:pPr>
              <w:jc w:val="center"/>
              <w:rPr>
                <w:sz w:val="18"/>
                <w:szCs w:val="18"/>
              </w:rPr>
            </w:pPr>
            <w:r w:rsidRPr="002026DC">
              <w:rPr>
                <w:sz w:val="18"/>
                <w:szCs w:val="18"/>
              </w:rPr>
              <w:t>Ф.И.О. заявителя и совместно проживающих с ним членов его семьи, сведения о документе, удостоверяющем личность</w:t>
            </w:r>
          </w:p>
        </w:tc>
        <w:tc>
          <w:tcPr>
            <w:tcW w:w="992" w:type="dxa"/>
            <w:tcBorders>
              <w:top w:val="single" w:sz="4" w:space="0" w:color="auto"/>
              <w:left w:val="single" w:sz="4" w:space="0" w:color="auto"/>
              <w:bottom w:val="single" w:sz="4" w:space="0" w:color="auto"/>
              <w:right w:val="single" w:sz="4" w:space="0" w:color="auto"/>
            </w:tcBorders>
          </w:tcPr>
          <w:p w:rsidR="0043052F" w:rsidRPr="002026DC" w:rsidRDefault="0043052F" w:rsidP="00C3696D">
            <w:pPr>
              <w:jc w:val="center"/>
              <w:rPr>
                <w:sz w:val="18"/>
                <w:szCs w:val="18"/>
              </w:rPr>
            </w:pPr>
            <w:r w:rsidRPr="002026DC">
              <w:rPr>
                <w:sz w:val="18"/>
                <w:szCs w:val="18"/>
              </w:rPr>
              <w:t>Место постоянного проживания</w:t>
            </w:r>
          </w:p>
        </w:tc>
        <w:tc>
          <w:tcPr>
            <w:tcW w:w="709" w:type="dxa"/>
            <w:tcBorders>
              <w:top w:val="single" w:sz="4" w:space="0" w:color="auto"/>
              <w:left w:val="single" w:sz="4" w:space="0" w:color="auto"/>
              <w:bottom w:val="single" w:sz="4" w:space="0" w:color="auto"/>
              <w:right w:val="single" w:sz="4" w:space="0" w:color="auto"/>
            </w:tcBorders>
          </w:tcPr>
          <w:p w:rsidR="0043052F" w:rsidRPr="002026DC" w:rsidRDefault="0043052F" w:rsidP="00C3696D">
            <w:pPr>
              <w:jc w:val="center"/>
              <w:rPr>
                <w:sz w:val="18"/>
                <w:szCs w:val="18"/>
              </w:rPr>
            </w:pPr>
            <w:r w:rsidRPr="002026DC">
              <w:rPr>
                <w:sz w:val="18"/>
                <w:szCs w:val="18"/>
              </w:rPr>
              <w:t>Число, месяц, дата рождения</w:t>
            </w:r>
          </w:p>
        </w:tc>
        <w:tc>
          <w:tcPr>
            <w:tcW w:w="1559" w:type="dxa"/>
            <w:tcBorders>
              <w:top w:val="single" w:sz="4" w:space="0" w:color="auto"/>
              <w:left w:val="single" w:sz="4" w:space="0" w:color="auto"/>
              <w:bottom w:val="single" w:sz="4" w:space="0" w:color="auto"/>
              <w:right w:val="single" w:sz="4" w:space="0" w:color="auto"/>
            </w:tcBorders>
          </w:tcPr>
          <w:p w:rsidR="0043052F" w:rsidRPr="002026DC" w:rsidRDefault="0043052F" w:rsidP="00C3696D">
            <w:pPr>
              <w:jc w:val="center"/>
              <w:rPr>
                <w:sz w:val="18"/>
                <w:szCs w:val="18"/>
              </w:rPr>
            </w:pPr>
            <w:r w:rsidRPr="002026DC">
              <w:rPr>
                <w:sz w:val="18"/>
                <w:szCs w:val="18"/>
              </w:rPr>
              <w:t>Степень родства или свойства по отношению к заявителю</w:t>
            </w:r>
          </w:p>
        </w:tc>
        <w:tc>
          <w:tcPr>
            <w:tcW w:w="1134" w:type="dxa"/>
            <w:vMerge/>
            <w:tcBorders>
              <w:top w:val="single" w:sz="4" w:space="0" w:color="auto"/>
              <w:left w:val="single" w:sz="4" w:space="0" w:color="auto"/>
              <w:bottom w:val="single" w:sz="4" w:space="0" w:color="auto"/>
              <w:right w:val="single" w:sz="4" w:space="0" w:color="auto"/>
            </w:tcBorders>
          </w:tcPr>
          <w:p w:rsidR="0043052F" w:rsidRPr="002026DC" w:rsidRDefault="0043052F" w:rsidP="00C3696D">
            <w:pPr>
              <w:jc w:val="center"/>
              <w:rPr>
                <w:sz w:val="18"/>
                <w:szCs w:val="18"/>
              </w:rPr>
            </w:pPr>
          </w:p>
        </w:tc>
        <w:tc>
          <w:tcPr>
            <w:tcW w:w="1134" w:type="dxa"/>
            <w:vMerge/>
            <w:tcBorders>
              <w:top w:val="single" w:sz="4" w:space="0" w:color="auto"/>
              <w:left w:val="single" w:sz="4" w:space="0" w:color="auto"/>
              <w:bottom w:val="single" w:sz="4" w:space="0" w:color="auto"/>
              <w:right w:val="single" w:sz="4" w:space="0" w:color="auto"/>
            </w:tcBorders>
          </w:tcPr>
          <w:p w:rsidR="0043052F" w:rsidRPr="002026DC" w:rsidRDefault="0043052F" w:rsidP="00C3696D">
            <w:pPr>
              <w:jc w:val="center"/>
              <w:rPr>
                <w:sz w:val="18"/>
                <w:szCs w:val="18"/>
              </w:rPr>
            </w:pPr>
          </w:p>
        </w:tc>
        <w:tc>
          <w:tcPr>
            <w:tcW w:w="1559" w:type="dxa"/>
            <w:vMerge/>
            <w:tcBorders>
              <w:top w:val="single" w:sz="4" w:space="0" w:color="auto"/>
              <w:left w:val="single" w:sz="4" w:space="0" w:color="auto"/>
              <w:bottom w:val="single" w:sz="4" w:space="0" w:color="auto"/>
              <w:right w:val="single" w:sz="4" w:space="0" w:color="auto"/>
            </w:tcBorders>
          </w:tcPr>
          <w:p w:rsidR="0043052F" w:rsidRPr="002026DC" w:rsidRDefault="0043052F" w:rsidP="00C3696D">
            <w:pPr>
              <w:jc w:val="center"/>
              <w:rPr>
                <w:sz w:val="18"/>
                <w:szCs w:val="18"/>
              </w:rPr>
            </w:pPr>
          </w:p>
        </w:tc>
      </w:tr>
      <w:tr w:rsidR="0043052F" w:rsidRPr="002026DC" w:rsidTr="00773F7A">
        <w:tc>
          <w:tcPr>
            <w:tcW w:w="426" w:type="dxa"/>
            <w:tcBorders>
              <w:top w:val="single" w:sz="4" w:space="0" w:color="auto"/>
              <w:left w:val="single" w:sz="4" w:space="0" w:color="auto"/>
              <w:bottom w:val="single" w:sz="4" w:space="0" w:color="auto"/>
              <w:right w:val="single" w:sz="4" w:space="0" w:color="auto"/>
            </w:tcBorders>
          </w:tcPr>
          <w:p w:rsidR="0043052F" w:rsidRPr="002026DC" w:rsidRDefault="0043052F" w:rsidP="00C3696D">
            <w:pPr>
              <w:jc w:val="center"/>
              <w:rPr>
                <w:sz w:val="18"/>
                <w:szCs w:val="18"/>
              </w:rPr>
            </w:pPr>
            <w:r w:rsidRPr="002026DC">
              <w:rPr>
                <w:sz w:val="18"/>
                <w:szCs w:val="18"/>
              </w:rPr>
              <w:t>1</w:t>
            </w:r>
          </w:p>
        </w:tc>
        <w:tc>
          <w:tcPr>
            <w:tcW w:w="850" w:type="dxa"/>
            <w:tcBorders>
              <w:top w:val="single" w:sz="4" w:space="0" w:color="auto"/>
              <w:left w:val="single" w:sz="4" w:space="0" w:color="auto"/>
              <w:bottom w:val="single" w:sz="4" w:space="0" w:color="auto"/>
              <w:right w:val="single" w:sz="4" w:space="0" w:color="auto"/>
            </w:tcBorders>
          </w:tcPr>
          <w:p w:rsidR="0043052F" w:rsidRPr="002026DC" w:rsidRDefault="0043052F" w:rsidP="00C3696D">
            <w:pPr>
              <w:jc w:val="center"/>
              <w:rPr>
                <w:sz w:val="18"/>
                <w:szCs w:val="18"/>
              </w:rPr>
            </w:pPr>
            <w:bookmarkStart w:id="44" w:name="Par188"/>
            <w:bookmarkEnd w:id="44"/>
            <w:r w:rsidRPr="002026DC">
              <w:rPr>
                <w:sz w:val="18"/>
                <w:szCs w:val="18"/>
              </w:rPr>
              <w:t>2</w:t>
            </w:r>
          </w:p>
        </w:tc>
        <w:tc>
          <w:tcPr>
            <w:tcW w:w="1209" w:type="dxa"/>
            <w:tcBorders>
              <w:top w:val="single" w:sz="4" w:space="0" w:color="auto"/>
              <w:left w:val="single" w:sz="4" w:space="0" w:color="auto"/>
              <w:bottom w:val="single" w:sz="4" w:space="0" w:color="auto"/>
              <w:right w:val="single" w:sz="4" w:space="0" w:color="auto"/>
            </w:tcBorders>
          </w:tcPr>
          <w:p w:rsidR="0043052F" w:rsidRPr="002026DC" w:rsidRDefault="0043052F" w:rsidP="00C3696D">
            <w:pPr>
              <w:jc w:val="center"/>
              <w:rPr>
                <w:sz w:val="18"/>
                <w:szCs w:val="18"/>
              </w:rPr>
            </w:pPr>
            <w:bookmarkStart w:id="45" w:name="Par189"/>
            <w:bookmarkEnd w:id="45"/>
            <w:r w:rsidRPr="002026DC">
              <w:rPr>
                <w:sz w:val="18"/>
                <w:szCs w:val="18"/>
              </w:rPr>
              <w:t>3</w:t>
            </w:r>
          </w:p>
        </w:tc>
        <w:tc>
          <w:tcPr>
            <w:tcW w:w="992" w:type="dxa"/>
            <w:tcBorders>
              <w:top w:val="single" w:sz="4" w:space="0" w:color="auto"/>
              <w:left w:val="single" w:sz="4" w:space="0" w:color="auto"/>
              <w:bottom w:val="single" w:sz="4" w:space="0" w:color="auto"/>
              <w:right w:val="single" w:sz="4" w:space="0" w:color="auto"/>
            </w:tcBorders>
          </w:tcPr>
          <w:p w:rsidR="0043052F" w:rsidRPr="002026DC" w:rsidRDefault="0043052F" w:rsidP="00C3696D">
            <w:pPr>
              <w:jc w:val="center"/>
              <w:rPr>
                <w:sz w:val="18"/>
                <w:szCs w:val="18"/>
              </w:rPr>
            </w:pPr>
            <w:r w:rsidRPr="002026DC">
              <w:rPr>
                <w:sz w:val="18"/>
                <w:szCs w:val="18"/>
              </w:rPr>
              <w:t>4</w:t>
            </w:r>
          </w:p>
        </w:tc>
        <w:tc>
          <w:tcPr>
            <w:tcW w:w="709" w:type="dxa"/>
            <w:tcBorders>
              <w:top w:val="single" w:sz="4" w:space="0" w:color="auto"/>
              <w:left w:val="single" w:sz="4" w:space="0" w:color="auto"/>
              <w:bottom w:val="single" w:sz="4" w:space="0" w:color="auto"/>
              <w:right w:val="single" w:sz="4" w:space="0" w:color="auto"/>
            </w:tcBorders>
          </w:tcPr>
          <w:p w:rsidR="0043052F" w:rsidRPr="002026DC" w:rsidRDefault="0043052F" w:rsidP="00C3696D">
            <w:pPr>
              <w:jc w:val="center"/>
              <w:rPr>
                <w:sz w:val="18"/>
                <w:szCs w:val="18"/>
              </w:rPr>
            </w:pPr>
            <w:r w:rsidRPr="002026DC">
              <w:rPr>
                <w:sz w:val="18"/>
                <w:szCs w:val="18"/>
              </w:rPr>
              <w:t>5</w:t>
            </w:r>
          </w:p>
        </w:tc>
        <w:tc>
          <w:tcPr>
            <w:tcW w:w="1559" w:type="dxa"/>
            <w:tcBorders>
              <w:top w:val="single" w:sz="4" w:space="0" w:color="auto"/>
              <w:left w:val="single" w:sz="4" w:space="0" w:color="auto"/>
              <w:bottom w:val="single" w:sz="4" w:space="0" w:color="auto"/>
              <w:right w:val="single" w:sz="4" w:space="0" w:color="auto"/>
            </w:tcBorders>
          </w:tcPr>
          <w:p w:rsidR="0043052F" w:rsidRPr="002026DC" w:rsidRDefault="0043052F" w:rsidP="00C3696D">
            <w:pPr>
              <w:jc w:val="center"/>
              <w:rPr>
                <w:sz w:val="18"/>
                <w:szCs w:val="18"/>
              </w:rPr>
            </w:pPr>
            <w:bookmarkStart w:id="46" w:name="Par192"/>
            <w:bookmarkEnd w:id="46"/>
            <w:r w:rsidRPr="002026DC">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43052F" w:rsidRPr="002026DC" w:rsidRDefault="0043052F" w:rsidP="00C3696D">
            <w:pPr>
              <w:jc w:val="center"/>
              <w:rPr>
                <w:sz w:val="18"/>
                <w:szCs w:val="18"/>
              </w:rPr>
            </w:pPr>
            <w:bookmarkStart w:id="47" w:name="Par193"/>
            <w:bookmarkEnd w:id="47"/>
            <w:r w:rsidRPr="002026DC">
              <w:rPr>
                <w:sz w:val="18"/>
                <w:szCs w:val="18"/>
              </w:rPr>
              <w:t>7</w:t>
            </w:r>
          </w:p>
        </w:tc>
        <w:tc>
          <w:tcPr>
            <w:tcW w:w="1134" w:type="dxa"/>
            <w:tcBorders>
              <w:top w:val="single" w:sz="4" w:space="0" w:color="auto"/>
              <w:left w:val="single" w:sz="4" w:space="0" w:color="auto"/>
              <w:bottom w:val="single" w:sz="4" w:space="0" w:color="auto"/>
              <w:right w:val="single" w:sz="4" w:space="0" w:color="auto"/>
            </w:tcBorders>
          </w:tcPr>
          <w:p w:rsidR="0043052F" w:rsidRPr="002026DC" w:rsidRDefault="0043052F" w:rsidP="00C3696D">
            <w:pPr>
              <w:jc w:val="center"/>
              <w:rPr>
                <w:sz w:val="18"/>
                <w:szCs w:val="18"/>
              </w:rPr>
            </w:pPr>
            <w:bookmarkStart w:id="48" w:name="Par194"/>
            <w:bookmarkEnd w:id="48"/>
            <w:r w:rsidRPr="002026DC">
              <w:rPr>
                <w:sz w:val="18"/>
                <w:szCs w:val="18"/>
              </w:rPr>
              <w:t>8</w:t>
            </w:r>
          </w:p>
        </w:tc>
        <w:tc>
          <w:tcPr>
            <w:tcW w:w="1559" w:type="dxa"/>
            <w:tcBorders>
              <w:top w:val="single" w:sz="4" w:space="0" w:color="auto"/>
              <w:left w:val="single" w:sz="4" w:space="0" w:color="auto"/>
              <w:bottom w:val="single" w:sz="4" w:space="0" w:color="auto"/>
              <w:right w:val="single" w:sz="4" w:space="0" w:color="auto"/>
            </w:tcBorders>
          </w:tcPr>
          <w:p w:rsidR="0043052F" w:rsidRPr="002026DC" w:rsidRDefault="0043052F" w:rsidP="00C3696D">
            <w:pPr>
              <w:jc w:val="center"/>
              <w:rPr>
                <w:sz w:val="18"/>
                <w:szCs w:val="18"/>
              </w:rPr>
            </w:pPr>
            <w:bookmarkStart w:id="49" w:name="Par195"/>
            <w:bookmarkEnd w:id="49"/>
            <w:r w:rsidRPr="002026DC">
              <w:rPr>
                <w:sz w:val="18"/>
                <w:szCs w:val="18"/>
              </w:rPr>
              <w:t>9</w:t>
            </w:r>
          </w:p>
        </w:tc>
      </w:tr>
      <w:tr w:rsidR="0043052F" w:rsidRPr="002026DC" w:rsidTr="00773F7A">
        <w:tc>
          <w:tcPr>
            <w:tcW w:w="426" w:type="dxa"/>
            <w:tcBorders>
              <w:top w:val="single" w:sz="4" w:space="0" w:color="auto"/>
              <w:left w:val="single" w:sz="4" w:space="0" w:color="auto"/>
              <w:bottom w:val="single" w:sz="4" w:space="0" w:color="auto"/>
              <w:right w:val="single" w:sz="4" w:space="0" w:color="auto"/>
            </w:tcBorders>
          </w:tcPr>
          <w:p w:rsidR="0043052F" w:rsidRPr="002026DC" w:rsidRDefault="0043052F" w:rsidP="00C3696D">
            <w:pPr>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43052F" w:rsidRPr="002026DC" w:rsidRDefault="0043052F" w:rsidP="00C3696D">
            <w:pPr>
              <w:jc w:val="center"/>
              <w:rPr>
                <w:sz w:val="18"/>
                <w:szCs w:val="18"/>
              </w:rPr>
            </w:pPr>
          </w:p>
        </w:tc>
        <w:tc>
          <w:tcPr>
            <w:tcW w:w="1209" w:type="dxa"/>
            <w:tcBorders>
              <w:top w:val="single" w:sz="4" w:space="0" w:color="auto"/>
              <w:left w:val="single" w:sz="4" w:space="0" w:color="auto"/>
              <w:bottom w:val="single" w:sz="4" w:space="0" w:color="auto"/>
              <w:right w:val="single" w:sz="4" w:space="0" w:color="auto"/>
            </w:tcBorders>
          </w:tcPr>
          <w:p w:rsidR="0043052F" w:rsidRPr="002026DC" w:rsidRDefault="0043052F" w:rsidP="00C3696D">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43052F" w:rsidRPr="002026DC" w:rsidRDefault="0043052F" w:rsidP="00C3696D">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43052F" w:rsidRPr="002026DC" w:rsidRDefault="0043052F" w:rsidP="00C3696D">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tcPr>
          <w:p w:rsidR="0043052F" w:rsidRPr="002026DC" w:rsidRDefault="0043052F" w:rsidP="00C3696D">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43052F" w:rsidRPr="002026DC" w:rsidRDefault="0043052F" w:rsidP="00C3696D">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43052F" w:rsidRPr="002026DC" w:rsidRDefault="0043052F" w:rsidP="00C3696D">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tcPr>
          <w:p w:rsidR="0043052F" w:rsidRPr="002026DC" w:rsidRDefault="0043052F" w:rsidP="00C3696D">
            <w:pPr>
              <w:jc w:val="center"/>
              <w:rPr>
                <w:sz w:val="18"/>
                <w:szCs w:val="18"/>
              </w:rPr>
            </w:pPr>
          </w:p>
        </w:tc>
      </w:tr>
      <w:tr w:rsidR="0043052F" w:rsidRPr="002026DC" w:rsidTr="00773F7A">
        <w:tc>
          <w:tcPr>
            <w:tcW w:w="426" w:type="dxa"/>
            <w:tcBorders>
              <w:top w:val="single" w:sz="4" w:space="0" w:color="auto"/>
              <w:left w:val="single" w:sz="4" w:space="0" w:color="auto"/>
              <w:bottom w:val="single" w:sz="4" w:space="0" w:color="auto"/>
              <w:right w:val="single" w:sz="4" w:space="0" w:color="auto"/>
            </w:tcBorders>
          </w:tcPr>
          <w:p w:rsidR="0043052F" w:rsidRPr="002026DC" w:rsidRDefault="0043052F" w:rsidP="00C3696D">
            <w:pPr>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43052F" w:rsidRPr="002026DC" w:rsidRDefault="0043052F" w:rsidP="00C3696D">
            <w:pPr>
              <w:jc w:val="center"/>
              <w:rPr>
                <w:sz w:val="18"/>
                <w:szCs w:val="18"/>
              </w:rPr>
            </w:pPr>
          </w:p>
        </w:tc>
        <w:tc>
          <w:tcPr>
            <w:tcW w:w="1209" w:type="dxa"/>
            <w:tcBorders>
              <w:top w:val="single" w:sz="4" w:space="0" w:color="auto"/>
              <w:left w:val="single" w:sz="4" w:space="0" w:color="auto"/>
              <w:bottom w:val="single" w:sz="4" w:space="0" w:color="auto"/>
              <w:right w:val="single" w:sz="4" w:space="0" w:color="auto"/>
            </w:tcBorders>
          </w:tcPr>
          <w:p w:rsidR="0043052F" w:rsidRPr="002026DC" w:rsidRDefault="0043052F" w:rsidP="00C3696D">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43052F" w:rsidRPr="002026DC" w:rsidRDefault="0043052F" w:rsidP="00C3696D">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43052F" w:rsidRPr="002026DC" w:rsidRDefault="0043052F" w:rsidP="00C3696D">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tcPr>
          <w:p w:rsidR="0043052F" w:rsidRPr="002026DC" w:rsidRDefault="0043052F" w:rsidP="00C3696D">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43052F" w:rsidRPr="002026DC" w:rsidRDefault="0043052F" w:rsidP="00C3696D">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43052F" w:rsidRPr="002026DC" w:rsidRDefault="0043052F" w:rsidP="00C3696D">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tcPr>
          <w:p w:rsidR="0043052F" w:rsidRPr="002026DC" w:rsidRDefault="0043052F" w:rsidP="00C3696D">
            <w:pPr>
              <w:jc w:val="center"/>
              <w:rPr>
                <w:sz w:val="18"/>
                <w:szCs w:val="18"/>
              </w:rPr>
            </w:pPr>
          </w:p>
        </w:tc>
      </w:tr>
    </w:tbl>
    <w:p w:rsidR="0043052F" w:rsidRDefault="0043052F" w:rsidP="00C3696D">
      <w:pPr>
        <w:tabs>
          <w:tab w:val="left" w:pos="3510"/>
        </w:tabs>
        <w:rPr>
          <w:sz w:val="18"/>
          <w:szCs w:val="18"/>
        </w:rPr>
      </w:pPr>
    </w:p>
    <w:p w:rsidR="0043052F" w:rsidRPr="00B14949" w:rsidRDefault="0043052F" w:rsidP="00C3696D">
      <w:pPr>
        <w:jc w:val="both"/>
        <w:rPr>
          <w:sz w:val="18"/>
          <w:szCs w:val="18"/>
        </w:rPr>
      </w:pPr>
      <w:r>
        <w:rPr>
          <w:sz w:val="18"/>
          <w:szCs w:val="18"/>
        </w:rPr>
        <w:tab/>
      </w:r>
      <w:r w:rsidRPr="00B14949">
        <w:rPr>
          <w:sz w:val="18"/>
          <w:szCs w:val="18"/>
        </w:rPr>
        <w:t>Примечания:</w:t>
      </w:r>
    </w:p>
    <w:p w:rsidR="0043052F" w:rsidRPr="00B14949" w:rsidRDefault="0043052F" w:rsidP="00C3696D">
      <w:pPr>
        <w:jc w:val="both"/>
        <w:rPr>
          <w:sz w:val="18"/>
          <w:szCs w:val="18"/>
        </w:rPr>
      </w:pPr>
      <w:r w:rsidRPr="00B14949">
        <w:rPr>
          <w:sz w:val="18"/>
          <w:szCs w:val="18"/>
        </w:rPr>
        <w:t xml:space="preserve">1. В колонке 1 таблицы указывается присвоенный заявителю порядковый номер по реестру, </w:t>
      </w:r>
      <w:proofErr w:type="gramStart"/>
      <w:r w:rsidRPr="00B14949">
        <w:rPr>
          <w:sz w:val="18"/>
          <w:szCs w:val="18"/>
        </w:rPr>
        <w:t>например</w:t>
      </w:r>
      <w:proofErr w:type="gramEnd"/>
      <w:r w:rsidRPr="00B14949">
        <w:rPr>
          <w:sz w:val="18"/>
          <w:szCs w:val="18"/>
        </w:rPr>
        <w:t>: «1». В случае если в заявлении заявителя указано, что его семья состоит из нескольких человек, то все необходимые записи в отношении регистрации данного заявления производятся под одним порядковым номером. При этом на заполнение сведений о заявителе и совместно проживающих с ним членов его семьи отводится необходимое количество строк.</w:t>
      </w:r>
    </w:p>
    <w:p w:rsidR="0043052F" w:rsidRPr="00B14949" w:rsidRDefault="0043052F" w:rsidP="00C3696D">
      <w:pPr>
        <w:jc w:val="both"/>
        <w:rPr>
          <w:sz w:val="18"/>
          <w:szCs w:val="18"/>
        </w:rPr>
      </w:pPr>
      <w:r w:rsidRPr="00B14949">
        <w:rPr>
          <w:sz w:val="18"/>
          <w:szCs w:val="18"/>
        </w:rPr>
        <w:t>2. В колонке 2 таблицы указывается дата и время поступления заявления.</w:t>
      </w:r>
    </w:p>
    <w:p w:rsidR="0043052F" w:rsidRPr="00B14949" w:rsidRDefault="0043052F" w:rsidP="00C3696D">
      <w:pPr>
        <w:jc w:val="both"/>
        <w:rPr>
          <w:sz w:val="18"/>
          <w:szCs w:val="18"/>
        </w:rPr>
      </w:pPr>
      <w:r w:rsidRPr="00B14949">
        <w:rPr>
          <w:sz w:val="18"/>
          <w:szCs w:val="18"/>
        </w:rPr>
        <w:t>3. В случае если в заявлении заявителя указано, что его семья состоит из нескольких человек, то все необходимые записи в отношении заявителя и каждого члена его семьи, касающиеся конкретного гражданина размещаются в колонках 3 - 6 таблицы на одном уровне.</w:t>
      </w:r>
    </w:p>
    <w:p w:rsidR="0043052F" w:rsidRPr="00B14949" w:rsidRDefault="0043052F" w:rsidP="00C3696D">
      <w:pPr>
        <w:jc w:val="both"/>
        <w:rPr>
          <w:sz w:val="18"/>
          <w:szCs w:val="18"/>
        </w:rPr>
      </w:pPr>
      <w:r w:rsidRPr="00B14949">
        <w:rPr>
          <w:sz w:val="18"/>
          <w:szCs w:val="18"/>
        </w:rPr>
        <w:t>4. В колонке 7 таблицы указывается время постановки граждан на учет нуждающихся в предоставлении жилых помещений в соответствии с решением уполномоченного органа и реквизиты такого решения.</w:t>
      </w:r>
    </w:p>
    <w:p w:rsidR="0043052F" w:rsidRPr="00B14949" w:rsidRDefault="0043052F" w:rsidP="00C3696D">
      <w:pPr>
        <w:jc w:val="both"/>
        <w:rPr>
          <w:sz w:val="18"/>
          <w:szCs w:val="18"/>
        </w:rPr>
      </w:pPr>
      <w:r w:rsidRPr="00B14949">
        <w:rPr>
          <w:sz w:val="18"/>
          <w:szCs w:val="18"/>
        </w:rPr>
        <w:t>5. В колонке 7 таблицы указываются реквизиты (дата и номер) решения уполномоченного органа о постановке на учет нуждающихся в предоставлении жилых помещений по договорам найма жилых помещений жилищного фонда социального использования.</w:t>
      </w:r>
    </w:p>
    <w:p w:rsidR="0043052F" w:rsidRPr="00B14949" w:rsidRDefault="0043052F" w:rsidP="00C3696D">
      <w:pPr>
        <w:jc w:val="both"/>
        <w:rPr>
          <w:sz w:val="18"/>
          <w:szCs w:val="18"/>
        </w:rPr>
      </w:pPr>
      <w:r w:rsidRPr="00B14949">
        <w:rPr>
          <w:sz w:val="18"/>
          <w:szCs w:val="18"/>
        </w:rPr>
        <w:t xml:space="preserve">6. Колонки 1 - 7 таблицы заполняются при учете </w:t>
      </w:r>
      <w:proofErr w:type="spellStart"/>
      <w:r w:rsidRPr="00B14949">
        <w:rPr>
          <w:sz w:val="18"/>
          <w:szCs w:val="18"/>
        </w:rPr>
        <w:t>наймодателями</w:t>
      </w:r>
      <w:proofErr w:type="spellEnd"/>
      <w:r w:rsidRPr="00B14949">
        <w:rPr>
          <w:sz w:val="18"/>
          <w:szCs w:val="18"/>
        </w:rPr>
        <w:t xml:space="preserve"> заявлений граждан о предоставлении жилых помещений по договорам найма жилых помещений жилищного фонда социального использования.</w:t>
      </w:r>
    </w:p>
    <w:p w:rsidR="0043052F" w:rsidRPr="00B14949" w:rsidRDefault="0043052F" w:rsidP="00C3696D">
      <w:pPr>
        <w:jc w:val="both"/>
        <w:rPr>
          <w:sz w:val="18"/>
          <w:szCs w:val="18"/>
        </w:rPr>
      </w:pPr>
      <w:r w:rsidRPr="00B14949">
        <w:rPr>
          <w:sz w:val="18"/>
          <w:szCs w:val="18"/>
        </w:rPr>
        <w:t>7. В колонке 8 таблицы указываются реквизиты документа, извещающего гражданина о принятом решении.</w:t>
      </w:r>
    </w:p>
    <w:p w:rsidR="0043052F" w:rsidRPr="00B14949" w:rsidRDefault="0043052F" w:rsidP="00C3696D">
      <w:pPr>
        <w:jc w:val="both"/>
        <w:rPr>
          <w:sz w:val="18"/>
          <w:szCs w:val="18"/>
        </w:rPr>
      </w:pPr>
      <w:r w:rsidRPr="00B14949">
        <w:rPr>
          <w:sz w:val="18"/>
          <w:szCs w:val="18"/>
        </w:rPr>
        <w:t xml:space="preserve">8. Колонка 9 таблицы заполняется при прекращении </w:t>
      </w:r>
      <w:proofErr w:type="spellStart"/>
      <w:r w:rsidRPr="00B14949">
        <w:rPr>
          <w:sz w:val="18"/>
          <w:szCs w:val="18"/>
        </w:rPr>
        <w:t>наймодателями</w:t>
      </w:r>
      <w:proofErr w:type="spellEnd"/>
      <w:r w:rsidRPr="00B14949">
        <w:rPr>
          <w:sz w:val="18"/>
          <w:szCs w:val="18"/>
        </w:rPr>
        <w:t xml:space="preserve"> учета заявлений граждан о предоставлении жилых помещений по договорам найма жилых помещений жилищного фонда социального использования.</w:t>
      </w:r>
    </w:p>
    <w:p w:rsidR="0043052F" w:rsidRPr="00B14949" w:rsidRDefault="0043052F" w:rsidP="00C3696D">
      <w:pPr>
        <w:jc w:val="both"/>
        <w:rPr>
          <w:sz w:val="18"/>
          <w:szCs w:val="18"/>
        </w:rPr>
      </w:pPr>
      <w:r w:rsidRPr="00B14949">
        <w:rPr>
          <w:sz w:val="18"/>
          <w:szCs w:val="18"/>
        </w:rPr>
        <w:t>9. В колонке 9 таблицы при заполнении сведений о заключении договора найма жилого помещения жилищного фонда социального указывается: дата заключения договора, срок заключения договора площадь предоставленного жилого помещения. Например, «17 апреля 2016 года заключен договор найма жилого помещения жилищного фонда социального использования площадью 74,7 кв. м по адресу: Московская обл., г. Коломна, ул. Гагарина, д. 74, кв. 21 на срок 10 лет».</w:t>
      </w:r>
    </w:p>
    <w:p w:rsidR="0043052F" w:rsidRPr="00B14949" w:rsidRDefault="0043052F" w:rsidP="00C3696D">
      <w:pPr>
        <w:jc w:val="both"/>
        <w:rPr>
          <w:sz w:val="18"/>
          <w:szCs w:val="18"/>
        </w:rPr>
      </w:pPr>
      <w:r w:rsidRPr="00B14949">
        <w:rPr>
          <w:sz w:val="18"/>
          <w:szCs w:val="18"/>
        </w:rPr>
        <w:t xml:space="preserve">10. В колонке 9 таблицы при заполнении сведений об отказе в удовлетворении заявления и причинах отказа указывается, например: «Отказано 27 апреля 2016 года» с указанием причины снятия заявителя с учета граждан, нуждающихся в предоставлении жилых помещений по договорам найма жилых помещений жилищного фонда социального использования в соответствии с порядком такого учета, установленного в соответствии с частью 4 статьи 91.13 Жилищного кодекса Российской Федерации нормативным правовым актом органа государственной власти субъекта Российской Федерации, на территории которого расположены наемные дома социального использования, жилые помещения в которых предоставляются </w:t>
      </w:r>
      <w:proofErr w:type="spellStart"/>
      <w:r w:rsidRPr="00B14949">
        <w:rPr>
          <w:sz w:val="18"/>
          <w:szCs w:val="18"/>
        </w:rPr>
        <w:t>наймодателем</w:t>
      </w:r>
      <w:proofErr w:type="spellEnd"/>
      <w:r w:rsidRPr="00B14949">
        <w:rPr>
          <w:sz w:val="18"/>
          <w:szCs w:val="18"/>
        </w:rPr>
        <w:t>.</w:t>
      </w:r>
    </w:p>
    <w:p w:rsidR="0043052F" w:rsidRPr="00B14949" w:rsidRDefault="0043052F" w:rsidP="00C3696D">
      <w:pPr>
        <w:jc w:val="both"/>
        <w:rPr>
          <w:sz w:val="18"/>
          <w:szCs w:val="18"/>
        </w:rPr>
      </w:pPr>
      <w:r w:rsidRPr="00B14949">
        <w:rPr>
          <w:sz w:val="18"/>
          <w:szCs w:val="18"/>
        </w:rPr>
        <w:t xml:space="preserve">11. В случае погашения записи об учете заявления в колонке 9 таблицы указывается: «Запись погашена на основании решения </w:t>
      </w:r>
      <w:proofErr w:type="spellStart"/>
      <w:r w:rsidRPr="00B14949">
        <w:rPr>
          <w:sz w:val="18"/>
          <w:szCs w:val="18"/>
        </w:rPr>
        <w:t>наймодателя</w:t>
      </w:r>
      <w:proofErr w:type="spellEnd"/>
      <w:r w:rsidRPr="00B14949">
        <w:rPr>
          <w:sz w:val="18"/>
          <w:szCs w:val="18"/>
        </w:rPr>
        <w:t xml:space="preserve"> от «___» ____________ 20 ___ г. № _________».</w:t>
      </w:r>
    </w:p>
    <w:p w:rsidR="00C3696D" w:rsidRPr="00B14949" w:rsidRDefault="00C3696D" w:rsidP="00C3696D">
      <w:pPr>
        <w:jc w:val="right"/>
        <w:rPr>
          <w:sz w:val="18"/>
          <w:szCs w:val="18"/>
        </w:rPr>
      </w:pPr>
      <w:r w:rsidRPr="00B14949">
        <w:rPr>
          <w:sz w:val="18"/>
          <w:szCs w:val="18"/>
        </w:rPr>
        <w:t>Приложение № 3</w:t>
      </w:r>
    </w:p>
    <w:p w:rsidR="00C3696D" w:rsidRPr="00B14949" w:rsidRDefault="00C3696D" w:rsidP="00C3696D">
      <w:pPr>
        <w:jc w:val="right"/>
        <w:rPr>
          <w:sz w:val="18"/>
          <w:szCs w:val="18"/>
        </w:rPr>
      </w:pPr>
      <w:r w:rsidRPr="00B14949">
        <w:rPr>
          <w:sz w:val="18"/>
          <w:szCs w:val="18"/>
        </w:rPr>
        <w:t>к Порядку</w:t>
      </w:r>
    </w:p>
    <w:p w:rsidR="00C3696D" w:rsidRPr="00B14949" w:rsidRDefault="00C3696D" w:rsidP="00C3696D">
      <w:pPr>
        <w:jc w:val="center"/>
        <w:rPr>
          <w:b/>
          <w:sz w:val="18"/>
          <w:szCs w:val="18"/>
        </w:rPr>
      </w:pPr>
      <w:bookmarkStart w:id="50" w:name="Par240"/>
      <w:bookmarkEnd w:id="50"/>
      <w:r w:rsidRPr="00B14949">
        <w:rPr>
          <w:b/>
          <w:sz w:val="18"/>
          <w:szCs w:val="18"/>
        </w:rPr>
        <w:t>Форма расписки в получении документов, представленных гражданином с заявлением о предоставлении жилого помещения по договору найма жилого помещения жилищного фонда социального использования</w:t>
      </w:r>
    </w:p>
    <w:p w:rsidR="00C3696D" w:rsidRPr="00B14949" w:rsidRDefault="00C3696D" w:rsidP="00C3696D">
      <w:pPr>
        <w:jc w:val="center"/>
        <w:rPr>
          <w:sz w:val="18"/>
          <w:szCs w:val="18"/>
        </w:rPr>
      </w:pPr>
    </w:p>
    <w:p w:rsidR="00C3696D" w:rsidRPr="00B14949" w:rsidRDefault="00C3696D" w:rsidP="00C3696D">
      <w:pPr>
        <w:jc w:val="center"/>
        <w:rPr>
          <w:sz w:val="18"/>
          <w:szCs w:val="18"/>
        </w:rPr>
      </w:pPr>
      <w:r w:rsidRPr="00B14949">
        <w:rPr>
          <w:sz w:val="18"/>
          <w:szCs w:val="18"/>
        </w:rPr>
        <w:t>Расписка в получении документов, представленных гражданином с заявлением о предоставлении жилого помещения по договору найма жилого помещения жилищного фонда социального использования</w:t>
      </w:r>
    </w:p>
    <w:p w:rsidR="00C3696D" w:rsidRPr="00B14949" w:rsidRDefault="00C3696D" w:rsidP="00C3696D">
      <w:pPr>
        <w:jc w:val="both"/>
        <w:rPr>
          <w:sz w:val="18"/>
          <w:szCs w:val="18"/>
        </w:rPr>
      </w:pPr>
    </w:p>
    <w:p w:rsidR="00C3696D" w:rsidRPr="00B14949" w:rsidRDefault="00C3696D" w:rsidP="00C3696D">
      <w:pPr>
        <w:jc w:val="right"/>
        <w:rPr>
          <w:sz w:val="18"/>
          <w:szCs w:val="18"/>
        </w:rPr>
      </w:pPr>
      <w:r w:rsidRPr="00B14949">
        <w:rPr>
          <w:sz w:val="18"/>
          <w:szCs w:val="18"/>
        </w:rPr>
        <w:t>«____» ______________ 20 ___ г.</w:t>
      </w:r>
    </w:p>
    <w:p w:rsidR="00C3696D" w:rsidRPr="00B14949" w:rsidRDefault="00C3696D" w:rsidP="00C3696D">
      <w:pPr>
        <w:jc w:val="both"/>
        <w:rPr>
          <w:sz w:val="18"/>
          <w:szCs w:val="18"/>
        </w:rPr>
      </w:pPr>
      <w:r w:rsidRPr="00B14949">
        <w:rPr>
          <w:sz w:val="18"/>
          <w:szCs w:val="18"/>
        </w:rPr>
        <w:t>Населенный пункт: ____________________________________________________</w:t>
      </w:r>
    </w:p>
    <w:p w:rsidR="00C3696D" w:rsidRPr="00B14949" w:rsidRDefault="00C3696D" w:rsidP="00C3696D">
      <w:pPr>
        <w:jc w:val="both"/>
        <w:rPr>
          <w:sz w:val="18"/>
          <w:szCs w:val="18"/>
        </w:rPr>
      </w:pPr>
      <w:r w:rsidRPr="00B14949">
        <w:rPr>
          <w:sz w:val="18"/>
          <w:szCs w:val="18"/>
        </w:rPr>
        <w:t>Гражданин: __________________________________________________________</w:t>
      </w:r>
    </w:p>
    <w:p w:rsidR="00C3696D" w:rsidRPr="00B14949" w:rsidRDefault="00C3696D" w:rsidP="00C3696D">
      <w:pPr>
        <w:jc w:val="both"/>
        <w:rPr>
          <w:sz w:val="18"/>
          <w:szCs w:val="18"/>
        </w:rPr>
      </w:pPr>
      <w:r w:rsidRPr="00B14949">
        <w:rPr>
          <w:sz w:val="18"/>
          <w:szCs w:val="18"/>
        </w:rPr>
        <w:lastRenderedPageBreak/>
        <w:t>Адрес: ______________________________________________________________</w:t>
      </w:r>
    </w:p>
    <w:p w:rsidR="00C3696D" w:rsidRPr="00B14949" w:rsidRDefault="00C3696D" w:rsidP="00C3696D">
      <w:pPr>
        <w:jc w:val="both"/>
        <w:rPr>
          <w:sz w:val="18"/>
          <w:szCs w:val="18"/>
        </w:rPr>
      </w:pPr>
      <w:r w:rsidRPr="00B14949">
        <w:rPr>
          <w:sz w:val="18"/>
          <w:szCs w:val="18"/>
        </w:rPr>
        <w:t>№ книги __________№ заявления ________ от «___</w:t>
      </w:r>
      <w:proofErr w:type="gramStart"/>
      <w:r w:rsidRPr="00B14949">
        <w:rPr>
          <w:sz w:val="18"/>
          <w:szCs w:val="18"/>
        </w:rPr>
        <w:t>_»_</w:t>
      </w:r>
      <w:proofErr w:type="gramEnd"/>
      <w:r w:rsidRPr="00B14949">
        <w:rPr>
          <w:sz w:val="18"/>
          <w:szCs w:val="18"/>
        </w:rPr>
        <w:t>___________ 20 ___ г.</w:t>
      </w:r>
    </w:p>
    <w:p w:rsidR="00C3696D" w:rsidRPr="00B14949" w:rsidRDefault="00C3696D" w:rsidP="00C3696D">
      <w:pPr>
        <w:jc w:val="both"/>
        <w:rPr>
          <w:sz w:val="18"/>
          <w:szCs w:val="18"/>
        </w:rPr>
      </w:pPr>
      <w:r w:rsidRPr="00B14949">
        <w:rPr>
          <w:sz w:val="18"/>
          <w:szCs w:val="18"/>
        </w:rPr>
        <w:t>___________________</w:t>
      </w:r>
    </w:p>
    <w:p w:rsidR="00C3696D" w:rsidRPr="00B14949" w:rsidRDefault="00C3696D" w:rsidP="00C3696D">
      <w:pPr>
        <w:jc w:val="both"/>
        <w:rPr>
          <w:sz w:val="18"/>
          <w:szCs w:val="18"/>
        </w:rPr>
      </w:pPr>
      <w:r w:rsidRPr="00B14949">
        <w:rPr>
          <w:sz w:val="18"/>
          <w:szCs w:val="18"/>
        </w:rPr>
        <w:t xml:space="preserve">              время</w:t>
      </w:r>
    </w:p>
    <w:p w:rsidR="00C3696D" w:rsidRPr="00B14949" w:rsidRDefault="00C3696D" w:rsidP="00C3696D">
      <w:pPr>
        <w:jc w:val="both"/>
        <w:rPr>
          <w:sz w:val="18"/>
          <w:szCs w:val="1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4"/>
        <w:gridCol w:w="5957"/>
        <w:gridCol w:w="1276"/>
        <w:gridCol w:w="1588"/>
      </w:tblGrid>
      <w:tr w:rsidR="00C3696D" w:rsidRPr="00B14949" w:rsidTr="00773F7A">
        <w:tc>
          <w:tcPr>
            <w:tcW w:w="564" w:type="dxa"/>
            <w:tcBorders>
              <w:top w:val="single" w:sz="4" w:space="0" w:color="auto"/>
              <w:left w:val="single" w:sz="4" w:space="0" w:color="auto"/>
              <w:bottom w:val="single" w:sz="4" w:space="0" w:color="auto"/>
              <w:right w:val="single" w:sz="4" w:space="0" w:color="auto"/>
            </w:tcBorders>
          </w:tcPr>
          <w:p w:rsidR="00C3696D" w:rsidRPr="00B14949" w:rsidRDefault="00C3696D" w:rsidP="00C3696D">
            <w:pPr>
              <w:jc w:val="center"/>
              <w:rPr>
                <w:sz w:val="18"/>
                <w:szCs w:val="18"/>
              </w:rPr>
            </w:pPr>
            <w:r w:rsidRPr="00B14949">
              <w:rPr>
                <w:sz w:val="18"/>
                <w:szCs w:val="18"/>
              </w:rPr>
              <w:t>№ п/п</w:t>
            </w:r>
          </w:p>
        </w:tc>
        <w:tc>
          <w:tcPr>
            <w:tcW w:w="5957" w:type="dxa"/>
            <w:tcBorders>
              <w:top w:val="single" w:sz="4" w:space="0" w:color="auto"/>
              <w:left w:val="single" w:sz="4" w:space="0" w:color="auto"/>
              <w:bottom w:val="single" w:sz="4" w:space="0" w:color="auto"/>
              <w:right w:val="single" w:sz="4" w:space="0" w:color="auto"/>
            </w:tcBorders>
          </w:tcPr>
          <w:p w:rsidR="00C3696D" w:rsidRPr="00B14949" w:rsidRDefault="00C3696D" w:rsidP="00C3696D">
            <w:pPr>
              <w:jc w:val="center"/>
              <w:rPr>
                <w:sz w:val="18"/>
                <w:szCs w:val="18"/>
              </w:rPr>
            </w:pPr>
            <w:r w:rsidRPr="00B14949">
              <w:rPr>
                <w:sz w:val="18"/>
                <w:szCs w:val="18"/>
              </w:rPr>
              <w:t>Наименование принятых документов</w:t>
            </w:r>
          </w:p>
        </w:tc>
        <w:tc>
          <w:tcPr>
            <w:tcW w:w="1276" w:type="dxa"/>
            <w:tcBorders>
              <w:top w:val="single" w:sz="4" w:space="0" w:color="auto"/>
              <w:left w:val="single" w:sz="4" w:space="0" w:color="auto"/>
              <w:bottom w:val="single" w:sz="4" w:space="0" w:color="auto"/>
              <w:right w:val="single" w:sz="4" w:space="0" w:color="auto"/>
            </w:tcBorders>
          </w:tcPr>
          <w:p w:rsidR="00C3696D" w:rsidRPr="00B14949" w:rsidRDefault="00C3696D" w:rsidP="00C3696D">
            <w:pPr>
              <w:jc w:val="center"/>
              <w:rPr>
                <w:sz w:val="18"/>
                <w:szCs w:val="18"/>
              </w:rPr>
            </w:pPr>
            <w:r w:rsidRPr="00B14949">
              <w:rPr>
                <w:sz w:val="18"/>
                <w:szCs w:val="18"/>
              </w:rPr>
              <w:t>Кол-во экземпляров</w:t>
            </w:r>
          </w:p>
        </w:tc>
        <w:tc>
          <w:tcPr>
            <w:tcW w:w="1588" w:type="dxa"/>
            <w:tcBorders>
              <w:top w:val="single" w:sz="4" w:space="0" w:color="auto"/>
              <w:left w:val="single" w:sz="4" w:space="0" w:color="auto"/>
              <w:bottom w:val="single" w:sz="4" w:space="0" w:color="auto"/>
              <w:right w:val="single" w:sz="4" w:space="0" w:color="auto"/>
            </w:tcBorders>
          </w:tcPr>
          <w:p w:rsidR="00C3696D" w:rsidRPr="00B14949" w:rsidRDefault="00C3696D" w:rsidP="00C3696D">
            <w:pPr>
              <w:jc w:val="center"/>
              <w:rPr>
                <w:sz w:val="18"/>
                <w:szCs w:val="18"/>
              </w:rPr>
            </w:pPr>
            <w:r w:rsidRPr="00B14949">
              <w:rPr>
                <w:sz w:val="18"/>
                <w:szCs w:val="18"/>
              </w:rPr>
              <w:t xml:space="preserve">Подпись получателя </w:t>
            </w:r>
            <w:hyperlink w:anchor="Par298" w:tooltip="&lt;*&gt; Не заполняется в случае направления гражданину расписки по почте или в форме электронного документа." w:history="1">
              <w:r w:rsidRPr="00B14949">
                <w:rPr>
                  <w:rStyle w:val="ab"/>
                  <w:sz w:val="18"/>
                  <w:szCs w:val="18"/>
                </w:rPr>
                <w:t>&lt;*&gt;</w:t>
              </w:r>
            </w:hyperlink>
          </w:p>
        </w:tc>
      </w:tr>
      <w:tr w:rsidR="00C3696D" w:rsidRPr="00B14949" w:rsidTr="00773F7A">
        <w:tc>
          <w:tcPr>
            <w:tcW w:w="564" w:type="dxa"/>
            <w:tcBorders>
              <w:top w:val="single" w:sz="4" w:space="0" w:color="auto"/>
              <w:left w:val="single" w:sz="4" w:space="0" w:color="auto"/>
              <w:bottom w:val="single" w:sz="4" w:space="0" w:color="auto"/>
              <w:right w:val="single" w:sz="4" w:space="0" w:color="auto"/>
            </w:tcBorders>
          </w:tcPr>
          <w:p w:rsidR="00C3696D" w:rsidRPr="00B14949" w:rsidRDefault="00C3696D" w:rsidP="00C3696D">
            <w:pPr>
              <w:jc w:val="center"/>
              <w:rPr>
                <w:sz w:val="18"/>
                <w:szCs w:val="18"/>
              </w:rPr>
            </w:pPr>
          </w:p>
        </w:tc>
        <w:tc>
          <w:tcPr>
            <w:tcW w:w="5957" w:type="dxa"/>
            <w:tcBorders>
              <w:top w:val="single" w:sz="4" w:space="0" w:color="auto"/>
              <w:left w:val="single" w:sz="4" w:space="0" w:color="auto"/>
              <w:bottom w:val="single" w:sz="4" w:space="0" w:color="auto"/>
              <w:right w:val="single" w:sz="4" w:space="0" w:color="auto"/>
            </w:tcBorders>
          </w:tcPr>
          <w:p w:rsidR="00C3696D" w:rsidRPr="00B14949" w:rsidRDefault="00C3696D" w:rsidP="00C3696D">
            <w:pPr>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tcPr>
          <w:p w:rsidR="00C3696D" w:rsidRPr="00B14949" w:rsidRDefault="00C3696D" w:rsidP="00C3696D">
            <w:pPr>
              <w:jc w:val="center"/>
              <w:rPr>
                <w:sz w:val="18"/>
                <w:szCs w:val="18"/>
              </w:rPr>
            </w:pPr>
          </w:p>
        </w:tc>
        <w:tc>
          <w:tcPr>
            <w:tcW w:w="1588" w:type="dxa"/>
            <w:tcBorders>
              <w:top w:val="single" w:sz="4" w:space="0" w:color="auto"/>
              <w:left w:val="single" w:sz="4" w:space="0" w:color="auto"/>
              <w:bottom w:val="single" w:sz="4" w:space="0" w:color="auto"/>
              <w:right w:val="single" w:sz="4" w:space="0" w:color="auto"/>
            </w:tcBorders>
          </w:tcPr>
          <w:p w:rsidR="00C3696D" w:rsidRPr="00B14949" w:rsidRDefault="00C3696D" w:rsidP="00C3696D">
            <w:pPr>
              <w:jc w:val="center"/>
              <w:rPr>
                <w:sz w:val="18"/>
                <w:szCs w:val="18"/>
              </w:rPr>
            </w:pPr>
          </w:p>
        </w:tc>
      </w:tr>
      <w:tr w:rsidR="00C3696D" w:rsidRPr="00B14949" w:rsidTr="00773F7A">
        <w:tc>
          <w:tcPr>
            <w:tcW w:w="564" w:type="dxa"/>
            <w:tcBorders>
              <w:top w:val="single" w:sz="4" w:space="0" w:color="auto"/>
              <w:left w:val="single" w:sz="4" w:space="0" w:color="auto"/>
              <w:bottom w:val="single" w:sz="4" w:space="0" w:color="auto"/>
              <w:right w:val="single" w:sz="4" w:space="0" w:color="auto"/>
            </w:tcBorders>
          </w:tcPr>
          <w:p w:rsidR="00C3696D" w:rsidRPr="00B14949" w:rsidRDefault="00C3696D" w:rsidP="00C3696D">
            <w:pPr>
              <w:jc w:val="center"/>
              <w:rPr>
                <w:sz w:val="18"/>
                <w:szCs w:val="18"/>
              </w:rPr>
            </w:pPr>
          </w:p>
        </w:tc>
        <w:tc>
          <w:tcPr>
            <w:tcW w:w="5957" w:type="dxa"/>
            <w:tcBorders>
              <w:top w:val="single" w:sz="4" w:space="0" w:color="auto"/>
              <w:left w:val="single" w:sz="4" w:space="0" w:color="auto"/>
              <w:bottom w:val="single" w:sz="4" w:space="0" w:color="auto"/>
              <w:right w:val="single" w:sz="4" w:space="0" w:color="auto"/>
            </w:tcBorders>
          </w:tcPr>
          <w:p w:rsidR="00C3696D" w:rsidRPr="00B14949" w:rsidRDefault="00C3696D" w:rsidP="00C3696D">
            <w:pPr>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tcPr>
          <w:p w:rsidR="00C3696D" w:rsidRPr="00B14949" w:rsidRDefault="00C3696D" w:rsidP="00C3696D">
            <w:pPr>
              <w:jc w:val="center"/>
              <w:rPr>
                <w:sz w:val="18"/>
                <w:szCs w:val="18"/>
              </w:rPr>
            </w:pPr>
          </w:p>
        </w:tc>
        <w:tc>
          <w:tcPr>
            <w:tcW w:w="1588" w:type="dxa"/>
            <w:tcBorders>
              <w:top w:val="single" w:sz="4" w:space="0" w:color="auto"/>
              <w:left w:val="single" w:sz="4" w:space="0" w:color="auto"/>
              <w:bottom w:val="single" w:sz="4" w:space="0" w:color="auto"/>
              <w:right w:val="single" w:sz="4" w:space="0" w:color="auto"/>
            </w:tcBorders>
          </w:tcPr>
          <w:p w:rsidR="00C3696D" w:rsidRPr="00B14949" w:rsidRDefault="00C3696D" w:rsidP="00C3696D">
            <w:pPr>
              <w:jc w:val="center"/>
              <w:rPr>
                <w:sz w:val="18"/>
                <w:szCs w:val="18"/>
              </w:rPr>
            </w:pPr>
          </w:p>
        </w:tc>
      </w:tr>
      <w:tr w:rsidR="00C3696D" w:rsidRPr="00B14949" w:rsidTr="00773F7A">
        <w:tc>
          <w:tcPr>
            <w:tcW w:w="564" w:type="dxa"/>
            <w:tcBorders>
              <w:top w:val="single" w:sz="4" w:space="0" w:color="auto"/>
              <w:left w:val="single" w:sz="4" w:space="0" w:color="auto"/>
              <w:bottom w:val="single" w:sz="4" w:space="0" w:color="auto"/>
              <w:right w:val="single" w:sz="4" w:space="0" w:color="auto"/>
            </w:tcBorders>
          </w:tcPr>
          <w:p w:rsidR="00C3696D" w:rsidRPr="00B14949" w:rsidRDefault="00C3696D" w:rsidP="00C3696D">
            <w:pPr>
              <w:jc w:val="center"/>
              <w:rPr>
                <w:sz w:val="18"/>
                <w:szCs w:val="18"/>
              </w:rPr>
            </w:pPr>
          </w:p>
        </w:tc>
        <w:tc>
          <w:tcPr>
            <w:tcW w:w="5957" w:type="dxa"/>
            <w:tcBorders>
              <w:top w:val="single" w:sz="4" w:space="0" w:color="auto"/>
              <w:left w:val="single" w:sz="4" w:space="0" w:color="auto"/>
              <w:bottom w:val="single" w:sz="4" w:space="0" w:color="auto"/>
              <w:right w:val="single" w:sz="4" w:space="0" w:color="auto"/>
            </w:tcBorders>
          </w:tcPr>
          <w:p w:rsidR="00C3696D" w:rsidRPr="00B14949" w:rsidRDefault="00C3696D" w:rsidP="00C3696D">
            <w:pPr>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tcPr>
          <w:p w:rsidR="00C3696D" w:rsidRPr="00B14949" w:rsidRDefault="00C3696D" w:rsidP="00C3696D">
            <w:pPr>
              <w:jc w:val="center"/>
              <w:rPr>
                <w:sz w:val="18"/>
                <w:szCs w:val="18"/>
              </w:rPr>
            </w:pPr>
          </w:p>
        </w:tc>
        <w:tc>
          <w:tcPr>
            <w:tcW w:w="1588" w:type="dxa"/>
            <w:tcBorders>
              <w:top w:val="single" w:sz="4" w:space="0" w:color="auto"/>
              <w:left w:val="single" w:sz="4" w:space="0" w:color="auto"/>
              <w:bottom w:val="single" w:sz="4" w:space="0" w:color="auto"/>
              <w:right w:val="single" w:sz="4" w:space="0" w:color="auto"/>
            </w:tcBorders>
          </w:tcPr>
          <w:p w:rsidR="00C3696D" w:rsidRPr="00B14949" w:rsidRDefault="00C3696D" w:rsidP="00C3696D">
            <w:pPr>
              <w:jc w:val="center"/>
              <w:rPr>
                <w:sz w:val="18"/>
                <w:szCs w:val="18"/>
              </w:rPr>
            </w:pPr>
          </w:p>
        </w:tc>
      </w:tr>
      <w:tr w:rsidR="00C3696D" w:rsidRPr="00B14949" w:rsidTr="00773F7A">
        <w:tc>
          <w:tcPr>
            <w:tcW w:w="564" w:type="dxa"/>
            <w:tcBorders>
              <w:top w:val="single" w:sz="4" w:space="0" w:color="auto"/>
              <w:left w:val="single" w:sz="4" w:space="0" w:color="auto"/>
              <w:bottom w:val="single" w:sz="4" w:space="0" w:color="auto"/>
              <w:right w:val="single" w:sz="4" w:space="0" w:color="auto"/>
            </w:tcBorders>
          </w:tcPr>
          <w:p w:rsidR="00C3696D" w:rsidRPr="00B14949" w:rsidRDefault="00C3696D" w:rsidP="00C3696D">
            <w:pPr>
              <w:jc w:val="center"/>
              <w:rPr>
                <w:sz w:val="18"/>
                <w:szCs w:val="18"/>
              </w:rPr>
            </w:pPr>
          </w:p>
        </w:tc>
        <w:tc>
          <w:tcPr>
            <w:tcW w:w="5957" w:type="dxa"/>
            <w:tcBorders>
              <w:top w:val="single" w:sz="4" w:space="0" w:color="auto"/>
              <w:left w:val="single" w:sz="4" w:space="0" w:color="auto"/>
              <w:bottom w:val="single" w:sz="4" w:space="0" w:color="auto"/>
              <w:right w:val="single" w:sz="4" w:space="0" w:color="auto"/>
            </w:tcBorders>
          </w:tcPr>
          <w:p w:rsidR="00C3696D" w:rsidRPr="00B14949" w:rsidRDefault="00C3696D" w:rsidP="00C3696D">
            <w:pPr>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tcPr>
          <w:p w:rsidR="00C3696D" w:rsidRPr="00B14949" w:rsidRDefault="00C3696D" w:rsidP="00C3696D">
            <w:pPr>
              <w:jc w:val="center"/>
              <w:rPr>
                <w:sz w:val="18"/>
                <w:szCs w:val="18"/>
              </w:rPr>
            </w:pPr>
          </w:p>
        </w:tc>
        <w:tc>
          <w:tcPr>
            <w:tcW w:w="1588" w:type="dxa"/>
            <w:tcBorders>
              <w:top w:val="single" w:sz="4" w:space="0" w:color="auto"/>
              <w:left w:val="single" w:sz="4" w:space="0" w:color="auto"/>
              <w:bottom w:val="single" w:sz="4" w:space="0" w:color="auto"/>
              <w:right w:val="single" w:sz="4" w:space="0" w:color="auto"/>
            </w:tcBorders>
          </w:tcPr>
          <w:p w:rsidR="00C3696D" w:rsidRPr="00B14949" w:rsidRDefault="00C3696D" w:rsidP="00C3696D">
            <w:pPr>
              <w:jc w:val="center"/>
              <w:rPr>
                <w:sz w:val="18"/>
                <w:szCs w:val="18"/>
              </w:rPr>
            </w:pPr>
          </w:p>
        </w:tc>
      </w:tr>
      <w:tr w:rsidR="00C3696D" w:rsidRPr="00B14949" w:rsidTr="00773F7A">
        <w:tc>
          <w:tcPr>
            <w:tcW w:w="564" w:type="dxa"/>
            <w:tcBorders>
              <w:top w:val="single" w:sz="4" w:space="0" w:color="auto"/>
              <w:left w:val="single" w:sz="4" w:space="0" w:color="auto"/>
              <w:bottom w:val="single" w:sz="4" w:space="0" w:color="auto"/>
              <w:right w:val="single" w:sz="4" w:space="0" w:color="auto"/>
            </w:tcBorders>
          </w:tcPr>
          <w:p w:rsidR="00C3696D" w:rsidRPr="00B14949" w:rsidRDefault="00C3696D" w:rsidP="00C3696D">
            <w:pPr>
              <w:jc w:val="center"/>
              <w:rPr>
                <w:sz w:val="18"/>
                <w:szCs w:val="18"/>
              </w:rPr>
            </w:pPr>
          </w:p>
        </w:tc>
        <w:tc>
          <w:tcPr>
            <w:tcW w:w="5957" w:type="dxa"/>
            <w:tcBorders>
              <w:top w:val="single" w:sz="4" w:space="0" w:color="auto"/>
              <w:left w:val="single" w:sz="4" w:space="0" w:color="auto"/>
              <w:bottom w:val="single" w:sz="4" w:space="0" w:color="auto"/>
              <w:right w:val="single" w:sz="4" w:space="0" w:color="auto"/>
            </w:tcBorders>
          </w:tcPr>
          <w:p w:rsidR="00C3696D" w:rsidRPr="00B14949" w:rsidRDefault="00C3696D" w:rsidP="00C3696D">
            <w:pPr>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tcPr>
          <w:p w:rsidR="00C3696D" w:rsidRPr="00B14949" w:rsidRDefault="00C3696D" w:rsidP="00C3696D">
            <w:pPr>
              <w:jc w:val="center"/>
              <w:rPr>
                <w:sz w:val="18"/>
                <w:szCs w:val="18"/>
              </w:rPr>
            </w:pPr>
          </w:p>
        </w:tc>
        <w:tc>
          <w:tcPr>
            <w:tcW w:w="1588" w:type="dxa"/>
            <w:tcBorders>
              <w:top w:val="single" w:sz="4" w:space="0" w:color="auto"/>
              <w:left w:val="single" w:sz="4" w:space="0" w:color="auto"/>
              <w:bottom w:val="single" w:sz="4" w:space="0" w:color="auto"/>
              <w:right w:val="single" w:sz="4" w:space="0" w:color="auto"/>
            </w:tcBorders>
          </w:tcPr>
          <w:p w:rsidR="00C3696D" w:rsidRPr="00B14949" w:rsidRDefault="00C3696D" w:rsidP="00C3696D">
            <w:pPr>
              <w:jc w:val="center"/>
              <w:rPr>
                <w:sz w:val="18"/>
                <w:szCs w:val="18"/>
              </w:rPr>
            </w:pPr>
          </w:p>
        </w:tc>
      </w:tr>
    </w:tbl>
    <w:p w:rsidR="00C3696D" w:rsidRPr="00B14949" w:rsidRDefault="00C3696D" w:rsidP="00C3696D">
      <w:pPr>
        <w:jc w:val="both"/>
        <w:rPr>
          <w:sz w:val="18"/>
          <w:szCs w:val="18"/>
        </w:rPr>
      </w:pPr>
    </w:p>
    <w:p w:rsidR="00C3696D" w:rsidRPr="00B14949" w:rsidRDefault="00C3696D" w:rsidP="00C3696D">
      <w:pPr>
        <w:jc w:val="both"/>
        <w:rPr>
          <w:sz w:val="18"/>
          <w:szCs w:val="18"/>
        </w:rPr>
      </w:pPr>
      <w:r w:rsidRPr="00B14949">
        <w:rPr>
          <w:sz w:val="18"/>
          <w:szCs w:val="18"/>
        </w:rPr>
        <w:t>Перечень документов, получаемых по межведомственным запросам:</w:t>
      </w:r>
    </w:p>
    <w:p w:rsidR="00C3696D" w:rsidRPr="00B14949" w:rsidRDefault="00C3696D" w:rsidP="00C3696D">
      <w:pPr>
        <w:jc w:val="both"/>
        <w:rPr>
          <w:sz w:val="18"/>
          <w:szCs w:val="18"/>
        </w:rPr>
      </w:pPr>
      <w:r w:rsidRPr="00B14949">
        <w:rPr>
          <w:sz w:val="18"/>
          <w:szCs w:val="18"/>
        </w:rPr>
        <w:t>1) ___________________________________________________________________</w:t>
      </w:r>
    </w:p>
    <w:p w:rsidR="00C3696D" w:rsidRPr="00B14949" w:rsidRDefault="00C3696D" w:rsidP="00C3696D">
      <w:pPr>
        <w:jc w:val="both"/>
        <w:rPr>
          <w:sz w:val="18"/>
          <w:szCs w:val="18"/>
        </w:rPr>
      </w:pPr>
      <w:r w:rsidRPr="00B14949">
        <w:rPr>
          <w:sz w:val="18"/>
          <w:szCs w:val="18"/>
        </w:rPr>
        <w:t>2) ___________________________________________________________________</w:t>
      </w:r>
    </w:p>
    <w:p w:rsidR="00C3696D" w:rsidRPr="00B14949" w:rsidRDefault="00C3696D" w:rsidP="00C3696D">
      <w:pPr>
        <w:jc w:val="both"/>
        <w:rPr>
          <w:sz w:val="18"/>
          <w:szCs w:val="18"/>
        </w:rPr>
      </w:pPr>
      <w:r w:rsidRPr="00B14949">
        <w:rPr>
          <w:sz w:val="18"/>
          <w:szCs w:val="18"/>
        </w:rPr>
        <w:t>3) ___________________________________________________________________</w:t>
      </w:r>
    </w:p>
    <w:p w:rsidR="00C3696D" w:rsidRPr="00B14949" w:rsidRDefault="00C3696D" w:rsidP="00C3696D">
      <w:pPr>
        <w:jc w:val="both"/>
        <w:rPr>
          <w:sz w:val="18"/>
          <w:szCs w:val="18"/>
        </w:rPr>
      </w:pPr>
    </w:p>
    <w:p w:rsidR="00C3696D" w:rsidRPr="00B14949" w:rsidRDefault="00C3696D" w:rsidP="00C3696D">
      <w:pPr>
        <w:jc w:val="both"/>
        <w:rPr>
          <w:sz w:val="18"/>
          <w:szCs w:val="18"/>
        </w:rPr>
      </w:pPr>
      <w:r w:rsidRPr="00B14949">
        <w:rPr>
          <w:sz w:val="18"/>
          <w:szCs w:val="18"/>
        </w:rPr>
        <w:t>Документы в количестве __________ шт. на _______ листах</w:t>
      </w:r>
    </w:p>
    <w:p w:rsidR="00C3696D" w:rsidRPr="00B14949" w:rsidRDefault="00C3696D" w:rsidP="00C3696D">
      <w:pPr>
        <w:jc w:val="both"/>
        <w:rPr>
          <w:sz w:val="18"/>
          <w:szCs w:val="18"/>
        </w:rPr>
      </w:pPr>
      <w:r w:rsidRPr="00B14949">
        <w:rPr>
          <w:sz w:val="18"/>
          <w:szCs w:val="18"/>
        </w:rPr>
        <w:t>Принял(ла) ___________________________________________________________</w:t>
      </w:r>
    </w:p>
    <w:p w:rsidR="00C3696D" w:rsidRPr="00B14949" w:rsidRDefault="00C3696D" w:rsidP="00C3696D">
      <w:pPr>
        <w:jc w:val="both"/>
        <w:rPr>
          <w:sz w:val="18"/>
          <w:szCs w:val="18"/>
        </w:rPr>
      </w:pPr>
      <w:r w:rsidRPr="00B14949">
        <w:rPr>
          <w:sz w:val="18"/>
          <w:szCs w:val="18"/>
        </w:rPr>
        <w:t xml:space="preserve">                                                     Ф.И.О.                           подпись</w:t>
      </w:r>
    </w:p>
    <w:p w:rsidR="00C3696D" w:rsidRPr="00B14949" w:rsidRDefault="00C3696D" w:rsidP="00C3696D">
      <w:pPr>
        <w:jc w:val="both"/>
        <w:rPr>
          <w:sz w:val="18"/>
          <w:szCs w:val="18"/>
        </w:rPr>
      </w:pPr>
      <w:r w:rsidRPr="00B14949">
        <w:rPr>
          <w:sz w:val="18"/>
          <w:szCs w:val="18"/>
        </w:rPr>
        <w:t>Расписку получил(ла) &lt;*&gt; _______________________________________________</w:t>
      </w:r>
    </w:p>
    <w:p w:rsidR="00C3696D" w:rsidRPr="00B14949" w:rsidRDefault="00C3696D" w:rsidP="00C3696D">
      <w:pPr>
        <w:jc w:val="both"/>
        <w:rPr>
          <w:sz w:val="18"/>
          <w:szCs w:val="18"/>
        </w:rPr>
      </w:pPr>
      <w:r w:rsidRPr="00B14949">
        <w:rPr>
          <w:sz w:val="18"/>
          <w:szCs w:val="18"/>
        </w:rPr>
        <w:t xml:space="preserve">                                                          Ф.И.О.                          подпись</w:t>
      </w:r>
    </w:p>
    <w:p w:rsidR="00C3696D" w:rsidRPr="00B14949" w:rsidRDefault="00C3696D" w:rsidP="00C3696D">
      <w:pPr>
        <w:jc w:val="both"/>
        <w:rPr>
          <w:sz w:val="18"/>
          <w:szCs w:val="18"/>
        </w:rPr>
      </w:pPr>
      <w:r w:rsidRPr="00B14949">
        <w:rPr>
          <w:sz w:val="18"/>
          <w:szCs w:val="18"/>
        </w:rPr>
        <w:t>--------------------------------</w:t>
      </w:r>
    </w:p>
    <w:p w:rsidR="0043052F" w:rsidRDefault="00C3696D" w:rsidP="00C3696D">
      <w:pPr>
        <w:pStyle w:val="ConsPlusNormal2"/>
        <w:jc w:val="right"/>
        <w:outlineLvl w:val="1"/>
        <w:rPr>
          <w:rFonts w:ascii="Times New Roman" w:hAnsi="Times New Roman"/>
          <w:sz w:val="18"/>
          <w:szCs w:val="18"/>
        </w:rPr>
      </w:pPr>
      <w:bookmarkStart w:id="51" w:name="Par298"/>
      <w:bookmarkEnd w:id="51"/>
      <w:r w:rsidRPr="00B14949">
        <w:rPr>
          <w:sz w:val="18"/>
          <w:szCs w:val="18"/>
        </w:rPr>
        <w:t xml:space="preserve">&lt;*&gt; </w:t>
      </w:r>
      <w:r w:rsidRPr="00C3696D">
        <w:rPr>
          <w:rFonts w:ascii="Times New Roman" w:hAnsi="Times New Roman"/>
          <w:sz w:val="18"/>
          <w:szCs w:val="18"/>
        </w:rPr>
        <w:t>Не заполняется в случае направления гражданину расписки по почте или в форме электронного документа.</w:t>
      </w:r>
    </w:p>
    <w:p w:rsidR="00C3696D" w:rsidRPr="00C3696D" w:rsidRDefault="00C3696D" w:rsidP="00C3696D">
      <w:pPr>
        <w:pStyle w:val="ConsPlusNormal2"/>
        <w:jc w:val="right"/>
        <w:outlineLvl w:val="1"/>
        <w:rPr>
          <w:rFonts w:ascii="Times New Roman" w:hAnsi="Times New Roman"/>
          <w:sz w:val="18"/>
          <w:szCs w:val="18"/>
        </w:rPr>
      </w:pPr>
      <w:r>
        <w:rPr>
          <w:rFonts w:ascii="Times New Roman" w:hAnsi="Times New Roman"/>
          <w:sz w:val="18"/>
          <w:szCs w:val="18"/>
        </w:rPr>
        <w:t>_________________________________________________________________________________________________________________</w:t>
      </w:r>
    </w:p>
    <w:p w:rsidR="00C3696D" w:rsidRDefault="00C3696D" w:rsidP="0043052F">
      <w:pPr>
        <w:pStyle w:val="ConsPlusNormal2"/>
        <w:jc w:val="right"/>
        <w:outlineLvl w:val="1"/>
        <w:rPr>
          <w:b/>
          <w:sz w:val="18"/>
          <w:szCs w:val="18"/>
        </w:rPr>
      </w:pPr>
    </w:p>
    <w:p w:rsidR="00C3696D" w:rsidRPr="007F100A" w:rsidRDefault="00C3696D" w:rsidP="00C3696D">
      <w:pPr>
        <w:pStyle w:val="HEADERTEXT"/>
        <w:jc w:val="center"/>
        <w:rPr>
          <w:rFonts w:ascii="Times New Roman" w:hAnsi="Times New Roman" w:cs="Times New Roman"/>
          <w:b/>
          <w:bCs/>
          <w:color w:val="auto"/>
          <w:sz w:val="18"/>
          <w:szCs w:val="18"/>
        </w:rPr>
      </w:pPr>
      <w:r w:rsidRPr="00C3696D">
        <w:rPr>
          <w:rFonts w:ascii="Times New Roman" w:hAnsi="Times New Roman" w:cs="Times New Roman"/>
          <w:b/>
          <w:color w:val="000000" w:themeColor="text1"/>
          <w:sz w:val="18"/>
          <w:szCs w:val="18"/>
        </w:rPr>
        <w:t>Постановление администрации Мошковского сельсовета Бековского района Пензенской области от 16.09.2019 № 8</w:t>
      </w:r>
      <w:r w:rsidRPr="00C3696D">
        <w:rPr>
          <w:rFonts w:ascii="Times New Roman" w:hAnsi="Times New Roman" w:cs="Times New Roman"/>
          <w:b/>
          <w:color w:val="000000" w:themeColor="text1"/>
          <w:sz w:val="18"/>
          <w:szCs w:val="18"/>
        </w:rPr>
        <w:t>6</w:t>
      </w:r>
      <w:r w:rsidRPr="00C3696D">
        <w:rPr>
          <w:rFonts w:ascii="Times New Roman" w:hAnsi="Times New Roman" w:cs="Times New Roman"/>
          <w:b/>
          <w:color w:val="000000" w:themeColor="text1"/>
          <w:sz w:val="18"/>
          <w:szCs w:val="18"/>
        </w:rPr>
        <w:t xml:space="preserve"> «</w:t>
      </w:r>
      <w:r w:rsidRPr="007F100A">
        <w:rPr>
          <w:rFonts w:ascii="Times New Roman" w:hAnsi="Times New Roman" w:cs="Times New Roman"/>
          <w:b/>
          <w:bCs/>
          <w:color w:val="auto"/>
          <w:sz w:val="18"/>
          <w:szCs w:val="18"/>
        </w:rPr>
        <w:t xml:space="preserve">Об установлении требований к порядку, форме и срокам информирования граждан, принятых на учет нуждающихся в предоставлении жилых помещений по договорам найма жилых помещений жилищного фонда социального использования, о количестве жилых помещений, которые могут быть предоставлены по договорам найма жилых помещений жилищного фонда социального использования </w:t>
      </w:r>
    </w:p>
    <w:p w:rsidR="00C3696D" w:rsidRPr="007F100A" w:rsidRDefault="00C3696D" w:rsidP="00C3696D">
      <w:pPr>
        <w:autoSpaceDE w:val="0"/>
        <w:autoSpaceDN w:val="0"/>
        <w:adjustRightInd w:val="0"/>
        <w:jc w:val="both"/>
        <w:rPr>
          <w:sz w:val="18"/>
          <w:szCs w:val="18"/>
        </w:rPr>
      </w:pPr>
      <w:r w:rsidRPr="007F100A">
        <w:rPr>
          <w:sz w:val="18"/>
          <w:szCs w:val="18"/>
        </w:rPr>
        <w:t xml:space="preserve">Руководствуясь частью 6 статьи 91.14 Жилищного кодекса Российской Федерации, статьей 23 Устава Мошковского сельсовета Бековского района Пензенской области, </w:t>
      </w:r>
    </w:p>
    <w:p w:rsidR="00C3696D" w:rsidRPr="007F100A" w:rsidRDefault="00C3696D" w:rsidP="00C3696D">
      <w:pPr>
        <w:pStyle w:val="a5"/>
        <w:ind w:firstLine="0"/>
        <w:outlineLvl w:val="0"/>
        <w:rPr>
          <w:rFonts w:ascii="Times New Roman" w:hAnsi="Times New Roman"/>
          <w:b/>
          <w:sz w:val="18"/>
          <w:szCs w:val="18"/>
        </w:rPr>
      </w:pPr>
      <w:r w:rsidRPr="007F100A">
        <w:rPr>
          <w:rFonts w:ascii="Times New Roman" w:hAnsi="Times New Roman"/>
          <w:sz w:val="18"/>
          <w:szCs w:val="18"/>
        </w:rPr>
        <w:t>администрация Мошковского сельсовета</w:t>
      </w:r>
      <w:r w:rsidRPr="007F100A">
        <w:rPr>
          <w:rFonts w:ascii="Times New Roman" w:hAnsi="Times New Roman"/>
          <w:b/>
          <w:sz w:val="18"/>
          <w:szCs w:val="18"/>
        </w:rPr>
        <w:t xml:space="preserve"> постановляет:</w:t>
      </w:r>
    </w:p>
    <w:p w:rsidR="00C3696D" w:rsidRPr="007F100A" w:rsidRDefault="00C3696D" w:rsidP="00C3696D">
      <w:pPr>
        <w:pStyle w:val="FORMATTEXT"/>
        <w:jc w:val="both"/>
        <w:rPr>
          <w:rFonts w:ascii="Times New Roman" w:hAnsi="Times New Roman" w:cs="Times New Roman"/>
          <w:sz w:val="18"/>
          <w:szCs w:val="18"/>
        </w:rPr>
      </w:pPr>
      <w:r w:rsidRPr="007F100A">
        <w:rPr>
          <w:rFonts w:ascii="Times New Roman" w:hAnsi="Times New Roman" w:cs="Times New Roman"/>
          <w:sz w:val="18"/>
          <w:szCs w:val="18"/>
        </w:rPr>
        <w:t xml:space="preserve">1. Установить прилагаемые требования к порядку, форме и срокам информирования граждан, принятых на учет нуждающихся в предоставлении жилых помещений по договорам найма жилых помещений жилищного фонда социального использования, о количестве жилых помещений, которые могут быть предоставлены по договорам найма жилых помещений жилищного фонда социального использования. </w:t>
      </w:r>
    </w:p>
    <w:p w:rsidR="00C3696D" w:rsidRPr="007F100A" w:rsidRDefault="00C3696D" w:rsidP="00C3696D">
      <w:pPr>
        <w:jc w:val="both"/>
        <w:rPr>
          <w:sz w:val="18"/>
          <w:szCs w:val="18"/>
        </w:rPr>
      </w:pPr>
      <w:r w:rsidRPr="007F100A">
        <w:rPr>
          <w:sz w:val="18"/>
          <w:szCs w:val="18"/>
        </w:rPr>
        <w:t>2. Опубликовать настоящее постановление в информационном бюллетене «Ведомости Мошковского сельсовета».</w:t>
      </w:r>
    </w:p>
    <w:p w:rsidR="00C3696D" w:rsidRPr="007F100A" w:rsidRDefault="00C3696D" w:rsidP="00C3696D">
      <w:pPr>
        <w:jc w:val="both"/>
        <w:rPr>
          <w:sz w:val="18"/>
          <w:szCs w:val="18"/>
        </w:rPr>
      </w:pPr>
      <w:r w:rsidRPr="007F100A">
        <w:rPr>
          <w:sz w:val="18"/>
          <w:szCs w:val="18"/>
        </w:rPr>
        <w:t>3. Настоящее постановление вступает в силу после его официального опубликования.</w:t>
      </w:r>
    </w:p>
    <w:p w:rsidR="00C3696D" w:rsidRPr="007F100A" w:rsidRDefault="00C3696D" w:rsidP="00C3696D">
      <w:pPr>
        <w:autoSpaceDE w:val="0"/>
        <w:autoSpaceDN w:val="0"/>
        <w:adjustRightInd w:val="0"/>
        <w:jc w:val="both"/>
        <w:outlineLvl w:val="0"/>
        <w:rPr>
          <w:sz w:val="18"/>
          <w:szCs w:val="18"/>
        </w:rPr>
      </w:pPr>
      <w:r w:rsidRPr="007F100A">
        <w:rPr>
          <w:sz w:val="18"/>
          <w:szCs w:val="18"/>
        </w:rPr>
        <w:t xml:space="preserve">4. </w:t>
      </w:r>
      <w:r w:rsidRPr="007F100A">
        <w:rPr>
          <w:color w:val="000000"/>
          <w:sz w:val="18"/>
          <w:szCs w:val="18"/>
        </w:rPr>
        <w:t xml:space="preserve">Контроль за исполнением настоящего постановления возложить на главу администрации </w:t>
      </w:r>
      <w:r w:rsidRPr="007F100A">
        <w:rPr>
          <w:sz w:val="18"/>
          <w:szCs w:val="18"/>
        </w:rPr>
        <w:t>Мошковского</w:t>
      </w:r>
      <w:r w:rsidRPr="007F100A">
        <w:rPr>
          <w:color w:val="000000"/>
          <w:sz w:val="18"/>
          <w:szCs w:val="18"/>
        </w:rPr>
        <w:t xml:space="preserve"> сельсовета И.Б. Гнивковского</w:t>
      </w:r>
      <w:r w:rsidRPr="007F100A">
        <w:rPr>
          <w:sz w:val="18"/>
          <w:szCs w:val="18"/>
        </w:rPr>
        <w:t>.</w:t>
      </w:r>
    </w:p>
    <w:p w:rsidR="00C3696D" w:rsidRPr="007F100A" w:rsidRDefault="00C3696D" w:rsidP="00C3696D">
      <w:pPr>
        <w:autoSpaceDE w:val="0"/>
        <w:autoSpaceDN w:val="0"/>
        <w:adjustRightInd w:val="0"/>
        <w:jc w:val="both"/>
        <w:outlineLvl w:val="0"/>
        <w:rPr>
          <w:sz w:val="18"/>
          <w:szCs w:val="18"/>
        </w:rPr>
      </w:pPr>
      <w:r w:rsidRPr="007F100A">
        <w:rPr>
          <w:sz w:val="18"/>
          <w:szCs w:val="18"/>
        </w:rPr>
        <w:t xml:space="preserve">Глава администрации </w:t>
      </w:r>
    </w:p>
    <w:p w:rsidR="00C3696D" w:rsidRPr="007F100A" w:rsidRDefault="00C3696D" w:rsidP="00C3696D">
      <w:pPr>
        <w:autoSpaceDE w:val="0"/>
        <w:autoSpaceDN w:val="0"/>
        <w:adjustRightInd w:val="0"/>
        <w:jc w:val="both"/>
        <w:outlineLvl w:val="0"/>
        <w:rPr>
          <w:sz w:val="18"/>
          <w:szCs w:val="18"/>
        </w:rPr>
      </w:pPr>
      <w:r w:rsidRPr="007F100A">
        <w:rPr>
          <w:sz w:val="18"/>
          <w:szCs w:val="18"/>
        </w:rPr>
        <w:t>Мошковского сельсовета                                                                     И.Б. Гнивковский</w:t>
      </w:r>
    </w:p>
    <w:p w:rsidR="00C3696D" w:rsidRPr="007F100A" w:rsidRDefault="00C3696D" w:rsidP="00C3696D">
      <w:pPr>
        <w:autoSpaceDE w:val="0"/>
        <w:autoSpaceDN w:val="0"/>
        <w:adjustRightInd w:val="0"/>
        <w:jc w:val="both"/>
        <w:outlineLvl w:val="0"/>
        <w:rPr>
          <w:sz w:val="18"/>
          <w:szCs w:val="18"/>
        </w:rPr>
      </w:pPr>
    </w:p>
    <w:p w:rsidR="00C3696D" w:rsidRPr="007F100A" w:rsidRDefault="00C3696D" w:rsidP="00C3696D">
      <w:pPr>
        <w:autoSpaceDE w:val="0"/>
        <w:autoSpaceDN w:val="0"/>
        <w:adjustRightInd w:val="0"/>
        <w:jc w:val="center"/>
        <w:outlineLvl w:val="0"/>
        <w:rPr>
          <w:sz w:val="18"/>
          <w:szCs w:val="18"/>
        </w:rPr>
      </w:pPr>
      <w:r w:rsidRPr="007F100A">
        <w:rPr>
          <w:sz w:val="18"/>
          <w:szCs w:val="18"/>
        </w:rPr>
        <w:t>Приложение</w:t>
      </w:r>
    </w:p>
    <w:p w:rsidR="00C3696D" w:rsidRPr="007F100A" w:rsidRDefault="00C3696D" w:rsidP="00C3696D">
      <w:pPr>
        <w:jc w:val="center"/>
        <w:rPr>
          <w:sz w:val="18"/>
          <w:szCs w:val="18"/>
        </w:rPr>
      </w:pPr>
      <w:r w:rsidRPr="007F100A">
        <w:rPr>
          <w:sz w:val="18"/>
          <w:szCs w:val="18"/>
        </w:rPr>
        <w:t>Утвержден постановлением админис</w:t>
      </w:r>
      <w:r w:rsidRPr="007F100A">
        <w:rPr>
          <w:sz w:val="18"/>
          <w:szCs w:val="18"/>
        </w:rPr>
        <w:t>т</w:t>
      </w:r>
      <w:r w:rsidRPr="007F100A">
        <w:rPr>
          <w:sz w:val="18"/>
          <w:szCs w:val="18"/>
        </w:rPr>
        <w:t>рации Мошковского сельсовета</w:t>
      </w:r>
      <w:r>
        <w:rPr>
          <w:sz w:val="18"/>
          <w:szCs w:val="18"/>
        </w:rPr>
        <w:t xml:space="preserve"> </w:t>
      </w:r>
      <w:r w:rsidRPr="007F100A">
        <w:rPr>
          <w:sz w:val="18"/>
          <w:szCs w:val="18"/>
        </w:rPr>
        <w:t>от 16.09.2019 № 86</w:t>
      </w:r>
    </w:p>
    <w:p w:rsidR="00C3696D" w:rsidRPr="007F100A" w:rsidRDefault="00C3696D" w:rsidP="00C3696D">
      <w:pPr>
        <w:pStyle w:val="HEADERTEXT"/>
        <w:jc w:val="center"/>
        <w:rPr>
          <w:rFonts w:ascii="Times New Roman" w:hAnsi="Times New Roman" w:cs="Times New Roman"/>
          <w:b/>
          <w:bCs/>
          <w:color w:val="auto"/>
          <w:sz w:val="18"/>
          <w:szCs w:val="18"/>
        </w:rPr>
      </w:pPr>
      <w:r w:rsidRPr="007F100A">
        <w:rPr>
          <w:rFonts w:ascii="Times New Roman" w:hAnsi="Times New Roman" w:cs="Times New Roman"/>
          <w:b/>
          <w:bCs/>
          <w:color w:val="auto"/>
          <w:sz w:val="18"/>
          <w:szCs w:val="18"/>
        </w:rPr>
        <w:t xml:space="preserve">Требования к порядку, форме и срокам информирования граждан, принятых на учет нуждающихся в предоставлении жилых помещений по договорам найма жилых помещений жилищного фонда социального использования, о количестве жилых помещений, которые могут быть предоставлены по договорам найма жилых помещений жилищного фонда социального использования </w:t>
      </w:r>
    </w:p>
    <w:p w:rsidR="00C3696D" w:rsidRPr="007F100A" w:rsidRDefault="00C3696D" w:rsidP="00C3696D">
      <w:pPr>
        <w:pStyle w:val="FORMATTEXT"/>
        <w:jc w:val="both"/>
        <w:rPr>
          <w:rFonts w:ascii="Times New Roman" w:hAnsi="Times New Roman" w:cs="Times New Roman"/>
          <w:sz w:val="18"/>
          <w:szCs w:val="18"/>
        </w:rPr>
      </w:pPr>
      <w:r w:rsidRPr="007F100A">
        <w:rPr>
          <w:rFonts w:ascii="Times New Roman" w:hAnsi="Times New Roman" w:cs="Times New Roman"/>
          <w:sz w:val="18"/>
          <w:szCs w:val="18"/>
        </w:rPr>
        <w:t>Настоящие Требования применяются администрацией Мошковского сельсовета Бековского района Пензенской области в целях информирования граждан, принятых на учет нуждающихся в предоставлении жилых помещений по договорам найма жилых помещений жилищного фонда социального использования, о количестве жилых помещений, которые могут быть предоставлены по договорам найма жилых помещений жилищного фонда социального использования на территории Мошковского сельсовета Бековского района Пензенской области.</w:t>
      </w:r>
    </w:p>
    <w:p w:rsidR="00C3696D" w:rsidRPr="007F100A" w:rsidRDefault="00C3696D" w:rsidP="00C3696D">
      <w:pPr>
        <w:pStyle w:val="FORMATTEXT"/>
        <w:jc w:val="both"/>
        <w:rPr>
          <w:rFonts w:ascii="Times New Roman" w:hAnsi="Times New Roman" w:cs="Times New Roman"/>
          <w:sz w:val="18"/>
          <w:szCs w:val="18"/>
        </w:rPr>
      </w:pPr>
      <w:r w:rsidRPr="007F100A">
        <w:rPr>
          <w:rFonts w:ascii="Times New Roman" w:hAnsi="Times New Roman" w:cs="Times New Roman"/>
          <w:sz w:val="18"/>
          <w:szCs w:val="18"/>
        </w:rPr>
        <w:t xml:space="preserve">1. </w:t>
      </w:r>
      <w:proofErr w:type="spellStart"/>
      <w:r w:rsidRPr="007F100A">
        <w:rPr>
          <w:rFonts w:ascii="Times New Roman" w:hAnsi="Times New Roman" w:cs="Times New Roman"/>
          <w:sz w:val="18"/>
          <w:szCs w:val="18"/>
        </w:rPr>
        <w:t>Наймодатели</w:t>
      </w:r>
      <w:proofErr w:type="spellEnd"/>
      <w:r w:rsidRPr="007F100A">
        <w:rPr>
          <w:rFonts w:ascii="Times New Roman" w:hAnsi="Times New Roman" w:cs="Times New Roman"/>
          <w:sz w:val="18"/>
          <w:szCs w:val="18"/>
        </w:rPr>
        <w:t xml:space="preserve"> по договорам найма жилых помещений жилищного фонда социального использования, предоставляющие или имеющие намерение предоставлять на территории Мошковского сельсовета Бековского района Пензенской области жилые помещения по указанному основанию (далее - </w:t>
      </w:r>
      <w:proofErr w:type="spellStart"/>
      <w:r w:rsidRPr="007F100A">
        <w:rPr>
          <w:rFonts w:ascii="Times New Roman" w:hAnsi="Times New Roman" w:cs="Times New Roman"/>
          <w:sz w:val="18"/>
          <w:szCs w:val="18"/>
        </w:rPr>
        <w:t>наймодатели</w:t>
      </w:r>
      <w:proofErr w:type="spellEnd"/>
      <w:r w:rsidRPr="007F100A">
        <w:rPr>
          <w:rFonts w:ascii="Times New Roman" w:hAnsi="Times New Roman" w:cs="Times New Roman"/>
          <w:sz w:val="18"/>
          <w:szCs w:val="18"/>
        </w:rPr>
        <w:t>) должны предоставлять в администрацию Мошковского сельсовета Бековского района Пензенской области следующую информацию:</w:t>
      </w:r>
    </w:p>
    <w:p w:rsidR="00C3696D" w:rsidRPr="007F100A" w:rsidRDefault="00C3696D" w:rsidP="00C3696D">
      <w:pPr>
        <w:pStyle w:val="FORMATTEXT"/>
        <w:jc w:val="both"/>
        <w:rPr>
          <w:rFonts w:ascii="Times New Roman" w:hAnsi="Times New Roman" w:cs="Times New Roman"/>
          <w:sz w:val="18"/>
          <w:szCs w:val="18"/>
        </w:rPr>
      </w:pPr>
      <w:r w:rsidRPr="007F100A">
        <w:rPr>
          <w:rFonts w:ascii="Times New Roman" w:hAnsi="Times New Roman" w:cs="Times New Roman"/>
          <w:sz w:val="18"/>
          <w:szCs w:val="18"/>
        </w:rPr>
        <w:t xml:space="preserve">а) сведения о </w:t>
      </w:r>
      <w:proofErr w:type="spellStart"/>
      <w:r w:rsidRPr="007F100A">
        <w:rPr>
          <w:rFonts w:ascii="Times New Roman" w:hAnsi="Times New Roman" w:cs="Times New Roman"/>
          <w:sz w:val="18"/>
          <w:szCs w:val="18"/>
        </w:rPr>
        <w:t>наймодателе</w:t>
      </w:r>
      <w:proofErr w:type="spellEnd"/>
      <w:r w:rsidRPr="007F100A">
        <w:rPr>
          <w:rFonts w:ascii="Times New Roman" w:hAnsi="Times New Roman" w:cs="Times New Roman"/>
          <w:sz w:val="18"/>
          <w:szCs w:val="18"/>
        </w:rPr>
        <w:t xml:space="preserve"> - наименование, место нахождения, контактная информация, режим работы;</w:t>
      </w:r>
    </w:p>
    <w:p w:rsidR="00C3696D" w:rsidRPr="007F100A" w:rsidRDefault="00C3696D" w:rsidP="00C3696D">
      <w:pPr>
        <w:pStyle w:val="FORMATTEXT"/>
        <w:jc w:val="both"/>
        <w:rPr>
          <w:rFonts w:ascii="Times New Roman" w:hAnsi="Times New Roman" w:cs="Times New Roman"/>
          <w:sz w:val="18"/>
          <w:szCs w:val="18"/>
        </w:rPr>
      </w:pPr>
      <w:r w:rsidRPr="007F100A">
        <w:rPr>
          <w:rFonts w:ascii="Times New Roman" w:hAnsi="Times New Roman" w:cs="Times New Roman"/>
          <w:sz w:val="18"/>
          <w:szCs w:val="18"/>
        </w:rPr>
        <w:t xml:space="preserve">б) сведения об общем количестве жилых помещений, которые могут быть представлены </w:t>
      </w:r>
      <w:proofErr w:type="spellStart"/>
      <w:r w:rsidRPr="007F100A">
        <w:rPr>
          <w:rFonts w:ascii="Times New Roman" w:hAnsi="Times New Roman" w:cs="Times New Roman"/>
          <w:sz w:val="18"/>
          <w:szCs w:val="18"/>
        </w:rPr>
        <w:t>наймодателем</w:t>
      </w:r>
      <w:proofErr w:type="spellEnd"/>
      <w:r w:rsidRPr="007F100A">
        <w:rPr>
          <w:rFonts w:ascii="Times New Roman" w:hAnsi="Times New Roman" w:cs="Times New Roman"/>
          <w:sz w:val="18"/>
          <w:szCs w:val="18"/>
        </w:rPr>
        <w:t xml:space="preserve"> жилых помещений социального использования, с указанием места их нахождения, количества и площадей квартир с различным количеством комнат по </w:t>
      </w:r>
      <w:r w:rsidRPr="007F100A">
        <w:rPr>
          <w:rFonts w:ascii="Times New Roman" w:hAnsi="Times New Roman" w:cs="Times New Roman"/>
          <w:sz w:val="18"/>
          <w:szCs w:val="18"/>
        </w:rPr>
        <w:lastRenderedPageBreak/>
        <w:t>этажам наемных домов социального использования.</w:t>
      </w:r>
    </w:p>
    <w:p w:rsidR="00C3696D" w:rsidRPr="007F100A" w:rsidRDefault="00C3696D" w:rsidP="00C3696D">
      <w:pPr>
        <w:pStyle w:val="FORMATTEXT"/>
        <w:jc w:val="both"/>
        <w:rPr>
          <w:rFonts w:ascii="Times New Roman" w:hAnsi="Times New Roman" w:cs="Times New Roman"/>
          <w:sz w:val="18"/>
          <w:szCs w:val="18"/>
        </w:rPr>
      </w:pPr>
      <w:r w:rsidRPr="007F100A">
        <w:rPr>
          <w:rFonts w:ascii="Times New Roman" w:hAnsi="Times New Roman" w:cs="Times New Roman"/>
          <w:sz w:val="18"/>
          <w:szCs w:val="18"/>
        </w:rPr>
        <w:t xml:space="preserve">2. Указанная в пункте 1 настоящих Требований информация предоставляется </w:t>
      </w:r>
      <w:proofErr w:type="spellStart"/>
      <w:r w:rsidRPr="007F100A">
        <w:rPr>
          <w:rFonts w:ascii="Times New Roman" w:hAnsi="Times New Roman" w:cs="Times New Roman"/>
          <w:sz w:val="18"/>
          <w:szCs w:val="18"/>
        </w:rPr>
        <w:t>наймодателями</w:t>
      </w:r>
      <w:proofErr w:type="spellEnd"/>
      <w:r w:rsidRPr="007F100A">
        <w:rPr>
          <w:rFonts w:ascii="Times New Roman" w:hAnsi="Times New Roman" w:cs="Times New Roman"/>
          <w:sz w:val="18"/>
          <w:szCs w:val="18"/>
        </w:rPr>
        <w:t>:</w:t>
      </w:r>
    </w:p>
    <w:p w:rsidR="00C3696D" w:rsidRPr="007F100A" w:rsidRDefault="00C3696D" w:rsidP="00C3696D">
      <w:pPr>
        <w:pStyle w:val="FORMATTEXT"/>
        <w:jc w:val="both"/>
        <w:rPr>
          <w:rFonts w:ascii="Times New Roman" w:hAnsi="Times New Roman" w:cs="Times New Roman"/>
          <w:sz w:val="18"/>
          <w:szCs w:val="18"/>
        </w:rPr>
      </w:pPr>
      <w:r w:rsidRPr="007F100A">
        <w:rPr>
          <w:rFonts w:ascii="Times New Roman" w:hAnsi="Times New Roman" w:cs="Times New Roman"/>
          <w:sz w:val="18"/>
          <w:szCs w:val="18"/>
        </w:rPr>
        <w:t>а) первый раз - в течение одного месяца, со дня учета в муниципальном реестре наемных домов социального использования:</w:t>
      </w:r>
    </w:p>
    <w:p w:rsidR="00C3696D" w:rsidRPr="007F100A" w:rsidRDefault="00C3696D" w:rsidP="00C3696D">
      <w:pPr>
        <w:pStyle w:val="FORMATTEXT"/>
        <w:jc w:val="both"/>
        <w:rPr>
          <w:rFonts w:ascii="Times New Roman" w:hAnsi="Times New Roman" w:cs="Times New Roman"/>
          <w:sz w:val="18"/>
          <w:szCs w:val="18"/>
        </w:rPr>
      </w:pPr>
      <w:r w:rsidRPr="007F100A">
        <w:rPr>
          <w:rFonts w:ascii="Times New Roman" w:hAnsi="Times New Roman" w:cs="Times New Roman"/>
          <w:sz w:val="18"/>
          <w:szCs w:val="18"/>
        </w:rPr>
        <w:t>- земельного участка, предоставленного или предназначенного в соответствии с земельным законодательством для строительства наемного дома социального использования;</w:t>
      </w:r>
    </w:p>
    <w:p w:rsidR="00C3696D" w:rsidRPr="007F100A" w:rsidRDefault="00C3696D" w:rsidP="00C3696D">
      <w:pPr>
        <w:pStyle w:val="FORMATTEXT"/>
        <w:jc w:val="both"/>
        <w:rPr>
          <w:rFonts w:ascii="Times New Roman" w:hAnsi="Times New Roman" w:cs="Times New Roman"/>
          <w:sz w:val="18"/>
          <w:szCs w:val="18"/>
        </w:rPr>
      </w:pPr>
      <w:r w:rsidRPr="007F100A">
        <w:rPr>
          <w:rFonts w:ascii="Times New Roman" w:hAnsi="Times New Roman" w:cs="Times New Roman"/>
          <w:sz w:val="18"/>
          <w:szCs w:val="18"/>
        </w:rPr>
        <w:t>- наемного дома социального использования (в случае, если разрешение на ввод в эксплуатацию такого дома получено на момент вступления в силу настоящих Требований);</w:t>
      </w:r>
    </w:p>
    <w:p w:rsidR="00C3696D" w:rsidRPr="007F100A" w:rsidRDefault="00C3696D" w:rsidP="00C3696D">
      <w:pPr>
        <w:pStyle w:val="FORMATTEXT"/>
        <w:jc w:val="both"/>
        <w:rPr>
          <w:rFonts w:ascii="Times New Roman" w:hAnsi="Times New Roman" w:cs="Times New Roman"/>
          <w:sz w:val="18"/>
          <w:szCs w:val="18"/>
        </w:rPr>
      </w:pPr>
      <w:r w:rsidRPr="007F100A">
        <w:rPr>
          <w:rFonts w:ascii="Times New Roman" w:hAnsi="Times New Roman" w:cs="Times New Roman"/>
          <w:sz w:val="18"/>
          <w:szCs w:val="18"/>
        </w:rPr>
        <w:t>б) в последующем - не позднее 10 рабочих дней, следующих за днем изменения такой информации.</w:t>
      </w:r>
    </w:p>
    <w:p w:rsidR="00C3696D" w:rsidRPr="007F100A" w:rsidRDefault="00C3696D" w:rsidP="00C3696D">
      <w:pPr>
        <w:pStyle w:val="FORMATTEXT"/>
        <w:jc w:val="both"/>
        <w:rPr>
          <w:rFonts w:ascii="Times New Roman" w:hAnsi="Times New Roman" w:cs="Times New Roman"/>
          <w:sz w:val="18"/>
          <w:szCs w:val="18"/>
        </w:rPr>
      </w:pPr>
      <w:r w:rsidRPr="007F100A">
        <w:rPr>
          <w:rFonts w:ascii="Times New Roman" w:hAnsi="Times New Roman" w:cs="Times New Roman"/>
          <w:sz w:val="18"/>
          <w:szCs w:val="18"/>
        </w:rPr>
        <w:t xml:space="preserve">3. Информация, указанная в пункте 1 настоящих Требований, представляется </w:t>
      </w:r>
      <w:proofErr w:type="spellStart"/>
      <w:r w:rsidRPr="007F100A">
        <w:rPr>
          <w:rFonts w:ascii="Times New Roman" w:hAnsi="Times New Roman" w:cs="Times New Roman"/>
          <w:sz w:val="18"/>
          <w:szCs w:val="18"/>
        </w:rPr>
        <w:t>наймодателем</w:t>
      </w:r>
      <w:proofErr w:type="spellEnd"/>
      <w:r w:rsidRPr="007F100A">
        <w:rPr>
          <w:rFonts w:ascii="Times New Roman" w:hAnsi="Times New Roman" w:cs="Times New Roman"/>
          <w:sz w:val="18"/>
          <w:szCs w:val="18"/>
        </w:rPr>
        <w:t xml:space="preserve"> в администрацию Мошковского сельсовета Бековского района Пензенской области:</w:t>
      </w:r>
    </w:p>
    <w:p w:rsidR="00C3696D" w:rsidRPr="007F100A" w:rsidRDefault="00C3696D" w:rsidP="00C3696D">
      <w:pPr>
        <w:pStyle w:val="FORMATTEXT"/>
        <w:jc w:val="both"/>
        <w:rPr>
          <w:rFonts w:ascii="Times New Roman" w:hAnsi="Times New Roman" w:cs="Times New Roman"/>
          <w:sz w:val="18"/>
          <w:szCs w:val="18"/>
        </w:rPr>
      </w:pPr>
      <w:r w:rsidRPr="007F100A">
        <w:rPr>
          <w:rFonts w:ascii="Times New Roman" w:hAnsi="Times New Roman" w:cs="Times New Roman"/>
          <w:sz w:val="18"/>
          <w:szCs w:val="18"/>
        </w:rPr>
        <w:t xml:space="preserve">- на бумажном носителе и электронном носителе CD-ROM в формате </w:t>
      </w:r>
      <w:proofErr w:type="spellStart"/>
      <w:r w:rsidRPr="007F100A">
        <w:rPr>
          <w:rFonts w:ascii="Times New Roman" w:hAnsi="Times New Roman" w:cs="Times New Roman"/>
          <w:sz w:val="18"/>
          <w:szCs w:val="18"/>
        </w:rPr>
        <w:t>Microsoft</w:t>
      </w:r>
      <w:proofErr w:type="spellEnd"/>
      <w:r w:rsidRPr="007F100A">
        <w:rPr>
          <w:rFonts w:ascii="Times New Roman" w:hAnsi="Times New Roman" w:cs="Times New Roman"/>
          <w:sz w:val="18"/>
          <w:szCs w:val="18"/>
        </w:rPr>
        <w:t xml:space="preserve"> </w:t>
      </w:r>
      <w:proofErr w:type="spellStart"/>
      <w:r w:rsidRPr="007F100A">
        <w:rPr>
          <w:rFonts w:ascii="Times New Roman" w:hAnsi="Times New Roman" w:cs="Times New Roman"/>
          <w:sz w:val="18"/>
          <w:szCs w:val="18"/>
        </w:rPr>
        <w:t>Word</w:t>
      </w:r>
      <w:proofErr w:type="spellEnd"/>
      <w:r w:rsidRPr="007F100A">
        <w:rPr>
          <w:rFonts w:ascii="Times New Roman" w:hAnsi="Times New Roman" w:cs="Times New Roman"/>
          <w:sz w:val="18"/>
          <w:szCs w:val="18"/>
        </w:rPr>
        <w:t xml:space="preserve"> </w:t>
      </w:r>
      <w:proofErr w:type="spellStart"/>
      <w:r w:rsidRPr="007F100A">
        <w:rPr>
          <w:rFonts w:ascii="Times New Roman" w:hAnsi="Times New Roman" w:cs="Times New Roman"/>
          <w:sz w:val="18"/>
          <w:szCs w:val="18"/>
        </w:rPr>
        <w:t>for</w:t>
      </w:r>
      <w:proofErr w:type="spellEnd"/>
      <w:r w:rsidRPr="007F100A">
        <w:rPr>
          <w:rFonts w:ascii="Times New Roman" w:hAnsi="Times New Roman" w:cs="Times New Roman"/>
          <w:sz w:val="18"/>
          <w:szCs w:val="18"/>
        </w:rPr>
        <w:t xml:space="preserve"> </w:t>
      </w:r>
      <w:proofErr w:type="spellStart"/>
      <w:r w:rsidRPr="007F100A">
        <w:rPr>
          <w:rFonts w:ascii="Times New Roman" w:hAnsi="Times New Roman" w:cs="Times New Roman"/>
          <w:sz w:val="18"/>
          <w:szCs w:val="18"/>
        </w:rPr>
        <w:t>Windows</w:t>
      </w:r>
      <w:proofErr w:type="spellEnd"/>
      <w:r w:rsidRPr="007F100A">
        <w:rPr>
          <w:rFonts w:ascii="Times New Roman" w:hAnsi="Times New Roman" w:cs="Times New Roman"/>
          <w:sz w:val="18"/>
          <w:szCs w:val="18"/>
        </w:rPr>
        <w:t>.</w:t>
      </w:r>
    </w:p>
    <w:p w:rsidR="00C3696D" w:rsidRPr="007F100A" w:rsidRDefault="00C3696D" w:rsidP="00C3696D">
      <w:pPr>
        <w:pStyle w:val="FORMATTEXT"/>
        <w:jc w:val="both"/>
        <w:rPr>
          <w:rFonts w:ascii="Times New Roman" w:hAnsi="Times New Roman" w:cs="Times New Roman"/>
          <w:sz w:val="18"/>
          <w:szCs w:val="18"/>
        </w:rPr>
      </w:pPr>
      <w:r w:rsidRPr="007F100A">
        <w:rPr>
          <w:rFonts w:ascii="Times New Roman" w:hAnsi="Times New Roman" w:cs="Times New Roman"/>
          <w:sz w:val="18"/>
          <w:szCs w:val="18"/>
        </w:rPr>
        <w:t>4. Информация о количестве жилых помещений, которые могут быть предоставлены по договорам найма жилых помещений жилищного фонда социального использования (далее - жилые помещения, которые могут быть предоставлены) размещаются администрацией Мошковского сельсовета Бековского района Пензенской области:</w:t>
      </w:r>
    </w:p>
    <w:p w:rsidR="00C3696D" w:rsidRPr="00C3696D" w:rsidRDefault="00C3696D" w:rsidP="00C3696D">
      <w:pPr>
        <w:pStyle w:val="FORMATTEXT"/>
        <w:jc w:val="both"/>
        <w:rPr>
          <w:rFonts w:ascii="Times New Roman" w:hAnsi="Times New Roman" w:cs="Times New Roman"/>
          <w:b/>
          <w:i/>
          <w:color w:val="000000" w:themeColor="text1"/>
          <w:sz w:val="18"/>
          <w:szCs w:val="18"/>
        </w:rPr>
      </w:pPr>
      <w:r w:rsidRPr="007F100A">
        <w:rPr>
          <w:rFonts w:ascii="Times New Roman" w:hAnsi="Times New Roman" w:cs="Times New Roman"/>
          <w:sz w:val="18"/>
          <w:szCs w:val="18"/>
        </w:rPr>
        <w:t xml:space="preserve">а) на официальном сайте администрации Мошковского сельсовета Бековского района Пензенской области в информационно-телекоммуникационной сети «Интернет» </w:t>
      </w:r>
      <w:hyperlink r:id="rId14" w:history="1">
        <w:r w:rsidRPr="00C3696D">
          <w:rPr>
            <w:rStyle w:val="ab"/>
            <w:rFonts w:ascii="Times New Roman" w:hAnsi="Times New Roman"/>
            <w:b w:val="0"/>
            <w:i w:val="0"/>
            <w:color w:val="000000" w:themeColor="text1"/>
            <w:sz w:val="18"/>
            <w:szCs w:val="18"/>
            <w:u w:val="none"/>
          </w:rPr>
          <w:t>http</w:t>
        </w:r>
        <w:r w:rsidRPr="00C3696D">
          <w:rPr>
            <w:rStyle w:val="ab"/>
            <w:rFonts w:ascii="Times New Roman" w:hAnsi="Times New Roman"/>
            <w:b w:val="0"/>
            <w:i w:val="0"/>
            <w:color w:val="000000" w:themeColor="text1"/>
            <w:sz w:val="18"/>
            <w:szCs w:val="18"/>
            <w:u w:val="none"/>
            <w:lang w:val="ru-RU"/>
          </w:rPr>
          <w:t>://</w:t>
        </w:r>
        <w:proofErr w:type="spellStart"/>
        <w:r w:rsidRPr="00C3696D">
          <w:rPr>
            <w:rStyle w:val="ab"/>
            <w:rFonts w:ascii="Times New Roman" w:hAnsi="Times New Roman"/>
            <w:b w:val="0"/>
            <w:i w:val="0"/>
            <w:color w:val="000000" w:themeColor="text1"/>
            <w:sz w:val="18"/>
            <w:szCs w:val="18"/>
            <w:u w:val="none"/>
          </w:rPr>
          <w:t>moshkovo</w:t>
        </w:r>
        <w:proofErr w:type="spellEnd"/>
        <w:r w:rsidRPr="00C3696D">
          <w:rPr>
            <w:rStyle w:val="ab"/>
            <w:rFonts w:ascii="Times New Roman" w:hAnsi="Times New Roman"/>
            <w:b w:val="0"/>
            <w:i w:val="0"/>
            <w:color w:val="000000" w:themeColor="text1"/>
            <w:sz w:val="18"/>
            <w:szCs w:val="18"/>
            <w:u w:val="none"/>
            <w:lang w:val="ru-RU"/>
          </w:rPr>
          <w:t>.</w:t>
        </w:r>
        <w:proofErr w:type="spellStart"/>
        <w:r w:rsidRPr="00C3696D">
          <w:rPr>
            <w:rStyle w:val="ab"/>
            <w:rFonts w:ascii="Times New Roman" w:hAnsi="Times New Roman"/>
            <w:b w:val="0"/>
            <w:i w:val="0"/>
            <w:color w:val="000000" w:themeColor="text1"/>
            <w:sz w:val="18"/>
            <w:szCs w:val="18"/>
            <w:u w:val="none"/>
          </w:rPr>
          <w:t>bekovo</w:t>
        </w:r>
        <w:proofErr w:type="spellEnd"/>
        <w:r w:rsidRPr="00C3696D">
          <w:rPr>
            <w:rStyle w:val="ab"/>
            <w:rFonts w:ascii="Times New Roman" w:hAnsi="Times New Roman"/>
            <w:b w:val="0"/>
            <w:i w:val="0"/>
            <w:color w:val="000000" w:themeColor="text1"/>
            <w:sz w:val="18"/>
            <w:szCs w:val="18"/>
            <w:u w:val="none"/>
            <w:lang w:val="ru-RU"/>
          </w:rPr>
          <w:t>.</w:t>
        </w:r>
        <w:proofErr w:type="spellStart"/>
        <w:r w:rsidRPr="00C3696D">
          <w:rPr>
            <w:rStyle w:val="ab"/>
            <w:rFonts w:ascii="Times New Roman" w:hAnsi="Times New Roman"/>
            <w:b w:val="0"/>
            <w:i w:val="0"/>
            <w:color w:val="000000" w:themeColor="text1"/>
            <w:sz w:val="18"/>
            <w:szCs w:val="18"/>
            <w:u w:val="none"/>
          </w:rPr>
          <w:t>pnzreg</w:t>
        </w:r>
        <w:proofErr w:type="spellEnd"/>
        <w:r w:rsidRPr="00C3696D">
          <w:rPr>
            <w:rStyle w:val="ab"/>
            <w:rFonts w:ascii="Times New Roman" w:hAnsi="Times New Roman"/>
            <w:b w:val="0"/>
            <w:i w:val="0"/>
            <w:color w:val="000000" w:themeColor="text1"/>
            <w:sz w:val="18"/>
            <w:szCs w:val="18"/>
            <w:u w:val="none"/>
            <w:lang w:val="ru-RU"/>
          </w:rPr>
          <w:t>.</w:t>
        </w:r>
        <w:proofErr w:type="spellStart"/>
        <w:r w:rsidRPr="00C3696D">
          <w:rPr>
            <w:rStyle w:val="ab"/>
            <w:rFonts w:ascii="Times New Roman" w:hAnsi="Times New Roman"/>
            <w:b w:val="0"/>
            <w:i w:val="0"/>
            <w:color w:val="000000" w:themeColor="text1"/>
            <w:sz w:val="18"/>
            <w:szCs w:val="18"/>
            <w:u w:val="none"/>
          </w:rPr>
          <w:t>ru</w:t>
        </w:r>
        <w:proofErr w:type="spellEnd"/>
      </w:hyperlink>
      <w:r w:rsidRPr="00C3696D">
        <w:rPr>
          <w:rFonts w:ascii="Times New Roman" w:hAnsi="Times New Roman" w:cs="Times New Roman"/>
          <w:b/>
          <w:i/>
          <w:color w:val="000000" w:themeColor="text1"/>
          <w:sz w:val="18"/>
          <w:szCs w:val="18"/>
        </w:rPr>
        <w:t>;</w:t>
      </w:r>
    </w:p>
    <w:p w:rsidR="00C3696D" w:rsidRPr="007F100A" w:rsidRDefault="00C3696D" w:rsidP="00C3696D">
      <w:pPr>
        <w:pStyle w:val="FORMATTEXT"/>
        <w:jc w:val="both"/>
        <w:rPr>
          <w:rFonts w:ascii="Times New Roman" w:hAnsi="Times New Roman" w:cs="Times New Roman"/>
          <w:sz w:val="18"/>
          <w:szCs w:val="18"/>
        </w:rPr>
      </w:pPr>
      <w:r w:rsidRPr="007F100A">
        <w:rPr>
          <w:rFonts w:ascii="Times New Roman" w:hAnsi="Times New Roman" w:cs="Times New Roman"/>
          <w:sz w:val="18"/>
          <w:szCs w:val="18"/>
        </w:rPr>
        <w:t>б) путем публикации в печатном средстве массовой информации информационном бюллетене «Ведомости Мошковского сельсовета».</w:t>
      </w:r>
    </w:p>
    <w:p w:rsidR="00C3696D" w:rsidRPr="007F100A" w:rsidRDefault="00C3696D" w:rsidP="00C3696D">
      <w:pPr>
        <w:pStyle w:val="FORMATTEXT"/>
        <w:jc w:val="both"/>
        <w:rPr>
          <w:rFonts w:ascii="Times New Roman" w:hAnsi="Times New Roman" w:cs="Times New Roman"/>
          <w:sz w:val="18"/>
          <w:szCs w:val="18"/>
        </w:rPr>
      </w:pPr>
      <w:r w:rsidRPr="007F100A">
        <w:rPr>
          <w:rFonts w:ascii="Times New Roman" w:hAnsi="Times New Roman" w:cs="Times New Roman"/>
          <w:sz w:val="18"/>
          <w:szCs w:val="18"/>
        </w:rPr>
        <w:t>5. Указанная в пункте 1 настоящих Требований информация должна обновляться (при наличии изменений):</w:t>
      </w:r>
    </w:p>
    <w:p w:rsidR="00C3696D" w:rsidRPr="00C3696D" w:rsidRDefault="00C3696D" w:rsidP="00C3696D">
      <w:pPr>
        <w:pStyle w:val="FORMATTEXT"/>
        <w:jc w:val="both"/>
        <w:rPr>
          <w:rFonts w:ascii="Times New Roman" w:hAnsi="Times New Roman" w:cs="Times New Roman"/>
          <w:b/>
          <w:i/>
          <w:color w:val="000000" w:themeColor="text1"/>
          <w:sz w:val="18"/>
          <w:szCs w:val="18"/>
        </w:rPr>
      </w:pPr>
      <w:r w:rsidRPr="007F100A">
        <w:rPr>
          <w:rFonts w:ascii="Times New Roman" w:hAnsi="Times New Roman" w:cs="Times New Roman"/>
          <w:sz w:val="18"/>
          <w:szCs w:val="18"/>
        </w:rPr>
        <w:t xml:space="preserve">- на официальном сайте администрации Мошковского сельсовета Бековского района Пензенской области в информационно-телекоммуникационной сети «Интернет» </w:t>
      </w:r>
      <w:hyperlink r:id="rId15" w:history="1">
        <w:r w:rsidRPr="00C3696D">
          <w:rPr>
            <w:rStyle w:val="ab"/>
            <w:rFonts w:ascii="Times New Roman" w:hAnsi="Times New Roman"/>
            <w:b w:val="0"/>
            <w:i w:val="0"/>
            <w:color w:val="000000" w:themeColor="text1"/>
            <w:sz w:val="18"/>
            <w:szCs w:val="18"/>
            <w:u w:val="none"/>
          </w:rPr>
          <w:t>http</w:t>
        </w:r>
        <w:r w:rsidRPr="00C3696D">
          <w:rPr>
            <w:rStyle w:val="ab"/>
            <w:rFonts w:ascii="Times New Roman" w:hAnsi="Times New Roman"/>
            <w:b w:val="0"/>
            <w:i w:val="0"/>
            <w:color w:val="000000" w:themeColor="text1"/>
            <w:sz w:val="18"/>
            <w:szCs w:val="18"/>
            <w:u w:val="none"/>
            <w:lang w:val="ru-RU"/>
          </w:rPr>
          <w:t>://</w:t>
        </w:r>
        <w:proofErr w:type="spellStart"/>
        <w:r w:rsidRPr="00C3696D">
          <w:rPr>
            <w:rStyle w:val="ab"/>
            <w:rFonts w:ascii="Times New Roman" w:hAnsi="Times New Roman"/>
            <w:b w:val="0"/>
            <w:i w:val="0"/>
            <w:color w:val="000000" w:themeColor="text1"/>
            <w:sz w:val="18"/>
            <w:szCs w:val="18"/>
            <w:u w:val="none"/>
          </w:rPr>
          <w:t>moshkovo</w:t>
        </w:r>
        <w:proofErr w:type="spellEnd"/>
        <w:r w:rsidRPr="00C3696D">
          <w:rPr>
            <w:rStyle w:val="ab"/>
            <w:rFonts w:ascii="Times New Roman" w:hAnsi="Times New Roman"/>
            <w:b w:val="0"/>
            <w:i w:val="0"/>
            <w:color w:val="000000" w:themeColor="text1"/>
            <w:sz w:val="18"/>
            <w:szCs w:val="18"/>
            <w:u w:val="none"/>
            <w:lang w:val="ru-RU"/>
          </w:rPr>
          <w:t>.</w:t>
        </w:r>
        <w:proofErr w:type="spellStart"/>
        <w:r w:rsidRPr="00C3696D">
          <w:rPr>
            <w:rStyle w:val="ab"/>
            <w:rFonts w:ascii="Times New Roman" w:hAnsi="Times New Roman"/>
            <w:b w:val="0"/>
            <w:i w:val="0"/>
            <w:color w:val="000000" w:themeColor="text1"/>
            <w:sz w:val="18"/>
            <w:szCs w:val="18"/>
            <w:u w:val="none"/>
          </w:rPr>
          <w:t>bekovo</w:t>
        </w:r>
        <w:proofErr w:type="spellEnd"/>
        <w:r w:rsidRPr="00C3696D">
          <w:rPr>
            <w:rStyle w:val="ab"/>
            <w:rFonts w:ascii="Times New Roman" w:hAnsi="Times New Roman"/>
            <w:b w:val="0"/>
            <w:i w:val="0"/>
            <w:color w:val="000000" w:themeColor="text1"/>
            <w:sz w:val="18"/>
            <w:szCs w:val="18"/>
            <w:u w:val="none"/>
            <w:lang w:val="ru-RU"/>
          </w:rPr>
          <w:t>.</w:t>
        </w:r>
        <w:proofErr w:type="spellStart"/>
        <w:r w:rsidRPr="00C3696D">
          <w:rPr>
            <w:rStyle w:val="ab"/>
            <w:rFonts w:ascii="Times New Roman" w:hAnsi="Times New Roman"/>
            <w:b w:val="0"/>
            <w:i w:val="0"/>
            <w:color w:val="000000" w:themeColor="text1"/>
            <w:sz w:val="18"/>
            <w:szCs w:val="18"/>
            <w:u w:val="none"/>
          </w:rPr>
          <w:t>pnzreg</w:t>
        </w:r>
        <w:proofErr w:type="spellEnd"/>
        <w:r w:rsidRPr="00C3696D">
          <w:rPr>
            <w:rStyle w:val="ab"/>
            <w:rFonts w:ascii="Times New Roman" w:hAnsi="Times New Roman"/>
            <w:b w:val="0"/>
            <w:i w:val="0"/>
            <w:color w:val="000000" w:themeColor="text1"/>
            <w:sz w:val="18"/>
            <w:szCs w:val="18"/>
            <w:u w:val="none"/>
            <w:lang w:val="ru-RU"/>
          </w:rPr>
          <w:t>.</w:t>
        </w:r>
        <w:proofErr w:type="spellStart"/>
        <w:r w:rsidRPr="00C3696D">
          <w:rPr>
            <w:rStyle w:val="ab"/>
            <w:rFonts w:ascii="Times New Roman" w:hAnsi="Times New Roman"/>
            <w:b w:val="0"/>
            <w:i w:val="0"/>
            <w:color w:val="000000" w:themeColor="text1"/>
            <w:sz w:val="18"/>
            <w:szCs w:val="18"/>
            <w:u w:val="none"/>
          </w:rPr>
          <w:t>ru</w:t>
        </w:r>
        <w:proofErr w:type="spellEnd"/>
      </w:hyperlink>
      <w:r w:rsidRPr="00C3696D">
        <w:rPr>
          <w:rFonts w:ascii="Times New Roman" w:hAnsi="Times New Roman" w:cs="Times New Roman"/>
          <w:b/>
          <w:i/>
          <w:color w:val="000000" w:themeColor="text1"/>
          <w:sz w:val="18"/>
          <w:szCs w:val="18"/>
        </w:rPr>
        <w:t>;</w:t>
      </w:r>
    </w:p>
    <w:p w:rsidR="00C3696D" w:rsidRPr="007F100A" w:rsidRDefault="00C3696D" w:rsidP="00C3696D">
      <w:pPr>
        <w:pStyle w:val="FORMATTEXT"/>
        <w:jc w:val="both"/>
        <w:rPr>
          <w:rFonts w:ascii="Times New Roman" w:hAnsi="Times New Roman" w:cs="Times New Roman"/>
          <w:sz w:val="18"/>
          <w:szCs w:val="18"/>
        </w:rPr>
      </w:pPr>
      <w:r w:rsidRPr="007F100A">
        <w:rPr>
          <w:rFonts w:ascii="Times New Roman" w:hAnsi="Times New Roman" w:cs="Times New Roman"/>
          <w:sz w:val="18"/>
          <w:szCs w:val="18"/>
        </w:rPr>
        <w:t>- в печатном средстве массовой информации информационном бюллетене «Ведомости Мошковского сельсовета»</w:t>
      </w:r>
    </w:p>
    <w:p w:rsidR="00C3696D" w:rsidRPr="007F100A" w:rsidRDefault="00C3696D" w:rsidP="00C3696D">
      <w:pPr>
        <w:pStyle w:val="FORMATTEXT"/>
        <w:jc w:val="both"/>
        <w:rPr>
          <w:rFonts w:ascii="Times New Roman" w:hAnsi="Times New Roman" w:cs="Times New Roman"/>
          <w:sz w:val="18"/>
          <w:szCs w:val="18"/>
        </w:rPr>
      </w:pPr>
      <w:r w:rsidRPr="007F100A">
        <w:rPr>
          <w:rFonts w:ascii="Times New Roman" w:hAnsi="Times New Roman" w:cs="Times New Roman"/>
          <w:sz w:val="18"/>
          <w:szCs w:val="18"/>
        </w:rPr>
        <w:t xml:space="preserve">в течение 10 рабочих дней после получения соответствующей информации от </w:t>
      </w:r>
      <w:proofErr w:type="spellStart"/>
      <w:r w:rsidRPr="007F100A">
        <w:rPr>
          <w:rFonts w:ascii="Times New Roman" w:hAnsi="Times New Roman" w:cs="Times New Roman"/>
          <w:sz w:val="18"/>
          <w:szCs w:val="18"/>
        </w:rPr>
        <w:t>наймодателя</w:t>
      </w:r>
      <w:proofErr w:type="spellEnd"/>
      <w:r w:rsidRPr="007F100A">
        <w:rPr>
          <w:rFonts w:ascii="Times New Roman" w:hAnsi="Times New Roman" w:cs="Times New Roman"/>
          <w:sz w:val="18"/>
          <w:szCs w:val="18"/>
        </w:rPr>
        <w:t>.</w:t>
      </w:r>
    </w:p>
    <w:p w:rsidR="00C3696D" w:rsidRPr="007F100A" w:rsidRDefault="00C3696D" w:rsidP="00C3696D">
      <w:pPr>
        <w:pStyle w:val="FORMATTEXT"/>
        <w:jc w:val="both"/>
        <w:rPr>
          <w:rFonts w:ascii="Times New Roman" w:hAnsi="Times New Roman" w:cs="Times New Roman"/>
          <w:sz w:val="18"/>
          <w:szCs w:val="18"/>
        </w:rPr>
      </w:pPr>
      <w:r w:rsidRPr="007F100A">
        <w:rPr>
          <w:rFonts w:ascii="Times New Roman" w:hAnsi="Times New Roman" w:cs="Times New Roman"/>
          <w:sz w:val="18"/>
          <w:szCs w:val="18"/>
        </w:rPr>
        <w:t xml:space="preserve">6. В случае обращения гражданина, принятого на учет нуждающихся в предоставлении жилых помещений по договорам найма жилых помещений жилищного фонда социального использования, о получении информации, указанной в пункте 1 настоящих Требований, </w:t>
      </w:r>
      <w:proofErr w:type="spellStart"/>
      <w:r w:rsidRPr="007F100A">
        <w:rPr>
          <w:rFonts w:ascii="Times New Roman" w:hAnsi="Times New Roman" w:cs="Times New Roman"/>
          <w:sz w:val="18"/>
          <w:szCs w:val="18"/>
        </w:rPr>
        <w:t>наймодатель</w:t>
      </w:r>
      <w:proofErr w:type="spellEnd"/>
      <w:r w:rsidRPr="007F100A">
        <w:rPr>
          <w:rFonts w:ascii="Times New Roman" w:hAnsi="Times New Roman" w:cs="Times New Roman"/>
          <w:sz w:val="18"/>
          <w:szCs w:val="18"/>
        </w:rPr>
        <w:t xml:space="preserve"> обязан:</w:t>
      </w:r>
    </w:p>
    <w:p w:rsidR="00C3696D" w:rsidRPr="007F100A" w:rsidRDefault="00C3696D" w:rsidP="00C3696D">
      <w:pPr>
        <w:pStyle w:val="FORMATTEXT"/>
        <w:jc w:val="both"/>
        <w:rPr>
          <w:rFonts w:ascii="Times New Roman" w:hAnsi="Times New Roman" w:cs="Times New Roman"/>
          <w:sz w:val="18"/>
          <w:szCs w:val="18"/>
        </w:rPr>
      </w:pPr>
      <w:r w:rsidRPr="007F100A">
        <w:rPr>
          <w:rFonts w:ascii="Times New Roman" w:hAnsi="Times New Roman" w:cs="Times New Roman"/>
          <w:sz w:val="18"/>
          <w:szCs w:val="18"/>
        </w:rPr>
        <w:t>а) при письменном обращении - направить письменный ответ гражданину в течение 10 рабочих дней со дня поступления обращения на указанный в обращении почтовый адрес;</w:t>
      </w:r>
    </w:p>
    <w:p w:rsidR="00C3696D" w:rsidRPr="007F100A" w:rsidRDefault="00C3696D" w:rsidP="00C3696D">
      <w:pPr>
        <w:pStyle w:val="FORMATTEXT"/>
        <w:jc w:val="both"/>
        <w:rPr>
          <w:rFonts w:ascii="Times New Roman" w:hAnsi="Times New Roman" w:cs="Times New Roman"/>
          <w:sz w:val="18"/>
          <w:szCs w:val="18"/>
        </w:rPr>
      </w:pPr>
      <w:r w:rsidRPr="007F100A">
        <w:rPr>
          <w:rFonts w:ascii="Times New Roman" w:hAnsi="Times New Roman" w:cs="Times New Roman"/>
          <w:sz w:val="18"/>
          <w:szCs w:val="18"/>
        </w:rPr>
        <w:t xml:space="preserve">б) при устном обращении в помещении такого </w:t>
      </w:r>
      <w:proofErr w:type="spellStart"/>
      <w:r w:rsidRPr="007F100A">
        <w:rPr>
          <w:rFonts w:ascii="Times New Roman" w:hAnsi="Times New Roman" w:cs="Times New Roman"/>
          <w:sz w:val="18"/>
          <w:szCs w:val="18"/>
        </w:rPr>
        <w:t>наймодателя</w:t>
      </w:r>
      <w:proofErr w:type="spellEnd"/>
      <w:r w:rsidRPr="007F100A">
        <w:rPr>
          <w:rFonts w:ascii="Times New Roman" w:hAnsi="Times New Roman" w:cs="Times New Roman"/>
          <w:sz w:val="18"/>
          <w:szCs w:val="18"/>
        </w:rPr>
        <w:t>, предназначенном для приема заявлений граждан о предоставлении жилого помещения по договору найма жилого помещения жилищного фонда социального использования, - дать ответ непосредственно после обращения;</w:t>
      </w:r>
    </w:p>
    <w:p w:rsidR="00C3696D" w:rsidRPr="007F100A" w:rsidRDefault="00C3696D" w:rsidP="00C3696D">
      <w:pPr>
        <w:pStyle w:val="FORMATTEXT"/>
        <w:jc w:val="both"/>
        <w:rPr>
          <w:rFonts w:ascii="Times New Roman" w:hAnsi="Times New Roman" w:cs="Times New Roman"/>
          <w:sz w:val="18"/>
          <w:szCs w:val="18"/>
        </w:rPr>
      </w:pPr>
      <w:r w:rsidRPr="007F100A">
        <w:rPr>
          <w:rFonts w:ascii="Times New Roman" w:hAnsi="Times New Roman" w:cs="Times New Roman"/>
          <w:sz w:val="18"/>
          <w:szCs w:val="18"/>
        </w:rPr>
        <w:t>в) при устном обращении по телефону, в том числе во время работы «горячей линии», - дать ответ непосредственно после обращения;</w:t>
      </w:r>
    </w:p>
    <w:p w:rsidR="00C3696D" w:rsidRPr="007F100A" w:rsidRDefault="00C3696D" w:rsidP="00C3696D">
      <w:pPr>
        <w:pStyle w:val="FORMATTEXT"/>
        <w:jc w:val="both"/>
        <w:rPr>
          <w:rFonts w:ascii="Times New Roman" w:hAnsi="Times New Roman" w:cs="Times New Roman"/>
          <w:sz w:val="18"/>
          <w:szCs w:val="18"/>
        </w:rPr>
      </w:pPr>
      <w:r w:rsidRPr="007F100A">
        <w:rPr>
          <w:rFonts w:ascii="Times New Roman" w:hAnsi="Times New Roman" w:cs="Times New Roman"/>
          <w:sz w:val="18"/>
          <w:szCs w:val="18"/>
        </w:rPr>
        <w:t xml:space="preserve">г) при запросе в электронной форме (по электронной почте) - направить ответ гражданину на указанный в обращении адрес электронной почты в течение 10 рабочих дней со дня поступления запроса. При этом способе ответ должен содержать текст запроса гражданина, запрашиваемую информацию в объеме, указанном в пункте 1 настоящих Требований, фамилию, имя, отчество и должность сотрудника </w:t>
      </w:r>
      <w:proofErr w:type="spellStart"/>
      <w:r w:rsidRPr="007F100A">
        <w:rPr>
          <w:rFonts w:ascii="Times New Roman" w:hAnsi="Times New Roman" w:cs="Times New Roman"/>
          <w:sz w:val="18"/>
          <w:szCs w:val="18"/>
        </w:rPr>
        <w:t>наймодателя</w:t>
      </w:r>
      <w:proofErr w:type="spellEnd"/>
      <w:r w:rsidRPr="007F100A">
        <w:rPr>
          <w:rFonts w:ascii="Times New Roman" w:hAnsi="Times New Roman" w:cs="Times New Roman"/>
          <w:sz w:val="18"/>
          <w:szCs w:val="18"/>
        </w:rPr>
        <w:t>, направляющего информацию заявителю.</w:t>
      </w:r>
    </w:p>
    <w:p w:rsidR="00C3696D" w:rsidRPr="007F100A" w:rsidRDefault="00C3696D" w:rsidP="00C3696D">
      <w:pPr>
        <w:pStyle w:val="FORMATTEXT"/>
        <w:jc w:val="both"/>
        <w:rPr>
          <w:rFonts w:ascii="Times New Roman" w:hAnsi="Times New Roman" w:cs="Times New Roman"/>
          <w:sz w:val="18"/>
          <w:szCs w:val="18"/>
        </w:rPr>
      </w:pPr>
      <w:r w:rsidRPr="007F100A">
        <w:rPr>
          <w:rFonts w:ascii="Times New Roman" w:hAnsi="Times New Roman" w:cs="Times New Roman"/>
          <w:sz w:val="18"/>
          <w:szCs w:val="18"/>
        </w:rPr>
        <w:t xml:space="preserve">7. В письменном запросе, подписанном гражданином, указываются </w:t>
      </w:r>
      <w:proofErr w:type="spellStart"/>
      <w:r w:rsidRPr="007F100A">
        <w:rPr>
          <w:rFonts w:ascii="Times New Roman" w:hAnsi="Times New Roman" w:cs="Times New Roman"/>
          <w:sz w:val="18"/>
          <w:szCs w:val="18"/>
        </w:rPr>
        <w:t>наймодатель</w:t>
      </w:r>
      <w:proofErr w:type="spellEnd"/>
      <w:r w:rsidRPr="007F100A">
        <w:rPr>
          <w:rFonts w:ascii="Times New Roman" w:hAnsi="Times New Roman" w:cs="Times New Roman"/>
          <w:sz w:val="18"/>
          <w:szCs w:val="18"/>
        </w:rPr>
        <w:t xml:space="preserve">, в адрес которого направляется запрос, фамилия, имя и отчество гражданина, излагается суть заявления, а также в случае направления письменного запроса </w:t>
      </w:r>
      <w:proofErr w:type="spellStart"/>
      <w:r w:rsidRPr="007F100A">
        <w:rPr>
          <w:rFonts w:ascii="Times New Roman" w:hAnsi="Times New Roman" w:cs="Times New Roman"/>
          <w:sz w:val="18"/>
          <w:szCs w:val="18"/>
        </w:rPr>
        <w:t>наймодателю</w:t>
      </w:r>
      <w:proofErr w:type="spellEnd"/>
      <w:r w:rsidRPr="007F100A">
        <w:rPr>
          <w:rFonts w:ascii="Times New Roman" w:hAnsi="Times New Roman" w:cs="Times New Roman"/>
          <w:sz w:val="18"/>
          <w:szCs w:val="18"/>
        </w:rPr>
        <w:t xml:space="preserve"> указывается почтовый адрес, по которому должен быть направлен ответ, и способ получения информации (посредством почтового отправления или выдачи лично гражданину).</w:t>
      </w:r>
    </w:p>
    <w:p w:rsidR="00C3696D" w:rsidRPr="007F100A" w:rsidRDefault="00C3696D" w:rsidP="00C3696D">
      <w:pPr>
        <w:pStyle w:val="FORMATTEXT"/>
        <w:jc w:val="both"/>
        <w:rPr>
          <w:rFonts w:ascii="Times New Roman" w:hAnsi="Times New Roman" w:cs="Times New Roman"/>
          <w:sz w:val="18"/>
          <w:szCs w:val="18"/>
        </w:rPr>
      </w:pPr>
      <w:r w:rsidRPr="007F100A">
        <w:rPr>
          <w:rFonts w:ascii="Times New Roman" w:hAnsi="Times New Roman" w:cs="Times New Roman"/>
          <w:sz w:val="18"/>
          <w:szCs w:val="18"/>
        </w:rPr>
        <w:t xml:space="preserve">8. Письменный запрос, поступивший в адрес </w:t>
      </w:r>
      <w:proofErr w:type="spellStart"/>
      <w:r w:rsidRPr="007F100A">
        <w:rPr>
          <w:rFonts w:ascii="Times New Roman" w:hAnsi="Times New Roman" w:cs="Times New Roman"/>
          <w:sz w:val="18"/>
          <w:szCs w:val="18"/>
        </w:rPr>
        <w:t>наймодателя</w:t>
      </w:r>
      <w:proofErr w:type="spellEnd"/>
      <w:r w:rsidRPr="007F100A">
        <w:rPr>
          <w:rFonts w:ascii="Times New Roman" w:hAnsi="Times New Roman" w:cs="Times New Roman"/>
          <w:sz w:val="18"/>
          <w:szCs w:val="18"/>
        </w:rPr>
        <w:t xml:space="preserve">, подлежит регистрации в день его поступления с присвоением ему регистрационного номера и проставлением </w:t>
      </w:r>
      <w:proofErr w:type="gramStart"/>
      <w:r w:rsidRPr="007F100A">
        <w:rPr>
          <w:rFonts w:ascii="Times New Roman" w:hAnsi="Times New Roman" w:cs="Times New Roman"/>
          <w:sz w:val="18"/>
          <w:szCs w:val="18"/>
        </w:rPr>
        <w:t>штампа</w:t>
      </w:r>
      <w:proofErr w:type="gramEnd"/>
      <w:r w:rsidRPr="007F100A">
        <w:rPr>
          <w:rFonts w:ascii="Times New Roman" w:hAnsi="Times New Roman" w:cs="Times New Roman"/>
          <w:sz w:val="18"/>
          <w:szCs w:val="18"/>
        </w:rPr>
        <w:t xml:space="preserve"> соответствующего </w:t>
      </w:r>
      <w:proofErr w:type="spellStart"/>
      <w:r w:rsidRPr="007F100A">
        <w:rPr>
          <w:rFonts w:ascii="Times New Roman" w:hAnsi="Times New Roman" w:cs="Times New Roman"/>
          <w:sz w:val="18"/>
          <w:szCs w:val="18"/>
        </w:rPr>
        <w:t>наймодателя</w:t>
      </w:r>
      <w:proofErr w:type="spellEnd"/>
      <w:r w:rsidRPr="007F100A">
        <w:rPr>
          <w:rFonts w:ascii="Times New Roman" w:hAnsi="Times New Roman" w:cs="Times New Roman"/>
          <w:sz w:val="18"/>
          <w:szCs w:val="18"/>
        </w:rPr>
        <w:t>.</w:t>
      </w:r>
    </w:p>
    <w:p w:rsidR="00C3696D" w:rsidRPr="007F100A" w:rsidRDefault="00C3696D" w:rsidP="00C3696D">
      <w:pPr>
        <w:pStyle w:val="ConsPlusNormal2"/>
        <w:jc w:val="both"/>
        <w:rPr>
          <w:rFonts w:ascii="Times New Roman" w:hAnsi="Times New Roman"/>
          <w:sz w:val="18"/>
          <w:szCs w:val="18"/>
        </w:rPr>
      </w:pPr>
      <w:r w:rsidRPr="007F100A">
        <w:rPr>
          <w:rFonts w:ascii="Times New Roman" w:hAnsi="Times New Roman"/>
          <w:sz w:val="18"/>
          <w:szCs w:val="18"/>
        </w:rPr>
        <w:t xml:space="preserve">9. Принятые в электронном виде запросы, а также полученные письменные запросы и копии ответов гражданам хранятся </w:t>
      </w:r>
      <w:proofErr w:type="spellStart"/>
      <w:r w:rsidRPr="007F100A">
        <w:rPr>
          <w:rFonts w:ascii="Times New Roman" w:hAnsi="Times New Roman"/>
          <w:sz w:val="18"/>
          <w:szCs w:val="18"/>
        </w:rPr>
        <w:t>наймодателем</w:t>
      </w:r>
      <w:proofErr w:type="spellEnd"/>
      <w:r w:rsidRPr="007F100A">
        <w:rPr>
          <w:rFonts w:ascii="Times New Roman" w:hAnsi="Times New Roman"/>
          <w:sz w:val="18"/>
          <w:szCs w:val="18"/>
        </w:rPr>
        <w:t xml:space="preserve"> на электронном и бумажном носителях не менее 5 лет.</w:t>
      </w:r>
    </w:p>
    <w:p w:rsidR="0043052F" w:rsidRPr="00B14949" w:rsidRDefault="00C3696D" w:rsidP="0043052F">
      <w:pPr>
        <w:pStyle w:val="ConsPlusNormal2"/>
        <w:jc w:val="right"/>
        <w:outlineLvl w:val="1"/>
        <w:rPr>
          <w:sz w:val="18"/>
          <w:szCs w:val="18"/>
        </w:rPr>
      </w:pPr>
      <w:r>
        <w:rPr>
          <w:sz w:val="18"/>
          <w:szCs w:val="18"/>
        </w:rPr>
        <w:t>_____________________________________________________________________________________________________</w:t>
      </w:r>
    </w:p>
    <w:p w:rsidR="00C3696D" w:rsidRPr="00A451F4" w:rsidRDefault="00C3696D" w:rsidP="00C3696D">
      <w:pPr>
        <w:widowControl w:val="0"/>
        <w:suppressAutoHyphens/>
        <w:jc w:val="center"/>
        <w:rPr>
          <w:b/>
          <w:sz w:val="18"/>
          <w:szCs w:val="18"/>
          <w:lang w:eastAsia="ar-SA"/>
        </w:rPr>
      </w:pPr>
      <w:r w:rsidRPr="00C3696D">
        <w:rPr>
          <w:b/>
          <w:color w:val="000000" w:themeColor="text1"/>
          <w:sz w:val="18"/>
          <w:szCs w:val="18"/>
        </w:rPr>
        <w:t>Постановление администрации Мошковского сельсовета Бековского района Пензенской области от 16.09.2019 № 8</w:t>
      </w:r>
      <w:r>
        <w:rPr>
          <w:b/>
          <w:color w:val="000000" w:themeColor="text1"/>
          <w:sz w:val="18"/>
          <w:szCs w:val="18"/>
        </w:rPr>
        <w:t>7 «</w:t>
      </w:r>
      <w:r w:rsidRPr="00A451F4">
        <w:rPr>
          <w:b/>
          <w:sz w:val="18"/>
          <w:szCs w:val="18"/>
          <w:lang w:eastAsia="ar-SA"/>
        </w:rPr>
        <w:t xml:space="preserve">Об утверждении административного регламента предоставления муниципальной услуги «Выдача разрешения на право организации розничного рынка, расположенного на территории </w:t>
      </w:r>
      <w:r w:rsidRPr="00A451F4">
        <w:rPr>
          <w:b/>
          <w:sz w:val="18"/>
          <w:szCs w:val="18"/>
        </w:rPr>
        <w:t>Мошковского сельсовета</w:t>
      </w:r>
      <w:r w:rsidRPr="00A451F4">
        <w:rPr>
          <w:sz w:val="18"/>
          <w:szCs w:val="18"/>
        </w:rPr>
        <w:t xml:space="preserve"> </w:t>
      </w:r>
      <w:r w:rsidRPr="00A451F4">
        <w:rPr>
          <w:b/>
          <w:sz w:val="18"/>
          <w:szCs w:val="18"/>
          <w:lang w:eastAsia="ar-SA"/>
        </w:rPr>
        <w:t>Бековского района Пензенской области»</w:t>
      </w:r>
    </w:p>
    <w:p w:rsidR="00C3696D" w:rsidRPr="00A451F4" w:rsidRDefault="00C3696D" w:rsidP="00C3696D">
      <w:pPr>
        <w:widowControl w:val="0"/>
        <w:suppressAutoHyphens/>
        <w:jc w:val="both"/>
        <w:rPr>
          <w:sz w:val="18"/>
          <w:szCs w:val="18"/>
        </w:rPr>
      </w:pPr>
      <w:r w:rsidRPr="00A451F4">
        <w:rPr>
          <w:sz w:val="18"/>
          <w:szCs w:val="18"/>
          <w:lang w:eastAsia="ar-SA"/>
        </w:rPr>
        <w:t xml:space="preserve">В соответствии с Гражданским кодексом Российской Федерации,  Федеральным законом от 06.10.2003 № 131-ФЗ «Об общих принципах организации местного самоуправления в Российской Федерации» (с последующими изменениями), Федеральным законом от 27.07.2010 № 210-ФЗ «Об организации предоставления государственных и муниципальных услуг» (с последующими изменениями), Федеральным законом от 30.12.2006 № 271-ФЗ «О розничных рынках и о внесении изменений в Трудовой кодекс Российской Федерации», Постановлением Правительства Российской Федерации от 10.03.2007 № 148 «Об утверждении правил выдачи разрешений на право организации розничного рынка», </w:t>
      </w:r>
    </w:p>
    <w:p w:rsidR="00C3696D" w:rsidRPr="00A451F4" w:rsidRDefault="00C3696D" w:rsidP="00C3696D">
      <w:pPr>
        <w:widowControl w:val="0"/>
        <w:suppressAutoHyphens/>
        <w:jc w:val="both"/>
        <w:rPr>
          <w:sz w:val="18"/>
          <w:szCs w:val="18"/>
        </w:rPr>
      </w:pPr>
      <w:r w:rsidRPr="00A451F4">
        <w:rPr>
          <w:sz w:val="18"/>
          <w:szCs w:val="18"/>
        </w:rPr>
        <w:t>постановлениями администрации Мошковского сельсовета Бековского района Пензенской области от 25.02.2019 № 16 «О разработке и утверждении административных регламентов осуществления муниципального контроля, административных регламентов предоставления муниципальных услуг администрацией Мошковского сельсовета Бековского района Пензенской области», от 25.02.2019 № 17 «Об утверждении Реестра муниципальных услуг Мошковского сельсовета Бековского района Пензенской области» (с последующими изменениями), статьей 23 Устава Мошковского сельсовета Бековского района Пензенской области</w:t>
      </w:r>
    </w:p>
    <w:p w:rsidR="00C3696D" w:rsidRPr="00A451F4" w:rsidRDefault="00C3696D" w:rsidP="00C3696D">
      <w:pPr>
        <w:widowControl w:val="0"/>
        <w:suppressAutoHyphens/>
        <w:jc w:val="center"/>
        <w:rPr>
          <w:sz w:val="18"/>
          <w:szCs w:val="18"/>
          <w:lang w:eastAsia="ar-SA"/>
        </w:rPr>
      </w:pPr>
      <w:r w:rsidRPr="00A451F4">
        <w:rPr>
          <w:sz w:val="18"/>
          <w:szCs w:val="18"/>
          <w:lang w:eastAsia="ar-SA"/>
        </w:rPr>
        <w:t xml:space="preserve">администрация </w:t>
      </w:r>
      <w:r w:rsidRPr="00A451F4">
        <w:rPr>
          <w:sz w:val="18"/>
          <w:szCs w:val="18"/>
        </w:rPr>
        <w:t>Мошковского сельсовета</w:t>
      </w:r>
      <w:r w:rsidRPr="00A451F4">
        <w:rPr>
          <w:sz w:val="18"/>
          <w:szCs w:val="18"/>
          <w:lang w:eastAsia="ar-SA"/>
        </w:rPr>
        <w:t xml:space="preserve"> </w:t>
      </w:r>
      <w:r w:rsidRPr="00A451F4">
        <w:rPr>
          <w:b/>
          <w:sz w:val="18"/>
          <w:szCs w:val="18"/>
          <w:lang w:eastAsia="ar-SA"/>
        </w:rPr>
        <w:t>постановляет:</w:t>
      </w:r>
    </w:p>
    <w:p w:rsidR="00C3696D" w:rsidRPr="00A451F4" w:rsidRDefault="00C3696D" w:rsidP="00C3696D">
      <w:pPr>
        <w:widowControl w:val="0"/>
        <w:suppressAutoHyphens/>
        <w:jc w:val="both"/>
        <w:rPr>
          <w:sz w:val="18"/>
          <w:szCs w:val="18"/>
          <w:lang w:eastAsia="ar-SA"/>
        </w:rPr>
      </w:pPr>
      <w:r w:rsidRPr="00A451F4">
        <w:rPr>
          <w:sz w:val="18"/>
          <w:szCs w:val="18"/>
          <w:lang w:eastAsia="ar-SA"/>
        </w:rPr>
        <w:t xml:space="preserve">1. Утвердить прилагаемый административный регламент предоставления муниципальной услуги «Выдача разрешения на право организации розничного рынка, расположенного на территории </w:t>
      </w:r>
      <w:r w:rsidRPr="00A451F4">
        <w:rPr>
          <w:sz w:val="18"/>
          <w:szCs w:val="18"/>
        </w:rPr>
        <w:t>Мошковского сельсовета</w:t>
      </w:r>
      <w:r w:rsidRPr="00A451F4">
        <w:rPr>
          <w:sz w:val="18"/>
          <w:szCs w:val="18"/>
          <w:lang w:eastAsia="ar-SA"/>
        </w:rPr>
        <w:t xml:space="preserve"> Бековского района Пензенской области».</w:t>
      </w:r>
    </w:p>
    <w:p w:rsidR="00C3696D" w:rsidRPr="00A451F4" w:rsidRDefault="00C3696D" w:rsidP="00C3696D">
      <w:pPr>
        <w:widowControl w:val="0"/>
        <w:suppressAutoHyphens/>
        <w:jc w:val="both"/>
        <w:rPr>
          <w:sz w:val="18"/>
          <w:szCs w:val="18"/>
          <w:lang w:eastAsia="ar-SA"/>
        </w:rPr>
      </w:pPr>
      <w:r w:rsidRPr="00A451F4">
        <w:rPr>
          <w:sz w:val="18"/>
          <w:szCs w:val="18"/>
          <w:lang w:eastAsia="ar-SA"/>
        </w:rPr>
        <w:t xml:space="preserve">2. Опубликовать настоящее постановление в информационном бюллетене «Ведомости </w:t>
      </w:r>
      <w:r w:rsidRPr="00A451F4">
        <w:rPr>
          <w:sz w:val="18"/>
          <w:szCs w:val="18"/>
        </w:rPr>
        <w:t>Мошковского сельсовета</w:t>
      </w:r>
      <w:r w:rsidRPr="00A451F4">
        <w:rPr>
          <w:sz w:val="18"/>
          <w:szCs w:val="18"/>
          <w:lang w:eastAsia="ar-SA"/>
        </w:rPr>
        <w:t xml:space="preserve">» и разместить на официальном сайте администрации </w:t>
      </w:r>
      <w:r w:rsidRPr="00A451F4">
        <w:rPr>
          <w:sz w:val="18"/>
          <w:szCs w:val="18"/>
        </w:rPr>
        <w:t>Мошковского сельсовета</w:t>
      </w:r>
      <w:r w:rsidRPr="00A451F4">
        <w:rPr>
          <w:sz w:val="18"/>
          <w:szCs w:val="18"/>
          <w:lang w:eastAsia="ar-SA"/>
        </w:rPr>
        <w:t xml:space="preserve"> Бековского района Пензенской области в информационно-телекоммуникационной сети «Интернет».</w:t>
      </w:r>
    </w:p>
    <w:p w:rsidR="00C3696D" w:rsidRPr="00A451F4" w:rsidRDefault="00C3696D" w:rsidP="00C3696D">
      <w:pPr>
        <w:widowControl w:val="0"/>
        <w:suppressAutoHyphens/>
        <w:jc w:val="both"/>
        <w:rPr>
          <w:sz w:val="18"/>
          <w:szCs w:val="18"/>
          <w:lang w:eastAsia="ar-SA"/>
        </w:rPr>
      </w:pPr>
      <w:r w:rsidRPr="00A451F4">
        <w:rPr>
          <w:sz w:val="18"/>
          <w:szCs w:val="18"/>
          <w:lang w:eastAsia="ar-SA"/>
        </w:rPr>
        <w:t xml:space="preserve">3. Настоящее постановление вступает в силу после его официального опубликования. </w:t>
      </w:r>
    </w:p>
    <w:p w:rsidR="00C3696D" w:rsidRPr="00A451F4" w:rsidRDefault="00C3696D" w:rsidP="00C3696D">
      <w:pPr>
        <w:widowControl w:val="0"/>
        <w:suppressAutoHyphens/>
        <w:jc w:val="both"/>
        <w:rPr>
          <w:sz w:val="18"/>
          <w:szCs w:val="18"/>
          <w:lang w:eastAsia="ar-SA"/>
        </w:rPr>
      </w:pPr>
      <w:r w:rsidRPr="00A451F4">
        <w:rPr>
          <w:sz w:val="18"/>
          <w:szCs w:val="18"/>
          <w:lang w:eastAsia="ar-SA"/>
        </w:rPr>
        <w:t xml:space="preserve">4. Контроль за исполнением настоящего постановления возложить на главу администрации </w:t>
      </w:r>
      <w:r w:rsidRPr="00A451F4">
        <w:rPr>
          <w:sz w:val="18"/>
          <w:szCs w:val="18"/>
        </w:rPr>
        <w:t>Мошковского сельсовета И.Б. Гнивковского</w:t>
      </w:r>
      <w:r w:rsidRPr="00A451F4">
        <w:rPr>
          <w:sz w:val="18"/>
          <w:szCs w:val="18"/>
          <w:lang w:eastAsia="ar-SA"/>
        </w:rPr>
        <w:t>.</w:t>
      </w:r>
    </w:p>
    <w:p w:rsidR="00C3696D" w:rsidRPr="00A451F4" w:rsidRDefault="00C3696D" w:rsidP="00C3696D">
      <w:pPr>
        <w:widowControl w:val="0"/>
        <w:suppressAutoHyphens/>
        <w:jc w:val="both"/>
        <w:rPr>
          <w:sz w:val="18"/>
          <w:szCs w:val="18"/>
          <w:lang w:eastAsia="ar-SA"/>
        </w:rPr>
      </w:pPr>
      <w:r w:rsidRPr="00A451F4">
        <w:rPr>
          <w:sz w:val="18"/>
          <w:szCs w:val="18"/>
          <w:lang w:eastAsia="ar-SA"/>
        </w:rPr>
        <w:t xml:space="preserve">Глава администрации </w:t>
      </w:r>
    </w:p>
    <w:p w:rsidR="00C3696D" w:rsidRPr="00A451F4" w:rsidRDefault="00C3696D" w:rsidP="00C3696D">
      <w:pPr>
        <w:widowControl w:val="0"/>
        <w:suppressAutoHyphens/>
        <w:jc w:val="both"/>
        <w:rPr>
          <w:sz w:val="18"/>
          <w:szCs w:val="18"/>
          <w:lang w:eastAsia="ar-SA"/>
        </w:rPr>
      </w:pPr>
      <w:r w:rsidRPr="00A451F4">
        <w:rPr>
          <w:sz w:val="18"/>
          <w:szCs w:val="18"/>
        </w:rPr>
        <w:lastRenderedPageBreak/>
        <w:t>Мошковского сельсовета                                                                      И.Б. Гнивковский</w:t>
      </w:r>
    </w:p>
    <w:p w:rsidR="00C3696D" w:rsidRDefault="00C3696D" w:rsidP="00C3696D">
      <w:pPr>
        <w:widowControl w:val="0"/>
        <w:suppressAutoHyphens/>
        <w:jc w:val="center"/>
        <w:rPr>
          <w:sz w:val="18"/>
          <w:szCs w:val="18"/>
          <w:lang w:eastAsia="ar-SA"/>
        </w:rPr>
      </w:pPr>
    </w:p>
    <w:p w:rsidR="00C3696D" w:rsidRPr="00A451F4" w:rsidRDefault="00C3696D" w:rsidP="00C3696D">
      <w:pPr>
        <w:widowControl w:val="0"/>
        <w:suppressAutoHyphens/>
        <w:jc w:val="center"/>
        <w:rPr>
          <w:sz w:val="18"/>
          <w:szCs w:val="18"/>
          <w:lang w:eastAsia="ar-SA"/>
        </w:rPr>
      </w:pPr>
      <w:r w:rsidRPr="00A451F4">
        <w:rPr>
          <w:sz w:val="18"/>
          <w:szCs w:val="18"/>
          <w:lang w:eastAsia="ar-SA"/>
        </w:rPr>
        <w:t>Приложение</w:t>
      </w:r>
    </w:p>
    <w:p w:rsidR="00C3696D" w:rsidRPr="00A451F4" w:rsidRDefault="00C3696D" w:rsidP="00C3696D">
      <w:pPr>
        <w:widowControl w:val="0"/>
        <w:suppressAutoHyphens/>
        <w:jc w:val="center"/>
        <w:rPr>
          <w:sz w:val="18"/>
          <w:szCs w:val="18"/>
          <w:lang w:eastAsia="ar-SA"/>
        </w:rPr>
      </w:pPr>
      <w:r w:rsidRPr="00A451F4">
        <w:rPr>
          <w:sz w:val="18"/>
          <w:szCs w:val="18"/>
          <w:lang w:eastAsia="ar-SA"/>
        </w:rPr>
        <w:t xml:space="preserve">Утвержден постановлением администрации </w:t>
      </w:r>
      <w:r w:rsidRPr="00A451F4">
        <w:rPr>
          <w:sz w:val="18"/>
          <w:szCs w:val="18"/>
        </w:rPr>
        <w:t>Мошковского сельсовета</w:t>
      </w:r>
      <w:r w:rsidRPr="00A451F4">
        <w:rPr>
          <w:sz w:val="18"/>
          <w:szCs w:val="18"/>
          <w:lang w:eastAsia="ar-SA"/>
        </w:rPr>
        <w:t xml:space="preserve"> от 16.09.2019 № 87</w:t>
      </w:r>
    </w:p>
    <w:p w:rsidR="00C3696D" w:rsidRPr="00A451F4" w:rsidRDefault="00C3696D" w:rsidP="00C3696D">
      <w:pPr>
        <w:widowControl w:val="0"/>
        <w:suppressAutoHyphens/>
        <w:jc w:val="center"/>
        <w:rPr>
          <w:sz w:val="18"/>
          <w:szCs w:val="18"/>
          <w:lang w:eastAsia="ar-SA"/>
        </w:rPr>
      </w:pPr>
    </w:p>
    <w:p w:rsidR="00C3696D" w:rsidRPr="00A451F4" w:rsidRDefault="00C3696D" w:rsidP="00C3696D">
      <w:pPr>
        <w:widowControl w:val="0"/>
        <w:suppressAutoHyphens/>
        <w:jc w:val="center"/>
        <w:rPr>
          <w:b/>
          <w:sz w:val="18"/>
          <w:szCs w:val="18"/>
          <w:lang w:eastAsia="ar-SA"/>
        </w:rPr>
      </w:pPr>
      <w:r w:rsidRPr="00A451F4">
        <w:rPr>
          <w:b/>
          <w:sz w:val="18"/>
          <w:szCs w:val="18"/>
          <w:lang w:eastAsia="ar-SA"/>
        </w:rPr>
        <w:t>Административный регламент</w:t>
      </w:r>
      <w:r>
        <w:rPr>
          <w:b/>
          <w:sz w:val="18"/>
          <w:szCs w:val="18"/>
          <w:lang w:eastAsia="ar-SA"/>
        </w:rPr>
        <w:t xml:space="preserve"> </w:t>
      </w:r>
      <w:r w:rsidRPr="00A451F4">
        <w:rPr>
          <w:b/>
          <w:sz w:val="18"/>
          <w:szCs w:val="18"/>
          <w:lang w:eastAsia="ar-SA"/>
        </w:rPr>
        <w:t xml:space="preserve">предоставления муниципальной услуги «Выдача разрешения на право организации розничного рынка, расположенного на территории </w:t>
      </w:r>
      <w:r w:rsidRPr="00A451F4">
        <w:rPr>
          <w:b/>
          <w:sz w:val="18"/>
          <w:szCs w:val="18"/>
        </w:rPr>
        <w:t>Мошковского сельсовета</w:t>
      </w:r>
      <w:r w:rsidRPr="00A451F4">
        <w:rPr>
          <w:b/>
          <w:sz w:val="18"/>
          <w:szCs w:val="18"/>
          <w:lang w:eastAsia="ar-SA"/>
        </w:rPr>
        <w:t xml:space="preserve"> Бековского района Пензенской области»</w:t>
      </w:r>
    </w:p>
    <w:p w:rsidR="00C3696D" w:rsidRPr="00A451F4" w:rsidRDefault="00C3696D" w:rsidP="00C3696D">
      <w:pPr>
        <w:widowControl w:val="0"/>
        <w:suppressAutoHyphens/>
        <w:jc w:val="both"/>
        <w:rPr>
          <w:sz w:val="18"/>
          <w:szCs w:val="18"/>
          <w:lang w:eastAsia="ar-SA"/>
        </w:rPr>
      </w:pPr>
    </w:p>
    <w:p w:rsidR="00C3696D" w:rsidRPr="00A451F4" w:rsidRDefault="00C3696D" w:rsidP="00C3696D">
      <w:pPr>
        <w:widowControl w:val="0"/>
        <w:suppressAutoHyphens/>
        <w:jc w:val="center"/>
        <w:rPr>
          <w:b/>
          <w:sz w:val="18"/>
          <w:szCs w:val="18"/>
          <w:lang w:eastAsia="ar-SA"/>
        </w:rPr>
      </w:pPr>
      <w:r w:rsidRPr="00A451F4">
        <w:rPr>
          <w:b/>
          <w:sz w:val="18"/>
          <w:szCs w:val="18"/>
          <w:lang w:eastAsia="ar-SA"/>
        </w:rPr>
        <w:t>I. Общие положения</w:t>
      </w:r>
    </w:p>
    <w:p w:rsidR="00C3696D" w:rsidRPr="00A451F4" w:rsidRDefault="00C3696D" w:rsidP="00C3696D">
      <w:pPr>
        <w:widowControl w:val="0"/>
        <w:suppressAutoHyphens/>
        <w:jc w:val="center"/>
        <w:rPr>
          <w:b/>
          <w:sz w:val="18"/>
          <w:szCs w:val="18"/>
          <w:lang w:eastAsia="ar-SA"/>
        </w:rPr>
      </w:pPr>
      <w:r w:rsidRPr="00A451F4">
        <w:rPr>
          <w:b/>
          <w:sz w:val="18"/>
          <w:szCs w:val="18"/>
          <w:lang w:eastAsia="ar-SA"/>
        </w:rPr>
        <w:t>Предмет регулирования регламента</w:t>
      </w:r>
    </w:p>
    <w:p w:rsidR="00C3696D" w:rsidRPr="00A451F4" w:rsidRDefault="00C3696D" w:rsidP="00C3696D">
      <w:pPr>
        <w:widowControl w:val="0"/>
        <w:suppressAutoHyphens/>
        <w:jc w:val="both"/>
        <w:rPr>
          <w:sz w:val="18"/>
          <w:szCs w:val="18"/>
          <w:lang w:eastAsia="ar-SA"/>
        </w:rPr>
      </w:pPr>
      <w:r w:rsidRPr="00A451F4">
        <w:rPr>
          <w:sz w:val="18"/>
          <w:szCs w:val="18"/>
          <w:lang w:eastAsia="ar-SA"/>
        </w:rPr>
        <w:t xml:space="preserve">1.1. Административный регламент предоставления муниципальной услуги «Выдача разрешения на право организации розничного рынка, расположенного на территории </w:t>
      </w:r>
      <w:r w:rsidRPr="00A451F4">
        <w:rPr>
          <w:sz w:val="18"/>
          <w:szCs w:val="18"/>
        </w:rPr>
        <w:t>Мошковского сельсовета</w:t>
      </w:r>
      <w:r w:rsidRPr="00A451F4">
        <w:rPr>
          <w:sz w:val="18"/>
          <w:szCs w:val="18"/>
          <w:lang w:eastAsia="ar-SA"/>
        </w:rPr>
        <w:t xml:space="preserve"> Бековского района Пензенской области» (далее – Регламент, муниципальная услуга) разработан в целях обеспечения информационной открытости и прозрачности предоставления муниципальной услуги, информированности заявителя о порядке и сроках предоставления муниципальной услуги и повышения качества исполнения муниципальной услуги, устанавливает порядок принятия решений о выдаче разрешения на право организации рынка, устанавливает сроки и последовательность административных процедур (действий) администрации </w:t>
      </w:r>
      <w:r w:rsidRPr="00A451F4">
        <w:rPr>
          <w:sz w:val="18"/>
          <w:szCs w:val="18"/>
        </w:rPr>
        <w:t>Мошковского сельсовета</w:t>
      </w:r>
      <w:r w:rsidRPr="00A451F4">
        <w:rPr>
          <w:sz w:val="18"/>
          <w:szCs w:val="18"/>
          <w:lang w:eastAsia="ar-SA"/>
        </w:rPr>
        <w:t xml:space="preserve"> Бековского района Пензенской области (далее - Администрация) при предоставлении муниципальной услуги.</w:t>
      </w:r>
    </w:p>
    <w:p w:rsidR="00C3696D" w:rsidRPr="00A451F4" w:rsidRDefault="00C3696D" w:rsidP="00C3696D">
      <w:pPr>
        <w:widowControl w:val="0"/>
        <w:suppressAutoHyphens/>
        <w:jc w:val="center"/>
        <w:rPr>
          <w:b/>
          <w:sz w:val="18"/>
          <w:szCs w:val="18"/>
          <w:lang w:eastAsia="ar-SA"/>
        </w:rPr>
      </w:pPr>
      <w:r w:rsidRPr="00A451F4">
        <w:rPr>
          <w:b/>
          <w:sz w:val="18"/>
          <w:szCs w:val="18"/>
          <w:lang w:eastAsia="ar-SA"/>
        </w:rPr>
        <w:t>Круг заявителей</w:t>
      </w:r>
    </w:p>
    <w:p w:rsidR="00C3696D" w:rsidRPr="00A451F4" w:rsidRDefault="00C3696D" w:rsidP="00C3696D">
      <w:pPr>
        <w:widowControl w:val="0"/>
        <w:suppressAutoHyphens/>
        <w:jc w:val="both"/>
        <w:rPr>
          <w:sz w:val="18"/>
          <w:szCs w:val="18"/>
          <w:lang w:eastAsia="ar-SA"/>
        </w:rPr>
      </w:pPr>
      <w:r w:rsidRPr="00A451F4">
        <w:rPr>
          <w:sz w:val="18"/>
          <w:szCs w:val="18"/>
          <w:lang w:eastAsia="ar-SA"/>
        </w:rPr>
        <w:t>1.2. Заявителями на предоставление муниципальной услуги (далее - заявитель) являются юридические лица, зарегистрированные в установленном законодательством порядке, а также их законные представители.</w:t>
      </w:r>
    </w:p>
    <w:p w:rsidR="00C3696D" w:rsidRPr="00A451F4" w:rsidRDefault="00C3696D" w:rsidP="00C3696D">
      <w:pPr>
        <w:widowControl w:val="0"/>
        <w:suppressAutoHyphens/>
        <w:jc w:val="both"/>
        <w:rPr>
          <w:sz w:val="18"/>
          <w:szCs w:val="18"/>
          <w:lang w:eastAsia="ar-SA"/>
        </w:rPr>
      </w:pPr>
      <w:r w:rsidRPr="00A451F4">
        <w:rPr>
          <w:sz w:val="18"/>
          <w:szCs w:val="18"/>
          <w:lang w:eastAsia="ar-SA"/>
        </w:rPr>
        <w:t>От имени заявителя на предоставление муниципальной услуги в целях получения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заявителем в порядке, установленном законодательством Российской Федерации, соответствующими полномочиями.</w:t>
      </w:r>
    </w:p>
    <w:p w:rsidR="00C3696D" w:rsidRPr="00A451F4" w:rsidRDefault="00C3696D" w:rsidP="00C3696D">
      <w:pPr>
        <w:widowControl w:val="0"/>
        <w:suppressAutoHyphens/>
        <w:jc w:val="center"/>
        <w:rPr>
          <w:b/>
          <w:sz w:val="18"/>
          <w:szCs w:val="18"/>
          <w:lang w:eastAsia="ar-SA"/>
        </w:rPr>
      </w:pPr>
      <w:r w:rsidRPr="00A451F4">
        <w:rPr>
          <w:b/>
          <w:sz w:val="18"/>
          <w:szCs w:val="18"/>
          <w:lang w:eastAsia="ar-SA"/>
        </w:rPr>
        <w:t>Требования к порядку информирования</w:t>
      </w:r>
      <w:r>
        <w:rPr>
          <w:b/>
          <w:sz w:val="18"/>
          <w:szCs w:val="18"/>
          <w:lang w:eastAsia="ar-SA"/>
        </w:rPr>
        <w:t xml:space="preserve"> </w:t>
      </w:r>
      <w:r w:rsidRPr="00A451F4">
        <w:rPr>
          <w:b/>
          <w:sz w:val="18"/>
          <w:szCs w:val="18"/>
          <w:lang w:eastAsia="ar-SA"/>
        </w:rPr>
        <w:t>о предоставлении муниципальной услуги</w:t>
      </w:r>
    </w:p>
    <w:p w:rsidR="00C3696D" w:rsidRPr="00A451F4" w:rsidRDefault="00C3696D" w:rsidP="00C3696D">
      <w:pPr>
        <w:widowControl w:val="0"/>
        <w:suppressAutoHyphens/>
        <w:jc w:val="both"/>
        <w:rPr>
          <w:sz w:val="18"/>
          <w:szCs w:val="18"/>
          <w:lang w:eastAsia="ar-SA"/>
        </w:rPr>
      </w:pPr>
      <w:r w:rsidRPr="00A451F4">
        <w:rPr>
          <w:sz w:val="18"/>
          <w:szCs w:val="18"/>
          <w:lang w:eastAsia="ar-SA"/>
        </w:rPr>
        <w:t>1.3. Информирование о предоставлении Администрацией муниципальной услуги осуществляется:</w:t>
      </w:r>
    </w:p>
    <w:p w:rsidR="00C3696D" w:rsidRPr="00A451F4" w:rsidRDefault="00C3696D" w:rsidP="00C3696D">
      <w:pPr>
        <w:widowControl w:val="0"/>
        <w:suppressAutoHyphens/>
        <w:jc w:val="both"/>
        <w:rPr>
          <w:sz w:val="18"/>
          <w:szCs w:val="18"/>
          <w:lang w:eastAsia="ar-SA"/>
        </w:rPr>
      </w:pPr>
      <w:r w:rsidRPr="00A451F4">
        <w:rPr>
          <w:sz w:val="18"/>
          <w:szCs w:val="18"/>
          <w:lang w:eastAsia="ar-SA"/>
        </w:rPr>
        <w:t>1.3.1 непосредственно в здании Администрации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C3696D" w:rsidRPr="00A451F4" w:rsidRDefault="00C3696D" w:rsidP="00C3696D">
      <w:pPr>
        <w:widowControl w:val="0"/>
        <w:suppressAutoHyphens/>
        <w:jc w:val="both"/>
        <w:rPr>
          <w:sz w:val="18"/>
          <w:szCs w:val="18"/>
          <w:lang w:eastAsia="ar-SA"/>
        </w:rPr>
      </w:pPr>
      <w:r w:rsidRPr="00A451F4">
        <w:rPr>
          <w:sz w:val="18"/>
          <w:szCs w:val="18"/>
          <w:lang w:eastAsia="ar-SA"/>
        </w:rPr>
        <w:t>1.3.2 в Муниципальном автономном учреждении Бековского района Пензенской области «Многофункциональный центр предоставления государственных и муниципальных услуг»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C3696D" w:rsidRPr="00A451F4" w:rsidRDefault="00C3696D" w:rsidP="00C3696D">
      <w:pPr>
        <w:widowControl w:val="0"/>
        <w:suppressAutoHyphens/>
        <w:jc w:val="both"/>
        <w:rPr>
          <w:sz w:val="18"/>
          <w:szCs w:val="18"/>
          <w:lang w:eastAsia="ar-SA"/>
        </w:rPr>
      </w:pPr>
      <w:r w:rsidRPr="00A451F4">
        <w:rPr>
          <w:sz w:val="18"/>
          <w:szCs w:val="18"/>
          <w:lang w:eastAsia="ar-SA"/>
        </w:rPr>
        <w:t>1.3.3 посредством использования телефонной, почтовой связи, а также электронной почты;</w:t>
      </w:r>
    </w:p>
    <w:p w:rsidR="00C3696D" w:rsidRPr="00A451F4" w:rsidRDefault="00C3696D" w:rsidP="00C3696D">
      <w:pPr>
        <w:widowControl w:val="0"/>
        <w:suppressAutoHyphens/>
        <w:jc w:val="both"/>
        <w:rPr>
          <w:sz w:val="18"/>
          <w:szCs w:val="18"/>
          <w:lang w:eastAsia="ar-SA"/>
        </w:rPr>
      </w:pPr>
      <w:r w:rsidRPr="00A451F4">
        <w:rPr>
          <w:sz w:val="18"/>
          <w:szCs w:val="18"/>
          <w:lang w:eastAsia="ar-SA"/>
        </w:rPr>
        <w:t>1.3.4 посредством размещения информации на официальном сайте Администрации в информационно-телекоммуникационной сети «Интернет» http://</w:t>
      </w:r>
      <w:r w:rsidRPr="00A451F4">
        <w:rPr>
          <w:sz w:val="18"/>
          <w:szCs w:val="18"/>
        </w:rPr>
        <w:t>moshkovo.bekovo.pnzreg.ru</w:t>
      </w:r>
      <w:r w:rsidRPr="00A451F4">
        <w:rPr>
          <w:sz w:val="18"/>
          <w:szCs w:val="18"/>
          <w:lang w:eastAsia="ar-SA"/>
        </w:rPr>
        <w:t xml:space="preserve"> (далее - официальный сайт Администрации), в федеральной государственной информационной системе «Единый портал государственных и муниципальных услуг (функций)» www.gosuslugi.ru (далее - Единый портал) и (или) в информационной системе «Региональный портал государственных и муниципальных услуг Пензенской области» (gosuslugi.pnzreg.ru) (далее – Региональный портал).</w:t>
      </w:r>
    </w:p>
    <w:p w:rsidR="00C3696D" w:rsidRPr="00A451F4" w:rsidRDefault="00C3696D" w:rsidP="00C3696D">
      <w:pPr>
        <w:widowControl w:val="0"/>
        <w:suppressAutoHyphens/>
        <w:jc w:val="both"/>
        <w:rPr>
          <w:sz w:val="18"/>
          <w:szCs w:val="18"/>
          <w:lang w:eastAsia="ar-SA"/>
        </w:rPr>
      </w:pPr>
      <w:r w:rsidRPr="00A451F4">
        <w:rPr>
          <w:sz w:val="18"/>
          <w:szCs w:val="18"/>
          <w:lang w:eastAsia="ar-SA"/>
        </w:rPr>
        <w:t>На Едином портале и Региональном портале, официальном сайте Администрации размещается следующая информация:</w:t>
      </w:r>
    </w:p>
    <w:p w:rsidR="00C3696D" w:rsidRPr="00A451F4" w:rsidRDefault="00C3696D" w:rsidP="00C3696D">
      <w:pPr>
        <w:widowControl w:val="0"/>
        <w:suppressAutoHyphens/>
        <w:jc w:val="both"/>
        <w:rPr>
          <w:sz w:val="18"/>
          <w:szCs w:val="18"/>
          <w:lang w:eastAsia="ar-SA"/>
        </w:rPr>
      </w:pPr>
      <w:r w:rsidRPr="00A451F4">
        <w:rPr>
          <w:sz w:val="18"/>
          <w:szCs w:val="18"/>
          <w:lang w:eastAsia="ar-SA"/>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C3696D" w:rsidRPr="00A451F4" w:rsidRDefault="00C3696D" w:rsidP="00C3696D">
      <w:pPr>
        <w:widowControl w:val="0"/>
        <w:suppressAutoHyphens/>
        <w:jc w:val="both"/>
        <w:rPr>
          <w:sz w:val="18"/>
          <w:szCs w:val="18"/>
          <w:lang w:eastAsia="ar-SA"/>
        </w:rPr>
      </w:pPr>
      <w:r w:rsidRPr="00A451F4">
        <w:rPr>
          <w:sz w:val="18"/>
          <w:szCs w:val="18"/>
          <w:lang w:eastAsia="ar-SA"/>
        </w:rPr>
        <w:t>2) круг заявителей;</w:t>
      </w:r>
    </w:p>
    <w:p w:rsidR="00C3696D" w:rsidRPr="00A451F4" w:rsidRDefault="00C3696D" w:rsidP="00C3696D">
      <w:pPr>
        <w:widowControl w:val="0"/>
        <w:suppressAutoHyphens/>
        <w:jc w:val="both"/>
        <w:rPr>
          <w:sz w:val="18"/>
          <w:szCs w:val="18"/>
          <w:lang w:eastAsia="ar-SA"/>
        </w:rPr>
      </w:pPr>
      <w:r w:rsidRPr="00A451F4">
        <w:rPr>
          <w:sz w:val="18"/>
          <w:szCs w:val="18"/>
          <w:lang w:eastAsia="ar-SA"/>
        </w:rPr>
        <w:t>3) срок предоставления муниципальной услуги;</w:t>
      </w:r>
    </w:p>
    <w:p w:rsidR="00C3696D" w:rsidRPr="00A451F4" w:rsidRDefault="00C3696D" w:rsidP="00C3696D">
      <w:pPr>
        <w:widowControl w:val="0"/>
        <w:suppressAutoHyphens/>
        <w:jc w:val="both"/>
        <w:rPr>
          <w:sz w:val="18"/>
          <w:szCs w:val="18"/>
          <w:lang w:eastAsia="ar-SA"/>
        </w:rPr>
      </w:pPr>
      <w:r w:rsidRPr="00A451F4">
        <w:rPr>
          <w:sz w:val="18"/>
          <w:szCs w:val="18"/>
          <w:lang w:eastAsia="ar-SA"/>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C3696D" w:rsidRPr="00A451F4" w:rsidRDefault="00C3696D" w:rsidP="00C3696D">
      <w:pPr>
        <w:widowControl w:val="0"/>
        <w:suppressAutoHyphens/>
        <w:jc w:val="both"/>
        <w:rPr>
          <w:sz w:val="18"/>
          <w:szCs w:val="18"/>
          <w:lang w:eastAsia="ar-SA"/>
        </w:rPr>
      </w:pPr>
      <w:r w:rsidRPr="00A451F4">
        <w:rPr>
          <w:sz w:val="18"/>
          <w:szCs w:val="18"/>
          <w:lang w:eastAsia="ar-SA"/>
        </w:rPr>
        <w:t>5) размер государственной пошлины, взимаемой за предоставление государственной услуги;</w:t>
      </w:r>
    </w:p>
    <w:p w:rsidR="00C3696D" w:rsidRPr="00A451F4" w:rsidRDefault="00C3696D" w:rsidP="00C3696D">
      <w:pPr>
        <w:widowControl w:val="0"/>
        <w:suppressAutoHyphens/>
        <w:jc w:val="both"/>
        <w:rPr>
          <w:sz w:val="18"/>
          <w:szCs w:val="18"/>
          <w:lang w:eastAsia="ar-SA"/>
        </w:rPr>
      </w:pPr>
      <w:r w:rsidRPr="00A451F4">
        <w:rPr>
          <w:sz w:val="18"/>
          <w:szCs w:val="18"/>
          <w:lang w:eastAsia="ar-SA"/>
        </w:rPr>
        <w:t>6) исчерпывающий перечень оснований для приостановления или отказа в предоставлении муниципальной услуги;</w:t>
      </w:r>
    </w:p>
    <w:p w:rsidR="00C3696D" w:rsidRPr="00A451F4" w:rsidRDefault="00C3696D" w:rsidP="00C3696D">
      <w:pPr>
        <w:widowControl w:val="0"/>
        <w:suppressAutoHyphens/>
        <w:jc w:val="both"/>
        <w:rPr>
          <w:sz w:val="18"/>
          <w:szCs w:val="18"/>
          <w:lang w:eastAsia="ar-SA"/>
        </w:rPr>
      </w:pPr>
      <w:r w:rsidRPr="00A451F4">
        <w:rPr>
          <w:sz w:val="18"/>
          <w:szCs w:val="18"/>
          <w:lang w:eastAsia="ar-SA"/>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C3696D" w:rsidRPr="00A451F4" w:rsidRDefault="00C3696D" w:rsidP="00C3696D">
      <w:pPr>
        <w:widowControl w:val="0"/>
        <w:suppressAutoHyphens/>
        <w:jc w:val="both"/>
        <w:rPr>
          <w:sz w:val="18"/>
          <w:szCs w:val="18"/>
          <w:lang w:eastAsia="ar-SA"/>
        </w:rPr>
      </w:pPr>
      <w:r w:rsidRPr="00A451F4">
        <w:rPr>
          <w:sz w:val="18"/>
          <w:szCs w:val="18"/>
          <w:lang w:eastAsia="ar-SA"/>
        </w:rPr>
        <w:t>8) формы заявлений (уведомлений, сообщений), используемые при предоставлении муниципальной услуги.</w:t>
      </w:r>
    </w:p>
    <w:p w:rsidR="00C3696D" w:rsidRPr="00A451F4" w:rsidRDefault="00C3696D" w:rsidP="00C3696D">
      <w:pPr>
        <w:widowControl w:val="0"/>
        <w:suppressAutoHyphens/>
        <w:jc w:val="both"/>
        <w:rPr>
          <w:sz w:val="18"/>
          <w:szCs w:val="18"/>
          <w:lang w:eastAsia="ar-SA"/>
        </w:rPr>
      </w:pPr>
      <w:r w:rsidRPr="00A451F4">
        <w:rPr>
          <w:sz w:val="18"/>
          <w:szCs w:val="18"/>
          <w:lang w:eastAsia="ar-SA"/>
        </w:rPr>
        <w:t>Информация о порядке и сроках предоставления муниципальной услуги предоставляется заявителю бесплатно.</w:t>
      </w:r>
    </w:p>
    <w:p w:rsidR="00C3696D" w:rsidRPr="00A451F4" w:rsidRDefault="00C3696D" w:rsidP="00C3696D">
      <w:pPr>
        <w:widowControl w:val="0"/>
        <w:suppressAutoHyphens/>
        <w:jc w:val="both"/>
        <w:rPr>
          <w:sz w:val="18"/>
          <w:szCs w:val="18"/>
          <w:lang w:eastAsia="ar-SA"/>
        </w:rPr>
      </w:pPr>
      <w:r w:rsidRPr="00A451F4">
        <w:rPr>
          <w:sz w:val="18"/>
          <w:szCs w:val="18"/>
          <w:lang w:eastAsia="ar-SA"/>
        </w:rPr>
        <w:t>Доступ к такой информации посредством Единого портала, Регионального портала, а также на официальном сайте Администрации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C3696D" w:rsidRPr="00A451F4" w:rsidRDefault="00C3696D" w:rsidP="00C3696D">
      <w:pPr>
        <w:widowControl w:val="0"/>
        <w:suppressAutoHyphens/>
        <w:jc w:val="both"/>
        <w:rPr>
          <w:sz w:val="18"/>
          <w:szCs w:val="18"/>
          <w:lang w:eastAsia="ar-SA"/>
        </w:rPr>
      </w:pPr>
      <w:r w:rsidRPr="00A451F4">
        <w:rPr>
          <w:sz w:val="18"/>
          <w:szCs w:val="18"/>
          <w:lang w:eastAsia="ar-SA"/>
        </w:rPr>
        <w:t>1.4. Информация о местонахождении Администрации:</w:t>
      </w:r>
    </w:p>
    <w:p w:rsidR="00C3696D" w:rsidRPr="00A451F4" w:rsidRDefault="00C3696D" w:rsidP="00C3696D">
      <w:pPr>
        <w:autoSpaceDE w:val="0"/>
        <w:autoSpaceDN w:val="0"/>
        <w:jc w:val="both"/>
        <w:rPr>
          <w:sz w:val="18"/>
          <w:szCs w:val="18"/>
          <w:lang w:eastAsia="en-US"/>
        </w:rPr>
      </w:pPr>
      <w:r w:rsidRPr="00A451F4">
        <w:rPr>
          <w:sz w:val="18"/>
          <w:szCs w:val="18"/>
        </w:rPr>
        <w:t xml:space="preserve">Адрес: </w:t>
      </w:r>
      <w:r w:rsidRPr="00A451F4">
        <w:rPr>
          <w:sz w:val="18"/>
          <w:szCs w:val="18"/>
          <w:lang w:eastAsia="en-US"/>
        </w:rPr>
        <w:t>442944, Пензенская область, Бековский район, с. Мошки, ул. Садовая, 24.</w:t>
      </w:r>
    </w:p>
    <w:p w:rsidR="00C3696D" w:rsidRPr="00A451F4" w:rsidRDefault="00C3696D" w:rsidP="00C3696D">
      <w:pPr>
        <w:autoSpaceDE w:val="0"/>
        <w:autoSpaceDN w:val="0"/>
        <w:jc w:val="both"/>
        <w:rPr>
          <w:sz w:val="18"/>
          <w:szCs w:val="18"/>
          <w:lang w:eastAsia="en-US"/>
        </w:rPr>
      </w:pPr>
      <w:r w:rsidRPr="00A451F4">
        <w:rPr>
          <w:sz w:val="18"/>
          <w:szCs w:val="18"/>
        </w:rPr>
        <w:t xml:space="preserve">Прием документов для целей предоставления муниципальной услуги осуществляется по адресу: </w:t>
      </w:r>
      <w:r w:rsidRPr="00A451F4">
        <w:rPr>
          <w:sz w:val="18"/>
          <w:szCs w:val="18"/>
          <w:lang w:eastAsia="en-US"/>
        </w:rPr>
        <w:t>442944, Пензенская область, Бековский район, с. Мошки, ул. Садовая, 24.</w:t>
      </w:r>
    </w:p>
    <w:p w:rsidR="00C3696D" w:rsidRPr="00A451F4" w:rsidRDefault="00C3696D" w:rsidP="00C3696D">
      <w:pPr>
        <w:autoSpaceDE w:val="0"/>
        <w:autoSpaceDN w:val="0"/>
        <w:jc w:val="both"/>
        <w:rPr>
          <w:sz w:val="18"/>
          <w:szCs w:val="18"/>
          <w:lang w:eastAsia="en-US"/>
        </w:rPr>
      </w:pPr>
      <w:r w:rsidRPr="00A451F4">
        <w:rPr>
          <w:sz w:val="18"/>
          <w:szCs w:val="18"/>
          <w:lang w:eastAsia="en-US"/>
        </w:rPr>
        <w:t>Телефон: 8 (84141) 5-21-21.</w:t>
      </w:r>
    </w:p>
    <w:p w:rsidR="00C3696D" w:rsidRPr="00A451F4" w:rsidRDefault="00C3696D" w:rsidP="00C3696D">
      <w:pPr>
        <w:autoSpaceDE w:val="0"/>
        <w:autoSpaceDN w:val="0"/>
        <w:jc w:val="both"/>
        <w:rPr>
          <w:sz w:val="18"/>
          <w:szCs w:val="18"/>
          <w:lang w:eastAsia="en-US"/>
        </w:rPr>
      </w:pPr>
      <w:r w:rsidRPr="00A451F4">
        <w:rPr>
          <w:sz w:val="18"/>
          <w:szCs w:val="18"/>
          <w:lang w:eastAsia="en-US"/>
        </w:rPr>
        <w:t xml:space="preserve">Официальный сайт Администрации: </w:t>
      </w:r>
      <w:r w:rsidRPr="00A451F4">
        <w:rPr>
          <w:sz w:val="18"/>
          <w:szCs w:val="18"/>
          <w:lang w:val="en-US" w:eastAsia="en-US"/>
        </w:rPr>
        <w:t>http</w:t>
      </w:r>
      <w:r w:rsidRPr="00A451F4">
        <w:rPr>
          <w:sz w:val="18"/>
          <w:szCs w:val="18"/>
          <w:lang w:eastAsia="en-US"/>
        </w:rPr>
        <w:t>://</w:t>
      </w:r>
      <w:r w:rsidRPr="00A451F4">
        <w:rPr>
          <w:sz w:val="18"/>
          <w:szCs w:val="18"/>
        </w:rPr>
        <w:t>moshkovo.bekovo.pnzreg.ru</w:t>
      </w:r>
      <w:r w:rsidRPr="00A451F4">
        <w:rPr>
          <w:sz w:val="18"/>
          <w:szCs w:val="18"/>
          <w:lang w:eastAsia="en-US"/>
        </w:rPr>
        <w:t>.</w:t>
      </w:r>
    </w:p>
    <w:p w:rsidR="00C3696D" w:rsidRPr="00A451F4" w:rsidRDefault="00C3696D" w:rsidP="00C3696D">
      <w:pPr>
        <w:autoSpaceDE w:val="0"/>
        <w:autoSpaceDN w:val="0"/>
        <w:jc w:val="both"/>
        <w:rPr>
          <w:sz w:val="18"/>
          <w:szCs w:val="18"/>
          <w:lang w:eastAsia="en-US"/>
        </w:rPr>
      </w:pPr>
      <w:r w:rsidRPr="00A451F4">
        <w:rPr>
          <w:sz w:val="18"/>
          <w:szCs w:val="18"/>
          <w:lang w:eastAsia="en-US"/>
        </w:rPr>
        <w:t xml:space="preserve">Адрес электронной почты Администрации: </w:t>
      </w:r>
      <w:proofErr w:type="spellStart"/>
      <w:r w:rsidRPr="00A451F4">
        <w:rPr>
          <w:sz w:val="18"/>
          <w:szCs w:val="18"/>
          <w:lang w:val="en-US" w:eastAsia="en-US"/>
        </w:rPr>
        <w:t>moshkiadm</w:t>
      </w:r>
      <w:proofErr w:type="spellEnd"/>
      <w:r w:rsidRPr="00A451F4">
        <w:rPr>
          <w:sz w:val="18"/>
          <w:szCs w:val="18"/>
          <w:lang w:eastAsia="en-US"/>
        </w:rPr>
        <w:t>@</w:t>
      </w:r>
      <w:proofErr w:type="spellStart"/>
      <w:r w:rsidRPr="00A451F4">
        <w:rPr>
          <w:sz w:val="18"/>
          <w:szCs w:val="18"/>
          <w:lang w:val="en-US" w:eastAsia="en-US"/>
        </w:rPr>
        <w:t>yandex</w:t>
      </w:r>
      <w:proofErr w:type="spellEnd"/>
      <w:r w:rsidRPr="00A451F4">
        <w:rPr>
          <w:sz w:val="18"/>
          <w:szCs w:val="18"/>
          <w:lang w:eastAsia="en-US"/>
        </w:rPr>
        <w:t>.</w:t>
      </w:r>
      <w:proofErr w:type="spellStart"/>
      <w:r w:rsidRPr="00A451F4">
        <w:rPr>
          <w:sz w:val="18"/>
          <w:szCs w:val="18"/>
          <w:lang w:val="en-US" w:eastAsia="en-US"/>
        </w:rPr>
        <w:t>ru</w:t>
      </w:r>
      <w:proofErr w:type="spellEnd"/>
      <w:r w:rsidRPr="00A451F4">
        <w:rPr>
          <w:sz w:val="18"/>
          <w:szCs w:val="18"/>
          <w:lang w:eastAsia="en-US"/>
        </w:rPr>
        <w:t xml:space="preserve">. </w:t>
      </w:r>
    </w:p>
    <w:p w:rsidR="00C3696D" w:rsidRPr="00A451F4" w:rsidRDefault="00C3696D" w:rsidP="00C3696D">
      <w:pPr>
        <w:jc w:val="both"/>
        <w:rPr>
          <w:sz w:val="18"/>
          <w:szCs w:val="18"/>
        </w:rPr>
      </w:pPr>
      <w:r w:rsidRPr="00A451F4">
        <w:rPr>
          <w:sz w:val="18"/>
          <w:szCs w:val="18"/>
        </w:rPr>
        <w:t>1.5. График работы Администрации:</w:t>
      </w:r>
    </w:p>
    <w:p w:rsidR="00C3696D" w:rsidRPr="00A451F4" w:rsidRDefault="00C3696D" w:rsidP="00C3696D">
      <w:pPr>
        <w:jc w:val="both"/>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413"/>
      </w:tblGrid>
      <w:tr w:rsidR="00C3696D" w:rsidRPr="00A451F4" w:rsidTr="00773F7A">
        <w:tc>
          <w:tcPr>
            <w:tcW w:w="2943" w:type="dxa"/>
          </w:tcPr>
          <w:p w:rsidR="00C3696D" w:rsidRPr="00A451F4" w:rsidRDefault="00C3696D" w:rsidP="00C3696D">
            <w:pPr>
              <w:jc w:val="center"/>
              <w:rPr>
                <w:sz w:val="18"/>
                <w:szCs w:val="18"/>
              </w:rPr>
            </w:pPr>
            <w:r w:rsidRPr="00A451F4">
              <w:rPr>
                <w:sz w:val="18"/>
                <w:szCs w:val="18"/>
              </w:rPr>
              <w:t>понедельник</w:t>
            </w:r>
          </w:p>
        </w:tc>
        <w:tc>
          <w:tcPr>
            <w:tcW w:w="6413" w:type="dxa"/>
          </w:tcPr>
          <w:p w:rsidR="00C3696D" w:rsidRPr="00A451F4" w:rsidRDefault="00C3696D" w:rsidP="00C3696D">
            <w:pPr>
              <w:jc w:val="center"/>
              <w:rPr>
                <w:sz w:val="18"/>
                <w:szCs w:val="18"/>
              </w:rPr>
            </w:pPr>
            <w:r w:rsidRPr="00A451F4">
              <w:rPr>
                <w:sz w:val="18"/>
                <w:szCs w:val="18"/>
              </w:rPr>
              <w:t>8.00-16.00</w:t>
            </w:r>
          </w:p>
        </w:tc>
      </w:tr>
      <w:tr w:rsidR="00C3696D" w:rsidRPr="00A451F4" w:rsidTr="00773F7A">
        <w:tc>
          <w:tcPr>
            <w:tcW w:w="2943" w:type="dxa"/>
          </w:tcPr>
          <w:p w:rsidR="00C3696D" w:rsidRPr="00A451F4" w:rsidRDefault="00C3696D" w:rsidP="00C3696D">
            <w:pPr>
              <w:jc w:val="center"/>
              <w:rPr>
                <w:sz w:val="18"/>
                <w:szCs w:val="18"/>
              </w:rPr>
            </w:pPr>
            <w:r w:rsidRPr="00A451F4">
              <w:rPr>
                <w:sz w:val="18"/>
                <w:szCs w:val="18"/>
              </w:rPr>
              <w:t>вторник</w:t>
            </w:r>
          </w:p>
        </w:tc>
        <w:tc>
          <w:tcPr>
            <w:tcW w:w="6413" w:type="dxa"/>
          </w:tcPr>
          <w:p w:rsidR="00C3696D" w:rsidRPr="00A451F4" w:rsidRDefault="00C3696D" w:rsidP="00C3696D">
            <w:pPr>
              <w:jc w:val="center"/>
              <w:rPr>
                <w:sz w:val="18"/>
                <w:szCs w:val="18"/>
              </w:rPr>
            </w:pPr>
            <w:r w:rsidRPr="00A451F4">
              <w:rPr>
                <w:sz w:val="18"/>
                <w:szCs w:val="18"/>
              </w:rPr>
              <w:t>8.00-16.00</w:t>
            </w:r>
          </w:p>
        </w:tc>
      </w:tr>
      <w:tr w:rsidR="00C3696D" w:rsidRPr="00A451F4" w:rsidTr="00773F7A">
        <w:tc>
          <w:tcPr>
            <w:tcW w:w="2943" w:type="dxa"/>
          </w:tcPr>
          <w:p w:rsidR="00C3696D" w:rsidRPr="00A451F4" w:rsidRDefault="00C3696D" w:rsidP="00C3696D">
            <w:pPr>
              <w:jc w:val="center"/>
              <w:rPr>
                <w:sz w:val="18"/>
                <w:szCs w:val="18"/>
              </w:rPr>
            </w:pPr>
            <w:r w:rsidRPr="00A451F4">
              <w:rPr>
                <w:sz w:val="18"/>
                <w:szCs w:val="18"/>
              </w:rPr>
              <w:t>среда</w:t>
            </w:r>
          </w:p>
        </w:tc>
        <w:tc>
          <w:tcPr>
            <w:tcW w:w="6413" w:type="dxa"/>
          </w:tcPr>
          <w:p w:rsidR="00C3696D" w:rsidRPr="00A451F4" w:rsidRDefault="00C3696D" w:rsidP="00C3696D">
            <w:pPr>
              <w:jc w:val="center"/>
              <w:rPr>
                <w:sz w:val="18"/>
                <w:szCs w:val="18"/>
              </w:rPr>
            </w:pPr>
            <w:r w:rsidRPr="00A451F4">
              <w:rPr>
                <w:sz w:val="18"/>
                <w:szCs w:val="18"/>
              </w:rPr>
              <w:t>8.00-16.00</w:t>
            </w:r>
          </w:p>
        </w:tc>
      </w:tr>
      <w:tr w:rsidR="00C3696D" w:rsidRPr="00A451F4" w:rsidTr="00773F7A">
        <w:tc>
          <w:tcPr>
            <w:tcW w:w="2943" w:type="dxa"/>
          </w:tcPr>
          <w:p w:rsidR="00C3696D" w:rsidRPr="00A451F4" w:rsidRDefault="00C3696D" w:rsidP="00C3696D">
            <w:pPr>
              <w:jc w:val="center"/>
              <w:rPr>
                <w:sz w:val="18"/>
                <w:szCs w:val="18"/>
              </w:rPr>
            </w:pPr>
            <w:r w:rsidRPr="00A451F4">
              <w:rPr>
                <w:sz w:val="18"/>
                <w:szCs w:val="18"/>
              </w:rPr>
              <w:t>четверг</w:t>
            </w:r>
          </w:p>
        </w:tc>
        <w:tc>
          <w:tcPr>
            <w:tcW w:w="6413" w:type="dxa"/>
          </w:tcPr>
          <w:p w:rsidR="00C3696D" w:rsidRPr="00A451F4" w:rsidRDefault="00C3696D" w:rsidP="00C3696D">
            <w:pPr>
              <w:jc w:val="center"/>
              <w:rPr>
                <w:sz w:val="18"/>
                <w:szCs w:val="18"/>
              </w:rPr>
            </w:pPr>
            <w:r w:rsidRPr="00A451F4">
              <w:rPr>
                <w:sz w:val="18"/>
                <w:szCs w:val="18"/>
              </w:rPr>
              <w:t>8.00-16.00</w:t>
            </w:r>
          </w:p>
        </w:tc>
      </w:tr>
      <w:tr w:rsidR="00C3696D" w:rsidRPr="00A451F4" w:rsidTr="00773F7A">
        <w:tc>
          <w:tcPr>
            <w:tcW w:w="2943" w:type="dxa"/>
          </w:tcPr>
          <w:p w:rsidR="00C3696D" w:rsidRPr="00A451F4" w:rsidRDefault="00C3696D" w:rsidP="00C3696D">
            <w:pPr>
              <w:jc w:val="center"/>
              <w:rPr>
                <w:sz w:val="18"/>
                <w:szCs w:val="18"/>
              </w:rPr>
            </w:pPr>
            <w:r w:rsidRPr="00A451F4">
              <w:rPr>
                <w:sz w:val="18"/>
                <w:szCs w:val="18"/>
              </w:rPr>
              <w:t>пятница</w:t>
            </w:r>
          </w:p>
        </w:tc>
        <w:tc>
          <w:tcPr>
            <w:tcW w:w="6413" w:type="dxa"/>
          </w:tcPr>
          <w:p w:rsidR="00C3696D" w:rsidRPr="00A451F4" w:rsidRDefault="00C3696D" w:rsidP="00C3696D">
            <w:pPr>
              <w:jc w:val="center"/>
              <w:rPr>
                <w:sz w:val="18"/>
                <w:szCs w:val="18"/>
              </w:rPr>
            </w:pPr>
            <w:r w:rsidRPr="00A451F4">
              <w:rPr>
                <w:sz w:val="18"/>
                <w:szCs w:val="18"/>
              </w:rPr>
              <w:t>8.00-16.00</w:t>
            </w:r>
          </w:p>
        </w:tc>
      </w:tr>
      <w:tr w:rsidR="00C3696D" w:rsidRPr="00A451F4" w:rsidTr="00773F7A">
        <w:tc>
          <w:tcPr>
            <w:tcW w:w="2943" w:type="dxa"/>
          </w:tcPr>
          <w:p w:rsidR="00C3696D" w:rsidRPr="00A451F4" w:rsidRDefault="00C3696D" w:rsidP="00C3696D">
            <w:pPr>
              <w:jc w:val="center"/>
              <w:rPr>
                <w:sz w:val="18"/>
                <w:szCs w:val="18"/>
              </w:rPr>
            </w:pPr>
            <w:r w:rsidRPr="00A451F4">
              <w:rPr>
                <w:sz w:val="18"/>
                <w:szCs w:val="18"/>
              </w:rPr>
              <w:t>перерыв на обед</w:t>
            </w:r>
          </w:p>
        </w:tc>
        <w:tc>
          <w:tcPr>
            <w:tcW w:w="6413" w:type="dxa"/>
          </w:tcPr>
          <w:p w:rsidR="00C3696D" w:rsidRPr="00A451F4" w:rsidRDefault="00C3696D" w:rsidP="00C3696D">
            <w:pPr>
              <w:jc w:val="center"/>
              <w:rPr>
                <w:sz w:val="18"/>
                <w:szCs w:val="18"/>
              </w:rPr>
            </w:pPr>
            <w:r w:rsidRPr="00A451F4">
              <w:rPr>
                <w:sz w:val="18"/>
                <w:szCs w:val="18"/>
              </w:rPr>
              <w:t>12.00-13.00</w:t>
            </w:r>
          </w:p>
        </w:tc>
      </w:tr>
      <w:tr w:rsidR="00C3696D" w:rsidRPr="00A451F4" w:rsidTr="00773F7A">
        <w:tc>
          <w:tcPr>
            <w:tcW w:w="2943" w:type="dxa"/>
          </w:tcPr>
          <w:p w:rsidR="00C3696D" w:rsidRPr="00A451F4" w:rsidRDefault="00C3696D" w:rsidP="00C3696D">
            <w:pPr>
              <w:jc w:val="center"/>
              <w:rPr>
                <w:sz w:val="18"/>
                <w:szCs w:val="18"/>
              </w:rPr>
            </w:pPr>
            <w:r w:rsidRPr="00A451F4">
              <w:rPr>
                <w:sz w:val="18"/>
                <w:szCs w:val="18"/>
              </w:rPr>
              <w:t>суббота</w:t>
            </w:r>
          </w:p>
        </w:tc>
        <w:tc>
          <w:tcPr>
            <w:tcW w:w="6413" w:type="dxa"/>
          </w:tcPr>
          <w:p w:rsidR="00C3696D" w:rsidRPr="00A451F4" w:rsidRDefault="00C3696D" w:rsidP="00C3696D">
            <w:pPr>
              <w:jc w:val="center"/>
              <w:rPr>
                <w:sz w:val="18"/>
                <w:szCs w:val="18"/>
              </w:rPr>
            </w:pPr>
            <w:r w:rsidRPr="00A451F4">
              <w:rPr>
                <w:sz w:val="18"/>
                <w:szCs w:val="18"/>
              </w:rPr>
              <w:t>выходной день</w:t>
            </w:r>
          </w:p>
        </w:tc>
      </w:tr>
      <w:tr w:rsidR="00C3696D" w:rsidRPr="00A451F4" w:rsidTr="00773F7A">
        <w:tc>
          <w:tcPr>
            <w:tcW w:w="2943" w:type="dxa"/>
          </w:tcPr>
          <w:p w:rsidR="00C3696D" w:rsidRPr="00A451F4" w:rsidRDefault="00C3696D" w:rsidP="00C3696D">
            <w:pPr>
              <w:jc w:val="center"/>
              <w:rPr>
                <w:sz w:val="18"/>
                <w:szCs w:val="18"/>
              </w:rPr>
            </w:pPr>
            <w:r w:rsidRPr="00A451F4">
              <w:rPr>
                <w:sz w:val="18"/>
                <w:szCs w:val="18"/>
              </w:rPr>
              <w:lastRenderedPageBreak/>
              <w:t>воскресенье</w:t>
            </w:r>
          </w:p>
        </w:tc>
        <w:tc>
          <w:tcPr>
            <w:tcW w:w="6413" w:type="dxa"/>
          </w:tcPr>
          <w:p w:rsidR="00C3696D" w:rsidRPr="00A451F4" w:rsidRDefault="00C3696D" w:rsidP="00C3696D">
            <w:pPr>
              <w:jc w:val="center"/>
              <w:rPr>
                <w:sz w:val="18"/>
                <w:szCs w:val="18"/>
              </w:rPr>
            </w:pPr>
            <w:r w:rsidRPr="00A451F4">
              <w:rPr>
                <w:sz w:val="18"/>
                <w:szCs w:val="18"/>
              </w:rPr>
              <w:t>выходной день</w:t>
            </w:r>
          </w:p>
        </w:tc>
      </w:tr>
    </w:tbl>
    <w:p w:rsidR="00C3696D" w:rsidRPr="00A451F4" w:rsidRDefault="00C3696D" w:rsidP="00C3696D">
      <w:pPr>
        <w:jc w:val="both"/>
        <w:rPr>
          <w:sz w:val="18"/>
          <w:szCs w:val="18"/>
        </w:rPr>
      </w:pPr>
    </w:p>
    <w:p w:rsidR="00C3696D" w:rsidRPr="00A451F4" w:rsidRDefault="00C3696D" w:rsidP="00C3696D">
      <w:pPr>
        <w:jc w:val="both"/>
        <w:rPr>
          <w:sz w:val="18"/>
          <w:szCs w:val="18"/>
        </w:rPr>
      </w:pPr>
      <w:r w:rsidRPr="00A451F4">
        <w:rPr>
          <w:sz w:val="18"/>
          <w:szCs w:val="18"/>
        </w:rPr>
        <w:t>1.6. Часы приема заявлений на предоставление муниципальной услуги Администрацией:</w:t>
      </w:r>
    </w:p>
    <w:p w:rsidR="00C3696D" w:rsidRPr="00A451F4" w:rsidRDefault="00C3696D" w:rsidP="00C3696D">
      <w:pPr>
        <w:jc w:val="both"/>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413"/>
      </w:tblGrid>
      <w:tr w:rsidR="00C3696D" w:rsidRPr="00A451F4" w:rsidTr="00773F7A">
        <w:tc>
          <w:tcPr>
            <w:tcW w:w="2943" w:type="dxa"/>
          </w:tcPr>
          <w:p w:rsidR="00C3696D" w:rsidRPr="00A451F4" w:rsidRDefault="00C3696D" w:rsidP="00C3696D">
            <w:pPr>
              <w:jc w:val="center"/>
              <w:rPr>
                <w:sz w:val="18"/>
                <w:szCs w:val="18"/>
              </w:rPr>
            </w:pPr>
            <w:r w:rsidRPr="00A451F4">
              <w:rPr>
                <w:sz w:val="18"/>
                <w:szCs w:val="18"/>
              </w:rPr>
              <w:t>понедельник</w:t>
            </w:r>
          </w:p>
        </w:tc>
        <w:tc>
          <w:tcPr>
            <w:tcW w:w="6413" w:type="dxa"/>
          </w:tcPr>
          <w:p w:rsidR="00C3696D" w:rsidRPr="00A451F4" w:rsidRDefault="00C3696D" w:rsidP="00C3696D">
            <w:pPr>
              <w:jc w:val="center"/>
              <w:rPr>
                <w:sz w:val="18"/>
                <w:szCs w:val="18"/>
              </w:rPr>
            </w:pPr>
            <w:r w:rsidRPr="00A451F4">
              <w:rPr>
                <w:sz w:val="18"/>
                <w:szCs w:val="18"/>
              </w:rPr>
              <w:t>не приемный день</w:t>
            </w:r>
          </w:p>
        </w:tc>
      </w:tr>
      <w:tr w:rsidR="00C3696D" w:rsidRPr="00A451F4" w:rsidTr="00773F7A">
        <w:tc>
          <w:tcPr>
            <w:tcW w:w="2943" w:type="dxa"/>
          </w:tcPr>
          <w:p w:rsidR="00C3696D" w:rsidRPr="00A451F4" w:rsidRDefault="00C3696D" w:rsidP="00C3696D">
            <w:pPr>
              <w:jc w:val="center"/>
              <w:rPr>
                <w:sz w:val="18"/>
                <w:szCs w:val="18"/>
              </w:rPr>
            </w:pPr>
            <w:r w:rsidRPr="00A451F4">
              <w:rPr>
                <w:sz w:val="18"/>
                <w:szCs w:val="18"/>
              </w:rPr>
              <w:t>вторник</w:t>
            </w:r>
          </w:p>
        </w:tc>
        <w:tc>
          <w:tcPr>
            <w:tcW w:w="6413" w:type="dxa"/>
          </w:tcPr>
          <w:p w:rsidR="00C3696D" w:rsidRPr="00A451F4" w:rsidRDefault="00C3696D" w:rsidP="00C3696D">
            <w:pPr>
              <w:jc w:val="center"/>
              <w:rPr>
                <w:sz w:val="18"/>
                <w:szCs w:val="18"/>
              </w:rPr>
            </w:pPr>
            <w:r w:rsidRPr="00A451F4">
              <w:rPr>
                <w:sz w:val="18"/>
                <w:szCs w:val="18"/>
              </w:rPr>
              <w:t>9.00-15.00</w:t>
            </w:r>
          </w:p>
        </w:tc>
      </w:tr>
      <w:tr w:rsidR="00C3696D" w:rsidRPr="00A451F4" w:rsidTr="00773F7A">
        <w:tc>
          <w:tcPr>
            <w:tcW w:w="2943" w:type="dxa"/>
          </w:tcPr>
          <w:p w:rsidR="00C3696D" w:rsidRPr="00A451F4" w:rsidRDefault="00C3696D" w:rsidP="00C3696D">
            <w:pPr>
              <w:jc w:val="center"/>
              <w:rPr>
                <w:sz w:val="18"/>
                <w:szCs w:val="18"/>
              </w:rPr>
            </w:pPr>
            <w:r w:rsidRPr="00A451F4">
              <w:rPr>
                <w:sz w:val="18"/>
                <w:szCs w:val="18"/>
              </w:rPr>
              <w:t>среда</w:t>
            </w:r>
          </w:p>
        </w:tc>
        <w:tc>
          <w:tcPr>
            <w:tcW w:w="6413" w:type="dxa"/>
          </w:tcPr>
          <w:p w:rsidR="00C3696D" w:rsidRPr="00A451F4" w:rsidRDefault="00C3696D" w:rsidP="00C3696D">
            <w:pPr>
              <w:jc w:val="center"/>
              <w:rPr>
                <w:sz w:val="18"/>
                <w:szCs w:val="18"/>
              </w:rPr>
            </w:pPr>
            <w:r w:rsidRPr="00A451F4">
              <w:rPr>
                <w:sz w:val="18"/>
                <w:szCs w:val="18"/>
              </w:rPr>
              <w:t>не приемный день</w:t>
            </w:r>
          </w:p>
        </w:tc>
      </w:tr>
      <w:tr w:rsidR="00C3696D" w:rsidRPr="00A451F4" w:rsidTr="00773F7A">
        <w:tc>
          <w:tcPr>
            <w:tcW w:w="2943" w:type="dxa"/>
          </w:tcPr>
          <w:p w:rsidR="00C3696D" w:rsidRPr="00A451F4" w:rsidRDefault="00C3696D" w:rsidP="00C3696D">
            <w:pPr>
              <w:jc w:val="center"/>
              <w:rPr>
                <w:sz w:val="18"/>
                <w:szCs w:val="18"/>
              </w:rPr>
            </w:pPr>
            <w:r w:rsidRPr="00A451F4">
              <w:rPr>
                <w:sz w:val="18"/>
                <w:szCs w:val="18"/>
              </w:rPr>
              <w:t>четверг</w:t>
            </w:r>
          </w:p>
        </w:tc>
        <w:tc>
          <w:tcPr>
            <w:tcW w:w="6413" w:type="dxa"/>
          </w:tcPr>
          <w:p w:rsidR="00C3696D" w:rsidRPr="00A451F4" w:rsidRDefault="00C3696D" w:rsidP="00C3696D">
            <w:pPr>
              <w:jc w:val="center"/>
              <w:rPr>
                <w:sz w:val="18"/>
                <w:szCs w:val="18"/>
              </w:rPr>
            </w:pPr>
            <w:r w:rsidRPr="00A451F4">
              <w:rPr>
                <w:sz w:val="18"/>
                <w:szCs w:val="18"/>
              </w:rPr>
              <w:t>9.00-15.00</w:t>
            </w:r>
          </w:p>
        </w:tc>
      </w:tr>
      <w:tr w:rsidR="00C3696D" w:rsidRPr="00A451F4" w:rsidTr="00773F7A">
        <w:tc>
          <w:tcPr>
            <w:tcW w:w="2943" w:type="dxa"/>
          </w:tcPr>
          <w:p w:rsidR="00C3696D" w:rsidRPr="00A451F4" w:rsidRDefault="00C3696D" w:rsidP="00C3696D">
            <w:pPr>
              <w:jc w:val="center"/>
              <w:rPr>
                <w:sz w:val="18"/>
                <w:szCs w:val="18"/>
              </w:rPr>
            </w:pPr>
            <w:r w:rsidRPr="00A451F4">
              <w:rPr>
                <w:sz w:val="18"/>
                <w:szCs w:val="18"/>
              </w:rPr>
              <w:t>пятница</w:t>
            </w:r>
          </w:p>
        </w:tc>
        <w:tc>
          <w:tcPr>
            <w:tcW w:w="6413" w:type="dxa"/>
          </w:tcPr>
          <w:p w:rsidR="00C3696D" w:rsidRPr="00A451F4" w:rsidRDefault="00C3696D" w:rsidP="00C3696D">
            <w:pPr>
              <w:jc w:val="center"/>
              <w:rPr>
                <w:sz w:val="18"/>
                <w:szCs w:val="18"/>
              </w:rPr>
            </w:pPr>
            <w:r w:rsidRPr="00A451F4">
              <w:rPr>
                <w:sz w:val="18"/>
                <w:szCs w:val="18"/>
              </w:rPr>
              <w:t>не приемный день</w:t>
            </w:r>
          </w:p>
        </w:tc>
      </w:tr>
      <w:tr w:rsidR="00C3696D" w:rsidRPr="00A451F4" w:rsidTr="00773F7A">
        <w:tc>
          <w:tcPr>
            <w:tcW w:w="2943" w:type="dxa"/>
          </w:tcPr>
          <w:p w:rsidR="00C3696D" w:rsidRPr="00A451F4" w:rsidRDefault="00C3696D" w:rsidP="00C3696D">
            <w:pPr>
              <w:jc w:val="center"/>
              <w:rPr>
                <w:sz w:val="18"/>
                <w:szCs w:val="18"/>
              </w:rPr>
            </w:pPr>
            <w:r w:rsidRPr="00A451F4">
              <w:rPr>
                <w:sz w:val="18"/>
                <w:szCs w:val="18"/>
              </w:rPr>
              <w:t>суббота</w:t>
            </w:r>
          </w:p>
        </w:tc>
        <w:tc>
          <w:tcPr>
            <w:tcW w:w="6413" w:type="dxa"/>
          </w:tcPr>
          <w:p w:rsidR="00C3696D" w:rsidRPr="00A451F4" w:rsidRDefault="00C3696D" w:rsidP="00C3696D">
            <w:pPr>
              <w:jc w:val="center"/>
              <w:rPr>
                <w:sz w:val="18"/>
                <w:szCs w:val="18"/>
              </w:rPr>
            </w:pPr>
            <w:r w:rsidRPr="00A451F4">
              <w:rPr>
                <w:sz w:val="18"/>
                <w:szCs w:val="18"/>
              </w:rPr>
              <w:t>выходной день</w:t>
            </w:r>
          </w:p>
        </w:tc>
      </w:tr>
      <w:tr w:rsidR="00C3696D" w:rsidRPr="00A451F4" w:rsidTr="00773F7A">
        <w:tc>
          <w:tcPr>
            <w:tcW w:w="2943" w:type="dxa"/>
          </w:tcPr>
          <w:p w:rsidR="00C3696D" w:rsidRPr="00A451F4" w:rsidRDefault="00C3696D" w:rsidP="00C3696D">
            <w:pPr>
              <w:jc w:val="center"/>
              <w:rPr>
                <w:sz w:val="18"/>
                <w:szCs w:val="18"/>
              </w:rPr>
            </w:pPr>
            <w:r w:rsidRPr="00A451F4">
              <w:rPr>
                <w:sz w:val="18"/>
                <w:szCs w:val="18"/>
              </w:rPr>
              <w:t>воскресенье</w:t>
            </w:r>
          </w:p>
        </w:tc>
        <w:tc>
          <w:tcPr>
            <w:tcW w:w="6413" w:type="dxa"/>
          </w:tcPr>
          <w:p w:rsidR="00C3696D" w:rsidRPr="00A451F4" w:rsidRDefault="00C3696D" w:rsidP="00C3696D">
            <w:pPr>
              <w:jc w:val="center"/>
              <w:rPr>
                <w:sz w:val="18"/>
                <w:szCs w:val="18"/>
              </w:rPr>
            </w:pPr>
            <w:r w:rsidRPr="00A451F4">
              <w:rPr>
                <w:sz w:val="18"/>
                <w:szCs w:val="18"/>
              </w:rPr>
              <w:t>выходной день</w:t>
            </w:r>
          </w:p>
        </w:tc>
      </w:tr>
      <w:tr w:rsidR="00C3696D" w:rsidRPr="00A451F4" w:rsidTr="00773F7A">
        <w:tc>
          <w:tcPr>
            <w:tcW w:w="2943" w:type="dxa"/>
          </w:tcPr>
          <w:p w:rsidR="00C3696D" w:rsidRPr="00A451F4" w:rsidRDefault="00C3696D" w:rsidP="00C3696D">
            <w:pPr>
              <w:jc w:val="center"/>
              <w:rPr>
                <w:sz w:val="18"/>
                <w:szCs w:val="18"/>
              </w:rPr>
            </w:pPr>
            <w:r w:rsidRPr="00A451F4">
              <w:rPr>
                <w:sz w:val="18"/>
                <w:szCs w:val="18"/>
              </w:rPr>
              <w:t>перерыв на обед</w:t>
            </w:r>
          </w:p>
        </w:tc>
        <w:tc>
          <w:tcPr>
            <w:tcW w:w="6413" w:type="dxa"/>
          </w:tcPr>
          <w:p w:rsidR="00C3696D" w:rsidRPr="00A451F4" w:rsidRDefault="00C3696D" w:rsidP="00C3696D">
            <w:pPr>
              <w:jc w:val="center"/>
              <w:rPr>
                <w:sz w:val="18"/>
                <w:szCs w:val="18"/>
              </w:rPr>
            </w:pPr>
            <w:r w:rsidRPr="00A451F4">
              <w:rPr>
                <w:sz w:val="18"/>
                <w:szCs w:val="18"/>
              </w:rPr>
              <w:t>12.00-13.00</w:t>
            </w:r>
          </w:p>
        </w:tc>
      </w:tr>
    </w:tbl>
    <w:p w:rsidR="00C3696D" w:rsidRPr="00A451F4" w:rsidRDefault="00C3696D" w:rsidP="00C3696D">
      <w:pPr>
        <w:widowControl w:val="0"/>
        <w:suppressAutoHyphens/>
        <w:jc w:val="both"/>
        <w:rPr>
          <w:sz w:val="18"/>
          <w:szCs w:val="18"/>
          <w:lang w:eastAsia="ar-SA"/>
        </w:rPr>
      </w:pPr>
    </w:p>
    <w:p w:rsidR="00C3696D" w:rsidRPr="00A451F4" w:rsidRDefault="00C3696D" w:rsidP="00C3696D">
      <w:pPr>
        <w:widowControl w:val="0"/>
        <w:suppressAutoHyphens/>
        <w:jc w:val="both"/>
        <w:rPr>
          <w:sz w:val="18"/>
          <w:szCs w:val="18"/>
          <w:lang w:eastAsia="ar-SA"/>
        </w:rPr>
      </w:pPr>
      <w:r w:rsidRPr="00A451F4">
        <w:rPr>
          <w:sz w:val="18"/>
          <w:szCs w:val="18"/>
          <w:lang w:eastAsia="ar-SA"/>
        </w:rPr>
        <w:t>1.7. Заявители также вправе получить муниципальную услугу и подробную информацию о предоставляемой муниципальной услуге, о сроках и ходе ее предоставления через Муниципальное автономное учреждение Бековского района Пензенской области «Многофункциональный центр предоставления государственных и муниципальных услуг» (далее - МФЦ) в соответствии с соглашением о взаимодействии, заключенным между МФЦ и Администрацией, предоставляющим муниципальную услугу (далее - соглашение о взаимодействии), с момента вступления в силу соглашения о взаимодействии.</w:t>
      </w:r>
    </w:p>
    <w:p w:rsidR="00C3696D" w:rsidRPr="00A451F4" w:rsidRDefault="00C3696D" w:rsidP="00C3696D">
      <w:pPr>
        <w:widowControl w:val="0"/>
        <w:suppressAutoHyphens/>
        <w:jc w:val="both"/>
        <w:rPr>
          <w:sz w:val="18"/>
          <w:szCs w:val="18"/>
          <w:lang w:eastAsia="ar-SA"/>
        </w:rPr>
      </w:pPr>
      <w:r w:rsidRPr="00A451F4">
        <w:rPr>
          <w:sz w:val="18"/>
          <w:szCs w:val="18"/>
          <w:lang w:eastAsia="ar-SA"/>
        </w:rPr>
        <w:t xml:space="preserve">Адрес места нахождения МФЦ: 442940, Пензенская область, Бековский район, </w:t>
      </w:r>
      <w:proofErr w:type="spellStart"/>
      <w:r w:rsidRPr="00A451F4">
        <w:rPr>
          <w:sz w:val="18"/>
          <w:szCs w:val="18"/>
          <w:lang w:eastAsia="ar-SA"/>
        </w:rPr>
        <w:t>р.п</w:t>
      </w:r>
      <w:proofErr w:type="spellEnd"/>
      <w:r w:rsidRPr="00A451F4">
        <w:rPr>
          <w:sz w:val="18"/>
          <w:szCs w:val="18"/>
          <w:lang w:eastAsia="ar-SA"/>
        </w:rPr>
        <w:t>. Беково, ул. Советская, д. 23/1.</w:t>
      </w:r>
    </w:p>
    <w:p w:rsidR="00C3696D" w:rsidRPr="00A451F4" w:rsidRDefault="00C3696D" w:rsidP="00C3696D">
      <w:pPr>
        <w:widowControl w:val="0"/>
        <w:suppressAutoHyphens/>
        <w:jc w:val="both"/>
        <w:rPr>
          <w:sz w:val="18"/>
          <w:szCs w:val="18"/>
          <w:lang w:eastAsia="ar-SA"/>
        </w:rPr>
      </w:pPr>
      <w:r w:rsidRPr="00A451F4">
        <w:rPr>
          <w:sz w:val="18"/>
          <w:szCs w:val="18"/>
          <w:lang w:eastAsia="ar-SA"/>
        </w:rPr>
        <w:t>Телефон для справок МФЦ: 8 (84141) 2-22-11.</w:t>
      </w:r>
    </w:p>
    <w:p w:rsidR="00C3696D" w:rsidRPr="00A451F4" w:rsidRDefault="00C3696D" w:rsidP="00C3696D">
      <w:pPr>
        <w:widowControl w:val="0"/>
        <w:suppressAutoHyphens/>
        <w:jc w:val="both"/>
        <w:rPr>
          <w:sz w:val="18"/>
          <w:szCs w:val="18"/>
          <w:lang w:eastAsia="ar-SA"/>
        </w:rPr>
      </w:pPr>
      <w:r w:rsidRPr="00A451F4">
        <w:rPr>
          <w:sz w:val="18"/>
          <w:szCs w:val="18"/>
          <w:lang w:eastAsia="ar-SA"/>
        </w:rPr>
        <w:t>Официальный сайт МФЦ: http://bekovo.mdocs.ru.</w:t>
      </w:r>
    </w:p>
    <w:p w:rsidR="00C3696D" w:rsidRPr="00A451F4" w:rsidRDefault="00C3696D" w:rsidP="00C3696D">
      <w:pPr>
        <w:widowControl w:val="0"/>
        <w:suppressAutoHyphens/>
        <w:jc w:val="both"/>
        <w:rPr>
          <w:sz w:val="18"/>
          <w:szCs w:val="18"/>
          <w:lang w:eastAsia="ar-SA"/>
        </w:rPr>
      </w:pPr>
      <w:r w:rsidRPr="00A451F4">
        <w:rPr>
          <w:sz w:val="18"/>
          <w:szCs w:val="18"/>
          <w:lang w:eastAsia="ar-SA"/>
        </w:rPr>
        <w:t xml:space="preserve">Адрес электронной почты МФЦ: </w:t>
      </w:r>
      <w:hyperlink r:id="rId16" w:history="1">
        <w:r w:rsidRPr="00A451F4">
          <w:rPr>
            <w:sz w:val="18"/>
            <w:szCs w:val="18"/>
            <w:lang w:eastAsia="ar-SA"/>
          </w:rPr>
          <w:t>bekovo@mfcinfo.ru</w:t>
        </w:r>
      </w:hyperlink>
      <w:r w:rsidRPr="00A451F4">
        <w:rPr>
          <w:sz w:val="18"/>
          <w:szCs w:val="18"/>
          <w:lang w:eastAsia="ar-SA"/>
        </w:rPr>
        <w:t>.</w:t>
      </w:r>
    </w:p>
    <w:p w:rsidR="00C3696D" w:rsidRPr="00A451F4" w:rsidRDefault="00C3696D" w:rsidP="00C3696D">
      <w:pPr>
        <w:widowControl w:val="0"/>
        <w:suppressAutoHyphens/>
        <w:jc w:val="both"/>
        <w:rPr>
          <w:sz w:val="18"/>
          <w:szCs w:val="18"/>
          <w:lang w:eastAsia="ar-SA"/>
        </w:rPr>
      </w:pPr>
      <w:r w:rsidRPr="00A451F4">
        <w:rPr>
          <w:sz w:val="18"/>
          <w:szCs w:val="18"/>
          <w:lang w:eastAsia="ar-SA"/>
        </w:rPr>
        <w:t>График работы МФЦ:</w:t>
      </w:r>
    </w:p>
    <w:p w:rsidR="00C3696D" w:rsidRPr="00A451F4" w:rsidRDefault="00C3696D" w:rsidP="00C3696D">
      <w:pPr>
        <w:widowControl w:val="0"/>
        <w:suppressAutoHyphens/>
        <w:jc w:val="both"/>
        <w:rPr>
          <w:sz w:val="18"/>
          <w:szCs w:val="18"/>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413"/>
      </w:tblGrid>
      <w:tr w:rsidR="00C3696D" w:rsidRPr="00A451F4" w:rsidTr="00773F7A">
        <w:tc>
          <w:tcPr>
            <w:tcW w:w="2943" w:type="dxa"/>
          </w:tcPr>
          <w:p w:rsidR="00C3696D" w:rsidRPr="00A451F4" w:rsidRDefault="00C3696D" w:rsidP="00C3696D">
            <w:pPr>
              <w:widowControl w:val="0"/>
              <w:suppressAutoHyphens/>
              <w:jc w:val="center"/>
              <w:rPr>
                <w:sz w:val="18"/>
                <w:szCs w:val="18"/>
                <w:lang w:eastAsia="ar-SA"/>
              </w:rPr>
            </w:pPr>
            <w:r w:rsidRPr="00A451F4">
              <w:rPr>
                <w:sz w:val="18"/>
                <w:szCs w:val="18"/>
                <w:lang w:eastAsia="ar-SA"/>
              </w:rPr>
              <w:t>понедельник</w:t>
            </w:r>
          </w:p>
        </w:tc>
        <w:tc>
          <w:tcPr>
            <w:tcW w:w="6413" w:type="dxa"/>
          </w:tcPr>
          <w:p w:rsidR="00C3696D" w:rsidRPr="00A451F4" w:rsidRDefault="00C3696D" w:rsidP="00C3696D">
            <w:pPr>
              <w:widowControl w:val="0"/>
              <w:suppressAutoHyphens/>
              <w:jc w:val="center"/>
              <w:rPr>
                <w:sz w:val="18"/>
                <w:szCs w:val="18"/>
                <w:lang w:eastAsia="ar-SA"/>
              </w:rPr>
            </w:pPr>
            <w:r w:rsidRPr="00A451F4">
              <w:rPr>
                <w:sz w:val="18"/>
                <w:szCs w:val="18"/>
                <w:lang w:eastAsia="ar-SA"/>
              </w:rPr>
              <w:t>8.00-17.00</w:t>
            </w:r>
          </w:p>
        </w:tc>
      </w:tr>
      <w:tr w:rsidR="00C3696D" w:rsidRPr="00A451F4" w:rsidTr="00773F7A">
        <w:tc>
          <w:tcPr>
            <w:tcW w:w="2943" w:type="dxa"/>
          </w:tcPr>
          <w:p w:rsidR="00C3696D" w:rsidRPr="00A451F4" w:rsidRDefault="00C3696D" w:rsidP="00C3696D">
            <w:pPr>
              <w:widowControl w:val="0"/>
              <w:suppressAutoHyphens/>
              <w:jc w:val="center"/>
              <w:rPr>
                <w:sz w:val="18"/>
                <w:szCs w:val="18"/>
                <w:lang w:eastAsia="ar-SA"/>
              </w:rPr>
            </w:pPr>
            <w:r w:rsidRPr="00A451F4">
              <w:rPr>
                <w:sz w:val="18"/>
                <w:szCs w:val="18"/>
                <w:lang w:eastAsia="ar-SA"/>
              </w:rPr>
              <w:t>вторник</w:t>
            </w:r>
          </w:p>
        </w:tc>
        <w:tc>
          <w:tcPr>
            <w:tcW w:w="6413" w:type="dxa"/>
          </w:tcPr>
          <w:p w:rsidR="00C3696D" w:rsidRPr="00A451F4" w:rsidRDefault="00C3696D" w:rsidP="00C3696D">
            <w:pPr>
              <w:widowControl w:val="0"/>
              <w:suppressAutoHyphens/>
              <w:jc w:val="center"/>
              <w:rPr>
                <w:sz w:val="18"/>
                <w:szCs w:val="18"/>
                <w:lang w:eastAsia="ar-SA"/>
              </w:rPr>
            </w:pPr>
            <w:r w:rsidRPr="00A451F4">
              <w:rPr>
                <w:sz w:val="18"/>
                <w:szCs w:val="18"/>
                <w:lang w:eastAsia="ar-SA"/>
              </w:rPr>
              <w:t>8.00-17.00</w:t>
            </w:r>
          </w:p>
        </w:tc>
      </w:tr>
      <w:tr w:rsidR="00C3696D" w:rsidRPr="00A451F4" w:rsidTr="00773F7A">
        <w:tc>
          <w:tcPr>
            <w:tcW w:w="2943" w:type="dxa"/>
          </w:tcPr>
          <w:p w:rsidR="00C3696D" w:rsidRPr="00A451F4" w:rsidRDefault="00C3696D" w:rsidP="00C3696D">
            <w:pPr>
              <w:widowControl w:val="0"/>
              <w:suppressAutoHyphens/>
              <w:jc w:val="center"/>
              <w:rPr>
                <w:sz w:val="18"/>
                <w:szCs w:val="18"/>
                <w:lang w:eastAsia="ar-SA"/>
              </w:rPr>
            </w:pPr>
            <w:r w:rsidRPr="00A451F4">
              <w:rPr>
                <w:sz w:val="18"/>
                <w:szCs w:val="18"/>
                <w:lang w:eastAsia="ar-SA"/>
              </w:rPr>
              <w:t>среда</w:t>
            </w:r>
          </w:p>
        </w:tc>
        <w:tc>
          <w:tcPr>
            <w:tcW w:w="6413" w:type="dxa"/>
          </w:tcPr>
          <w:p w:rsidR="00C3696D" w:rsidRPr="00A451F4" w:rsidRDefault="00C3696D" w:rsidP="00C3696D">
            <w:pPr>
              <w:widowControl w:val="0"/>
              <w:suppressAutoHyphens/>
              <w:jc w:val="center"/>
              <w:rPr>
                <w:sz w:val="18"/>
                <w:szCs w:val="18"/>
                <w:lang w:eastAsia="ar-SA"/>
              </w:rPr>
            </w:pPr>
            <w:r w:rsidRPr="00A451F4">
              <w:rPr>
                <w:sz w:val="18"/>
                <w:szCs w:val="18"/>
                <w:lang w:eastAsia="ar-SA"/>
              </w:rPr>
              <w:t>8.00-17.00</w:t>
            </w:r>
          </w:p>
        </w:tc>
      </w:tr>
      <w:tr w:rsidR="00C3696D" w:rsidRPr="00A451F4" w:rsidTr="00773F7A">
        <w:tc>
          <w:tcPr>
            <w:tcW w:w="2943" w:type="dxa"/>
          </w:tcPr>
          <w:p w:rsidR="00C3696D" w:rsidRPr="00A451F4" w:rsidRDefault="00C3696D" w:rsidP="00C3696D">
            <w:pPr>
              <w:widowControl w:val="0"/>
              <w:suppressAutoHyphens/>
              <w:jc w:val="center"/>
              <w:rPr>
                <w:sz w:val="18"/>
                <w:szCs w:val="18"/>
                <w:lang w:eastAsia="ar-SA"/>
              </w:rPr>
            </w:pPr>
            <w:r w:rsidRPr="00A451F4">
              <w:rPr>
                <w:sz w:val="18"/>
                <w:szCs w:val="18"/>
                <w:lang w:eastAsia="ar-SA"/>
              </w:rPr>
              <w:t>четверг</w:t>
            </w:r>
          </w:p>
        </w:tc>
        <w:tc>
          <w:tcPr>
            <w:tcW w:w="6413" w:type="dxa"/>
          </w:tcPr>
          <w:p w:rsidR="00C3696D" w:rsidRPr="00A451F4" w:rsidRDefault="00C3696D" w:rsidP="00C3696D">
            <w:pPr>
              <w:widowControl w:val="0"/>
              <w:suppressAutoHyphens/>
              <w:jc w:val="center"/>
              <w:rPr>
                <w:sz w:val="18"/>
                <w:szCs w:val="18"/>
                <w:lang w:eastAsia="ar-SA"/>
              </w:rPr>
            </w:pPr>
            <w:r w:rsidRPr="00A451F4">
              <w:rPr>
                <w:sz w:val="18"/>
                <w:szCs w:val="18"/>
                <w:lang w:eastAsia="ar-SA"/>
              </w:rPr>
              <w:t>8.00-17.00</w:t>
            </w:r>
          </w:p>
        </w:tc>
      </w:tr>
      <w:tr w:rsidR="00C3696D" w:rsidRPr="00A451F4" w:rsidTr="00773F7A">
        <w:tc>
          <w:tcPr>
            <w:tcW w:w="2943" w:type="dxa"/>
          </w:tcPr>
          <w:p w:rsidR="00C3696D" w:rsidRPr="00A451F4" w:rsidRDefault="00C3696D" w:rsidP="00C3696D">
            <w:pPr>
              <w:widowControl w:val="0"/>
              <w:suppressAutoHyphens/>
              <w:jc w:val="center"/>
              <w:rPr>
                <w:sz w:val="18"/>
                <w:szCs w:val="18"/>
                <w:lang w:eastAsia="ar-SA"/>
              </w:rPr>
            </w:pPr>
            <w:r w:rsidRPr="00A451F4">
              <w:rPr>
                <w:sz w:val="18"/>
                <w:szCs w:val="18"/>
                <w:lang w:eastAsia="ar-SA"/>
              </w:rPr>
              <w:t>пятница</w:t>
            </w:r>
          </w:p>
        </w:tc>
        <w:tc>
          <w:tcPr>
            <w:tcW w:w="6413" w:type="dxa"/>
          </w:tcPr>
          <w:p w:rsidR="00C3696D" w:rsidRPr="00A451F4" w:rsidRDefault="00C3696D" w:rsidP="00C3696D">
            <w:pPr>
              <w:widowControl w:val="0"/>
              <w:suppressAutoHyphens/>
              <w:jc w:val="center"/>
              <w:rPr>
                <w:sz w:val="18"/>
                <w:szCs w:val="18"/>
                <w:lang w:eastAsia="ar-SA"/>
              </w:rPr>
            </w:pPr>
            <w:r w:rsidRPr="00A451F4">
              <w:rPr>
                <w:sz w:val="18"/>
                <w:szCs w:val="18"/>
                <w:lang w:eastAsia="ar-SA"/>
              </w:rPr>
              <w:t>8.00-17.00</w:t>
            </w:r>
          </w:p>
        </w:tc>
      </w:tr>
      <w:tr w:rsidR="00C3696D" w:rsidRPr="00A451F4" w:rsidTr="00773F7A">
        <w:tc>
          <w:tcPr>
            <w:tcW w:w="2943" w:type="dxa"/>
          </w:tcPr>
          <w:p w:rsidR="00C3696D" w:rsidRPr="00A451F4" w:rsidRDefault="00C3696D" w:rsidP="00C3696D">
            <w:pPr>
              <w:widowControl w:val="0"/>
              <w:suppressAutoHyphens/>
              <w:jc w:val="center"/>
              <w:rPr>
                <w:sz w:val="18"/>
                <w:szCs w:val="18"/>
                <w:lang w:eastAsia="ar-SA"/>
              </w:rPr>
            </w:pPr>
            <w:r w:rsidRPr="00A451F4">
              <w:rPr>
                <w:sz w:val="18"/>
                <w:szCs w:val="18"/>
                <w:lang w:eastAsia="ar-SA"/>
              </w:rPr>
              <w:t>суббота</w:t>
            </w:r>
          </w:p>
        </w:tc>
        <w:tc>
          <w:tcPr>
            <w:tcW w:w="6413" w:type="dxa"/>
          </w:tcPr>
          <w:p w:rsidR="00C3696D" w:rsidRPr="00A451F4" w:rsidRDefault="00C3696D" w:rsidP="00C3696D">
            <w:pPr>
              <w:widowControl w:val="0"/>
              <w:suppressAutoHyphens/>
              <w:jc w:val="center"/>
              <w:rPr>
                <w:sz w:val="18"/>
                <w:szCs w:val="18"/>
                <w:lang w:eastAsia="ar-SA"/>
              </w:rPr>
            </w:pPr>
            <w:r w:rsidRPr="00A451F4">
              <w:rPr>
                <w:sz w:val="18"/>
                <w:szCs w:val="18"/>
                <w:lang w:eastAsia="ar-SA"/>
              </w:rPr>
              <w:t>8.00-13.00</w:t>
            </w:r>
          </w:p>
        </w:tc>
      </w:tr>
      <w:tr w:rsidR="00C3696D" w:rsidRPr="00A451F4" w:rsidTr="00773F7A">
        <w:tc>
          <w:tcPr>
            <w:tcW w:w="2943" w:type="dxa"/>
          </w:tcPr>
          <w:p w:rsidR="00C3696D" w:rsidRPr="00A451F4" w:rsidRDefault="00C3696D" w:rsidP="00C3696D">
            <w:pPr>
              <w:widowControl w:val="0"/>
              <w:suppressAutoHyphens/>
              <w:jc w:val="center"/>
              <w:rPr>
                <w:sz w:val="18"/>
                <w:szCs w:val="18"/>
                <w:lang w:eastAsia="ar-SA"/>
              </w:rPr>
            </w:pPr>
            <w:r w:rsidRPr="00A451F4">
              <w:rPr>
                <w:sz w:val="18"/>
                <w:szCs w:val="18"/>
                <w:lang w:eastAsia="ar-SA"/>
              </w:rPr>
              <w:t>воскресенье</w:t>
            </w:r>
          </w:p>
        </w:tc>
        <w:tc>
          <w:tcPr>
            <w:tcW w:w="6413" w:type="dxa"/>
          </w:tcPr>
          <w:p w:rsidR="00C3696D" w:rsidRPr="00A451F4" w:rsidRDefault="00C3696D" w:rsidP="00C3696D">
            <w:pPr>
              <w:widowControl w:val="0"/>
              <w:suppressAutoHyphens/>
              <w:jc w:val="center"/>
              <w:rPr>
                <w:sz w:val="18"/>
                <w:szCs w:val="18"/>
                <w:lang w:eastAsia="ar-SA"/>
              </w:rPr>
            </w:pPr>
            <w:r w:rsidRPr="00A451F4">
              <w:rPr>
                <w:sz w:val="18"/>
                <w:szCs w:val="18"/>
                <w:lang w:eastAsia="ar-SA"/>
              </w:rPr>
              <w:t>выходной день</w:t>
            </w:r>
          </w:p>
        </w:tc>
      </w:tr>
      <w:tr w:rsidR="00C3696D" w:rsidRPr="00A451F4" w:rsidTr="00773F7A">
        <w:tc>
          <w:tcPr>
            <w:tcW w:w="2943" w:type="dxa"/>
          </w:tcPr>
          <w:p w:rsidR="00C3696D" w:rsidRPr="00A451F4" w:rsidRDefault="00C3696D" w:rsidP="00C3696D">
            <w:pPr>
              <w:widowControl w:val="0"/>
              <w:suppressAutoHyphens/>
              <w:jc w:val="center"/>
              <w:rPr>
                <w:sz w:val="18"/>
                <w:szCs w:val="18"/>
                <w:lang w:eastAsia="ar-SA"/>
              </w:rPr>
            </w:pPr>
            <w:r w:rsidRPr="00A451F4">
              <w:rPr>
                <w:sz w:val="18"/>
                <w:szCs w:val="18"/>
                <w:lang w:eastAsia="ar-SA"/>
              </w:rPr>
              <w:t>перерыв на обед</w:t>
            </w:r>
          </w:p>
        </w:tc>
        <w:tc>
          <w:tcPr>
            <w:tcW w:w="6413" w:type="dxa"/>
          </w:tcPr>
          <w:p w:rsidR="00C3696D" w:rsidRPr="00A451F4" w:rsidRDefault="00C3696D" w:rsidP="00C3696D">
            <w:pPr>
              <w:widowControl w:val="0"/>
              <w:suppressAutoHyphens/>
              <w:jc w:val="center"/>
              <w:rPr>
                <w:sz w:val="18"/>
                <w:szCs w:val="18"/>
                <w:lang w:eastAsia="ar-SA"/>
              </w:rPr>
            </w:pPr>
            <w:r w:rsidRPr="00A451F4">
              <w:rPr>
                <w:sz w:val="18"/>
                <w:szCs w:val="18"/>
                <w:lang w:eastAsia="ar-SA"/>
              </w:rPr>
              <w:t>без перерыва на обед</w:t>
            </w:r>
          </w:p>
        </w:tc>
      </w:tr>
    </w:tbl>
    <w:p w:rsidR="00C3696D" w:rsidRPr="00A451F4" w:rsidRDefault="00C3696D" w:rsidP="00C3696D">
      <w:pPr>
        <w:widowControl w:val="0"/>
        <w:suppressAutoHyphens/>
        <w:jc w:val="both"/>
        <w:rPr>
          <w:sz w:val="18"/>
          <w:szCs w:val="18"/>
          <w:lang w:eastAsia="ar-SA"/>
        </w:rPr>
      </w:pPr>
    </w:p>
    <w:p w:rsidR="00C3696D" w:rsidRPr="00A451F4" w:rsidRDefault="00C3696D" w:rsidP="00C3696D">
      <w:pPr>
        <w:widowControl w:val="0"/>
        <w:suppressAutoHyphens/>
        <w:jc w:val="center"/>
        <w:rPr>
          <w:b/>
          <w:sz w:val="18"/>
          <w:szCs w:val="18"/>
          <w:lang w:eastAsia="ar-SA"/>
        </w:rPr>
      </w:pPr>
      <w:r w:rsidRPr="00A451F4">
        <w:rPr>
          <w:b/>
          <w:sz w:val="18"/>
          <w:szCs w:val="18"/>
          <w:lang w:eastAsia="ar-SA"/>
        </w:rPr>
        <w:t>II. Стандарт предоставления муниципальной услуги</w:t>
      </w:r>
    </w:p>
    <w:p w:rsidR="00C3696D" w:rsidRPr="00A451F4" w:rsidRDefault="00C3696D" w:rsidP="00C3696D">
      <w:pPr>
        <w:widowControl w:val="0"/>
        <w:suppressAutoHyphens/>
        <w:jc w:val="center"/>
        <w:rPr>
          <w:b/>
          <w:sz w:val="18"/>
          <w:szCs w:val="18"/>
          <w:lang w:eastAsia="ar-SA"/>
        </w:rPr>
      </w:pPr>
      <w:r w:rsidRPr="00A451F4">
        <w:rPr>
          <w:b/>
          <w:sz w:val="18"/>
          <w:szCs w:val="18"/>
          <w:lang w:eastAsia="ar-SA"/>
        </w:rPr>
        <w:t>Наименование муниципальной услуги</w:t>
      </w:r>
    </w:p>
    <w:p w:rsidR="00C3696D" w:rsidRPr="00A451F4" w:rsidRDefault="00C3696D" w:rsidP="00C3696D">
      <w:pPr>
        <w:widowControl w:val="0"/>
        <w:suppressAutoHyphens/>
        <w:jc w:val="both"/>
        <w:rPr>
          <w:sz w:val="18"/>
          <w:szCs w:val="18"/>
          <w:lang w:eastAsia="ar-SA"/>
        </w:rPr>
      </w:pPr>
      <w:r w:rsidRPr="00A451F4">
        <w:rPr>
          <w:sz w:val="18"/>
          <w:szCs w:val="18"/>
          <w:lang w:eastAsia="ar-SA"/>
        </w:rPr>
        <w:t>2.1. Выдача разрешения на право организации розничного рынка, расположенного на территории Мошковского сельсовета Бековского района Пензенской области.</w:t>
      </w:r>
    </w:p>
    <w:p w:rsidR="00C3696D" w:rsidRPr="00A451F4" w:rsidRDefault="00C3696D" w:rsidP="00C3696D">
      <w:pPr>
        <w:widowControl w:val="0"/>
        <w:suppressAutoHyphens/>
        <w:jc w:val="both"/>
        <w:rPr>
          <w:sz w:val="18"/>
          <w:szCs w:val="18"/>
          <w:lang w:eastAsia="ar-SA"/>
        </w:rPr>
      </w:pPr>
      <w:r w:rsidRPr="00A451F4">
        <w:rPr>
          <w:sz w:val="18"/>
          <w:szCs w:val="18"/>
          <w:lang w:eastAsia="ar-SA"/>
        </w:rPr>
        <w:t>Краткое наименование муниципальной услуги не предусмотрено.</w:t>
      </w:r>
    </w:p>
    <w:p w:rsidR="00C3696D" w:rsidRPr="00A451F4" w:rsidRDefault="00C3696D" w:rsidP="00C3696D">
      <w:pPr>
        <w:widowControl w:val="0"/>
        <w:suppressAutoHyphens/>
        <w:jc w:val="center"/>
        <w:rPr>
          <w:b/>
          <w:sz w:val="18"/>
          <w:szCs w:val="18"/>
          <w:lang w:eastAsia="ar-SA"/>
        </w:rPr>
      </w:pPr>
      <w:r w:rsidRPr="00A451F4">
        <w:rPr>
          <w:b/>
          <w:sz w:val="18"/>
          <w:szCs w:val="18"/>
          <w:lang w:eastAsia="ar-SA"/>
        </w:rPr>
        <w:t>Наименование органа местного самоуправления, предоставляющего муниципальную услугу</w:t>
      </w:r>
    </w:p>
    <w:p w:rsidR="00C3696D" w:rsidRPr="00A451F4" w:rsidRDefault="00C3696D" w:rsidP="00C3696D">
      <w:pPr>
        <w:widowControl w:val="0"/>
        <w:suppressAutoHyphens/>
        <w:jc w:val="both"/>
        <w:rPr>
          <w:sz w:val="18"/>
          <w:szCs w:val="18"/>
          <w:lang w:eastAsia="ar-SA"/>
        </w:rPr>
      </w:pPr>
      <w:r w:rsidRPr="00A451F4">
        <w:rPr>
          <w:sz w:val="18"/>
          <w:szCs w:val="18"/>
          <w:lang w:eastAsia="ar-SA"/>
        </w:rPr>
        <w:t>2.2. Предоставление муниципальной услуги осуществляет Администрация.</w:t>
      </w:r>
    </w:p>
    <w:p w:rsidR="00C3696D" w:rsidRPr="00A451F4" w:rsidRDefault="00C3696D" w:rsidP="00C3696D">
      <w:pPr>
        <w:widowControl w:val="0"/>
        <w:suppressAutoHyphens/>
        <w:jc w:val="center"/>
        <w:rPr>
          <w:b/>
          <w:sz w:val="18"/>
          <w:szCs w:val="18"/>
          <w:lang w:eastAsia="ar-SA"/>
        </w:rPr>
      </w:pPr>
      <w:r w:rsidRPr="00A451F4">
        <w:rPr>
          <w:b/>
          <w:sz w:val="18"/>
          <w:szCs w:val="18"/>
          <w:lang w:eastAsia="ar-SA"/>
        </w:rPr>
        <w:t>Результат предоставления муниципальной услуги</w:t>
      </w:r>
    </w:p>
    <w:p w:rsidR="00C3696D" w:rsidRPr="00A451F4" w:rsidRDefault="00C3696D" w:rsidP="00C3696D">
      <w:pPr>
        <w:widowControl w:val="0"/>
        <w:suppressAutoHyphens/>
        <w:jc w:val="both"/>
        <w:rPr>
          <w:sz w:val="18"/>
          <w:szCs w:val="18"/>
          <w:lang w:eastAsia="ar-SA"/>
        </w:rPr>
      </w:pPr>
      <w:r w:rsidRPr="00A451F4">
        <w:rPr>
          <w:sz w:val="18"/>
          <w:szCs w:val="18"/>
          <w:lang w:eastAsia="ar-SA"/>
        </w:rPr>
        <w:t>2.3. Результатом предоставления муниципальной услуги является:</w:t>
      </w:r>
    </w:p>
    <w:p w:rsidR="00C3696D" w:rsidRPr="00A451F4" w:rsidRDefault="00C3696D" w:rsidP="00C3696D">
      <w:pPr>
        <w:widowControl w:val="0"/>
        <w:suppressAutoHyphens/>
        <w:jc w:val="both"/>
        <w:rPr>
          <w:sz w:val="18"/>
          <w:szCs w:val="18"/>
          <w:lang w:eastAsia="ar-SA"/>
        </w:rPr>
      </w:pPr>
      <w:r w:rsidRPr="00A451F4">
        <w:rPr>
          <w:sz w:val="18"/>
          <w:szCs w:val="18"/>
          <w:lang w:eastAsia="ar-SA"/>
        </w:rPr>
        <w:t>- вручение (направление) уведомления о выдаче разрешения на право организации розничного рынка с приложением оформленного разрешения;</w:t>
      </w:r>
    </w:p>
    <w:p w:rsidR="00C3696D" w:rsidRPr="00A451F4" w:rsidRDefault="00C3696D" w:rsidP="00C3696D">
      <w:pPr>
        <w:widowControl w:val="0"/>
        <w:suppressAutoHyphens/>
        <w:jc w:val="both"/>
        <w:rPr>
          <w:sz w:val="18"/>
          <w:szCs w:val="18"/>
          <w:lang w:eastAsia="ar-SA"/>
        </w:rPr>
      </w:pPr>
      <w:r w:rsidRPr="00A451F4">
        <w:rPr>
          <w:sz w:val="18"/>
          <w:szCs w:val="18"/>
          <w:lang w:eastAsia="ar-SA"/>
        </w:rPr>
        <w:t>- вручение (направление) уведомления об отказе в выдаче разрешения на право организации розничного рынка.</w:t>
      </w:r>
    </w:p>
    <w:p w:rsidR="00C3696D" w:rsidRPr="00A451F4" w:rsidRDefault="00C3696D" w:rsidP="00C3696D">
      <w:pPr>
        <w:widowControl w:val="0"/>
        <w:suppressAutoHyphens/>
        <w:jc w:val="center"/>
        <w:rPr>
          <w:b/>
          <w:sz w:val="18"/>
          <w:szCs w:val="18"/>
          <w:lang w:eastAsia="ar-SA"/>
        </w:rPr>
      </w:pPr>
      <w:r w:rsidRPr="00A451F4">
        <w:rPr>
          <w:b/>
          <w:sz w:val="18"/>
          <w:szCs w:val="18"/>
          <w:lang w:eastAsia="ar-SA"/>
        </w:rPr>
        <w:t>Срок предоставления муниципальной услуги</w:t>
      </w:r>
    </w:p>
    <w:p w:rsidR="00C3696D" w:rsidRPr="00A451F4" w:rsidRDefault="00C3696D" w:rsidP="00C3696D">
      <w:pPr>
        <w:widowControl w:val="0"/>
        <w:suppressAutoHyphens/>
        <w:jc w:val="both"/>
        <w:rPr>
          <w:sz w:val="18"/>
          <w:szCs w:val="18"/>
          <w:lang w:eastAsia="ar-SA"/>
        </w:rPr>
      </w:pPr>
      <w:r w:rsidRPr="00A451F4">
        <w:rPr>
          <w:sz w:val="18"/>
          <w:szCs w:val="18"/>
          <w:lang w:eastAsia="ar-SA"/>
        </w:rPr>
        <w:t>2.4. Срок предоставления услуги не должен превышать 33 календарных дня со дня регистрации заявления.</w:t>
      </w:r>
    </w:p>
    <w:p w:rsidR="00C3696D" w:rsidRPr="00A451F4" w:rsidRDefault="00C3696D" w:rsidP="00C3696D">
      <w:pPr>
        <w:widowControl w:val="0"/>
        <w:suppressAutoHyphens/>
        <w:jc w:val="center"/>
        <w:rPr>
          <w:b/>
          <w:sz w:val="18"/>
          <w:szCs w:val="18"/>
          <w:lang w:eastAsia="ar-SA"/>
        </w:rPr>
      </w:pPr>
      <w:r w:rsidRPr="00A451F4">
        <w:rPr>
          <w:b/>
          <w:sz w:val="18"/>
          <w:szCs w:val="18"/>
          <w:lang w:eastAsia="ar-SA"/>
        </w:rPr>
        <w:t>Правовые основания для предоставления муниципальной услуги</w:t>
      </w:r>
    </w:p>
    <w:p w:rsidR="00C3696D" w:rsidRPr="00A451F4" w:rsidRDefault="00C3696D" w:rsidP="00C3696D">
      <w:pPr>
        <w:widowControl w:val="0"/>
        <w:suppressAutoHyphens/>
        <w:jc w:val="both"/>
        <w:rPr>
          <w:sz w:val="18"/>
          <w:szCs w:val="18"/>
          <w:lang w:eastAsia="ar-SA"/>
        </w:rPr>
      </w:pPr>
      <w:r w:rsidRPr="00A451F4">
        <w:rPr>
          <w:sz w:val="18"/>
          <w:szCs w:val="18"/>
          <w:lang w:eastAsia="ar-SA"/>
        </w:rPr>
        <w:t>2.5. Предоставление муниципальной услуги осуществляется в соответствии с:</w:t>
      </w:r>
    </w:p>
    <w:p w:rsidR="00C3696D" w:rsidRPr="00A451F4" w:rsidRDefault="00C3696D" w:rsidP="00C3696D">
      <w:pPr>
        <w:widowControl w:val="0"/>
        <w:suppressAutoHyphens/>
        <w:jc w:val="both"/>
        <w:rPr>
          <w:sz w:val="18"/>
          <w:szCs w:val="18"/>
          <w:lang w:eastAsia="ar-SA"/>
        </w:rPr>
      </w:pPr>
      <w:r w:rsidRPr="00A451F4">
        <w:rPr>
          <w:sz w:val="18"/>
          <w:szCs w:val="18"/>
          <w:lang w:eastAsia="ar-SA"/>
        </w:rPr>
        <w:t>- Гражданским кодексом Российской Федерации;</w:t>
      </w:r>
    </w:p>
    <w:p w:rsidR="00C3696D" w:rsidRPr="00A451F4" w:rsidRDefault="00C3696D" w:rsidP="00C3696D">
      <w:pPr>
        <w:widowControl w:val="0"/>
        <w:suppressAutoHyphens/>
        <w:jc w:val="both"/>
        <w:rPr>
          <w:sz w:val="18"/>
          <w:szCs w:val="18"/>
          <w:lang w:eastAsia="ar-SA"/>
        </w:rPr>
      </w:pPr>
      <w:r w:rsidRPr="00A451F4">
        <w:rPr>
          <w:sz w:val="18"/>
          <w:szCs w:val="18"/>
          <w:lang w:eastAsia="ar-SA"/>
        </w:rPr>
        <w:t>- Федеральным законом от 27.07.2010 № 210-ФЗ «Об организации предоставления государственных и муниципальных услуг» (далее – ФЗ № 210-ФЗ);</w:t>
      </w:r>
    </w:p>
    <w:p w:rsidR="00C3696D" w:rsidRPr="00A451F4" w:rsidRDefault="00C3696D" w:rsidP="00C3696D">
      <w:pPr>
        <w:widowControl w:val="0"/>
        <w:suppressAutoHyphens/>
        <w:jc w:val="both"/>
        <w:rPr>
          <w:sz w:val="18"/>
          <w:szCs w:val="18"/>
          <w:lang w:eastAsia="ar-SA"/>
        </w:rPr>
      </w:pPr>
      <w:r w:rsidRPr="00A451F4">
        <w:rPr>
          <w:sz w:val="18"/>
          <w:szCs w:val="18"/>
          <w:lang w:eastAsia="ar-SA"/>
        </w:rPr>
        <w:t>- Федеральным законом от 02.05.2006 № 59-ФЗ «О порядке рассмотрения обращений граждан Российской Федерации»;</w:t>
      </w:r>
    </w:p>
    <w:p w:rsidR="00C3696D" w:rsidRPr="00A451F4" w:rsidRDefault="00C3696D" w:rsidP="00C3696D">
      <w:pPr>
        <w:widowControl w:val="0"/>
        <w:suppressAutoHyphens/>
        <w:jc w:val="both"/>
        <w:rPr>
          <w:sz w:val="18"/>
          <w:szCs w:val="18"/>
          <w:lang w:eastAsia="ar-SA"/>
        </w:rPr>
      </w:pPr>
      <w:r w:rsidRPr="00A451F4">
        <w:rPr>
          <w:sz w:val="18"/>
          <w:szCs w:val="18"/>
          <w:lang w:eastAsia="ar-SA"/>
        </w:rPr>
        <w:t>- Федеральным законом от 30.12.2006 № 271-ФЗ «О розничных рынках и о внесении изменений в Трудовой кодекс Российской Федерации»;</w:t>
      </w:r>
    </w:p>
    <w:p w:rsidR="00C3696D" w:rsidRPr="00A451F4" w:rsidRDefault="00C3696D" w:rsidP="00C3696D">
      <w:pPr>
        <w:widowControl w:val="0"/>
        <w:suppressAutoHyphens/>
        <w:jc w:val="both"/>
        <w:rPr>
          <w:sz w:val="18"/>
          <w:szCs w:val="18"/>
          <w:lang w:eastAsia="ar-SA"/>
        </w:rPr>
      </w:pPr>
      <w:r w:rsidRPr="00A451F4">
        <w:rPr>
          <w:sz w:val="18"/>
          <w:szCs w:val="18"/>
          <w:lang w:eastAsia="ar-SA"/>
        </w:rPr>
        <w:t>- Постановлением Правительства Российской Федерации от 10.03.2007 № 148 «Об утверждении правил выдачи разрешений на право организации розничного рынка»;</w:t>
      </w:r>
    </w:p>
    <w:p w:rsidR="00C3696D" w:rsidRPr="00A451F4" w:rsidRDefault="00C3696D" w:rsidP="00C3696D">
      <w:pPr>
        <w:widowControl w:val="0"/>
        <w:suppressAutoHyphens/>
        <w:jc w:val="both"/>
        <w:rPr>
          <w:sz w:val="18"/>
          <w:szCs w:val="18"/>
          <w:lang w:eastAsia="ar-SA"/>
        </w:rPr>
      </w:pPr>
      <w:r w:rsidRPr="00A451F4">
        <w:rPr>
          <w:sz w:val="18"/>
          <w:szCs w:val="18"/>
          <w:lang w:eastAsia="ar-SA"/>
        </w:rPr>
        <w:t>- Уставом Мошковского сельсовета Бековского района Пензенской области;</w:t>
      </w:r>
    </w:p>
    <w:p w:rsidR="00C3696D" w:rsidRPr="00A451F4" w:rsidRDefault="00C3696D" w:rsidP="00C3696D">
      <w:pPr>
        <w:jc w:val="both"/>
        <w:rPr>
          <w:sz w:val="18"/>
          <w:szCs w:val="18"/>
        </w:rPr>
      </w:pPr>
      <w:r w:rsidRPr="00A451F4">
        <w:rPr>
          <w:sz w:val="18"/>
          <w:szCs w:val="18"/>
        </w:rPr>
        <w:t>- постановлением администрации Мошковского сельсовета Бековского района Пензенской области от 25.02.2019 № 16 «</w:t>
      </w:r>
      <w:r w:rsidRPr="00A451F4">
        <w:rPr>
          <w:bCs/>
          <w:sz w:val="18"/>
          <w:szCs w:val="18"/>
        </w:rPr>
        <w:t xml:space="preserve">О </w:t>
      </w:r>
      <w:r w:rsidRPr="00A451F4">
        <w:rPr>
          <w:bCs/>
          <w:sz w:val="18"/>
          <w:szCs w:val="18"/>
          <w:lang w:eastAsia="en-US"/>
        </w:rPr>
        <w:t xml:space="preserve">разработке и утверждении административных регламентов осуществления муниципального контроля, административных регламентов предоставления муниципальных услуг администрацией </w:t>
      </w:r>
      <w:r w:rsidRPr="00A451F4">
        <w:rPr>
          <w:sz w:val="18"/>
          <w:szCs w:val="18"/>
        </w:rPr>
        <w:t xml:space="preserve">Мошковского сельсовета </w:t>
      </w:r>
      <w:r w:rsidRPr="00A451F4">
        <w:rPr>
          <w:bCs/>
          <w:sz w:val="18"/>
          <w:szCs w:val="18"/>
          <w:lang w:eastAsia="en-US"/>
        </w:rPr>
        <w:t>Бековского района Пензенской области</w:t>
      </w:r>
      <w:r w:rsidRPr="00A451F4">
        <w:rPr>
          <w:sz w:val="18"/>
          <w:szCs w:val="18"/>
        </w:rPr>
        <w:t>»;</w:t>
      </w:r>
    </w:p>
    <w:p w:rsidR="00C3696D" w:rsidRPr="00A451F4" w:rsidRDefault="00C3696D" w:rsidP="00C3696D">
      <w:pPr>
        <w:autoSpaceDE w:val="0"/>
        <w:autoSpaceDN w:val="0"/>
        <w:jc w:val="both"/>
        <w:rPr>
          <w:sz w:val="18"/>
          <w:szCs w:val="18"/>
        </w:rPr>
      </w:pPr>
      <w:r w:rsidRPr="00A451F4">
        <w:rPr>
          <w:sz w:val="18"/>
          <w:szCs w:val="18"/>
        </w:rPr>
        <w:t>- постановлением администрации Мошковского сельсовета Бековского района Пензенской области от 25.02.2019 № 17 «Об утверждении Реестра муниципальных услуг Мошковского сельсовета Бековского района Пензенской области»;</w:t>
      </w:r>
    </w:p>
    <w:p w:rsidR="00C3696D" w:rsidRPr="00A451F4" w:rsidRDefault="00C3696D" w:rsidP="00C3696D">
      <w:pPr>
        <w:widowControl w:val="0"/>
        <w:suppressAutoHyphens/>
        <w:jc w:val="both"/>
        <w:rPr>
          <w:sz w:val="18"/>
          <w:szCs w:val="18"/>
          <w:lang w:eastAsia="ar-SA"/>
        </w:rPr>
      </w:pPr>
      <w:r w:rsidRPr="00A451F4">
        <w:rPr>
          <w:sz w:val="18"/>
          <w:szCs w:val="18"/>
          <w:lang w:eastAsia="ar-SA"/>
        </w:rPr>
        <w:t>- настоящим Регламентом.</w:t>
      </w:r>
    </w:p>
    <w:p w:rsidR="00C3696D" w:rsidRPr="00A451F4" w:rsidRDefault="00C3696D" w:rsidP="00C3696D">
      <w:pPr>
        <w:widowControl w:val="0"/>
        <w:suppressAutoHyphens/>
        <w:jc w:val="center"/>
        <w:rPr>
          <w:b/>
          <w:sz w:val="18"/>
          <w:szCs w:val="18"/>
          <w:lang w:eastAsia="ar-SA"/>
        </w:rPr>
      </w:pPr>
      <w:r w:rsidRPr="00A451F4">
        <w:rPr>
          <w:b/>
          <w:sz w:val="18"/>
          <w:szCs w:val="18"/>
          <w:lang w:eastAsia="ar-SA"/>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способы их представления</w:t>
      </w:r>
    </w:p>
    <w:p w:rsidR="00C3696D" w:rsidRPr="00A451F4" w:rsidRDefault="00C3696D" w:rsidP="00C3696D">
      <w:pPr>
        <w:widowControl w:val="0"/>
        <w:suppressAutoHyphens/>
        <w:jc w:val="both"/>
        <w:rPr>
          <w:sz w:val="18"/>
          <w:szCs w:val="18"/>
          <w:lang w:eastAsia="ar-SA"/>
        </w:rPr>
      </w:pPr>
      <w:r w:rsidRPr="00A451F4">
        <w:rPr>
          <w:sz w:val="18"/>
          <w:szCs w:val="18"/>
          <w:lang w:eastAsia="ar-SA"/>
        </w:rPr>
        <w:lastRenderedPageBreak/>
        <w:t xml:space="preserve">2.6. Документы, которые заявитель должен представить самостоятельно: </w:t>
      </w:r>
    </w:p>
    <w:p w:rsidR="00C3696D" w:rsidRPr="00A451F4" w:rsidRDefault="00C3696D" w:rsidP="00C3696D">
      <w:pPr>
        <w:widowControl w:val="0"/>
        <w:suppressAutoHyphens/>
        <w:jc w:val="both"/>
        <w:rPr>
          <w:sz w:val="18"/>
          <w:szCs w:val="18"/>
          <w:lang w:eastAsia="ar-SA"/>
        </w:rPr>
      </w:pPr>
      <w:r w:rsidRPr="00A451F4">
        <w:rPr>
          <w:sz w:val="18"/>
          <w:szCs w:val="18"/>
          <w:lang w:eastAsia="ar-SA"/>
        </w:rPr>
        <w:t>1) заявление, подписанное лицом, представляющим интересы юридического лица в соответствии с учредительными документами этого юридического лица или доверенностью, и удостоверенное печатью юридического лица (при наличии печати), от имени которого подается заявление (приложение к Регламенту).</w:t>
      </w:r>
    </w:p>
    <w:p w:rsidR="00C3696D" w:rsidRPr="00A451F4" w:rsidRDefault="00C3696D" w:rsidP="00C3696D">
      <w:pPr>
        <w:widowControl w:val="0"/>
        <w:suppressAutoHyphens/>
        <w:jc w:val="both"/>
        <w:rPr>
          <w:sz w:val="18"/>
          <w:szCs w:val="18"/>
          <w:lang w:eastAsia="ar-SA"/>
        </w:rPr>
      </w:pPr>
      <w:r w:rsidRPr="00A451F4">
        <w:rPr>
          <w:sz w:val="18"/>
          <w:szCs w:val="18"/>
          <w:lang w:eastAsia="ar-SA"/>
        </w:rPr>
        <w:t xml:space="preserve">В заявлении должно быть указано: </w:t>
      </w:r>
    </w:p>
    <w:p w:rsidR="00C3696D" w:rsidRPr="00A451F4" w:rsidRDefault="00C3696D" w:rsidP="00C3696D">
      <w:pPr>
        <w:widowControl w:val="0"/>
        <w:suppressAutoHyphens/>
        <w:jc w:val="both"/>
        <w:rPr>
          <w:sz w:val="18"/>
          <w:szCs w:val="18"/>
          <w:lang w:eastAsia="ar-SA"/>
        </w:rPr>
      </w:pPr>
      <w:r w:rsidRPr="00A451F4">
        <w:rPr>
          <w:sz w:val="18"/>
          <w:szCs w:val="18"/>
          <w:lang w:eastAsia="ar-SA"/>
        </w:rPr>
        <w:t>- полное и (если имеется) сокращенное наименования (в том числе фирменное наименование), организационно-правовая форма юридического лица, место его нахождения, место нахождения объекта или объектов недвижимости, расположенных на территории, в пределах которой предполагается организовать розничный рынок, государственный регистрационный номер записи о создании юридического лица и данные документа, подтверждающего факт внесения сведений о юридическом лице в Единый государственный реестр юридических лиц;</w:t>
      </w:r>
    </w:p>
    <w:p w:rsidR="00C3696D" w:rsidRPr="00A451F4" w:rsidRDefault="00C3696D" w:rsidP="00C3696D">
      <w:pPr>
        <w:widowControl w:val="0"/>
        <w:suppressAutoHyphens/>
        <w:jc w:val="both"/>
        <w:rPr>
          <w:sz w:val="18"/>
          <w:szCs w:val="18"/>
          <w:lang w:eastAsia="ar-SA"/>
        </w:rPr>
      </w:pPr>
      <w:r w:rsidRPr="00A451F4">
        <w:rPr>
          <w:sz w:val="18"/>
          <w:szCs w:val="18"/>
          <w:lang w:eastAsia="ar-SA"/>
        </w:rPr>
        <w:t>- идентификационный номер налогоплательщика и данные документа о постановке юридического лица на учет в налоговом органе;</w:t>
      </w:r>
    </w:p>
    <w:p w:rsidR="00C3696D" w:rsidRPr="00A451F4" w:rsidRDefault="00C3696D" w:rsidP="00C3696D">
      <w:pPr>
        <w:widowControl w:val="0"/>
        <w:suppressAutoHyphens/>
        <w:jc w:val="both"/>
        <w:rPr>
          <w:sz w:val="18"/>
          <w:szCs w:val="18"/>
          <w:lang w:eastAsia="ar-SA"/>
        </w:rPr>
      </w:pPr>
      <w:r w:rsidRPr="00A451F4">
        <w:rPr>
          <w:sz w:val="18"/>
          <w:szCs w:val="18"/>
          <w:lang w:eastAsia="ar-SA"/>
        </w:rPr>
        <w:t>- тип рынка, который предполагается организовать.</w:t>
      </w:r>
    </w:p>
    <w:p w:rsidR="00C3696D" w:rsidRPr="00A451F4" w:rsidRDefault="00C3696D" w:rsidP="00C3696D">
      <w:pPr>
        <w:widowControl w:val="0"/>
        <w:suppressAutoHyphens/>
        <w:jc w:val="both"/>
        <w:rPr>
          <w:sz w:val="18"/>
          <w:szCs w:val="18"/>
          <w:lang w:eastAsia="ar-SA"/>
        </w:rPr>
      </w:pPr>
      <w:r w:rsidRPr="00A451F4">
        <w:rPr>
          <w:sz w:val="18"/>
          <w:szCs w:val="18"/>
          <w:lang w:eastAsia="ar-SA"/>
        </w:rPr>
        <w:t>2) доверенность, подтверждающая полномочия лица, представившего документы (нотариально заверенная доверенность либо доверенность, удостоверенная иным предусмотренным законодательством Российской Федерации способом (в случае подачи заявления с комплектом документов представителем заявителя).</w:t>
      </w:r>
    </w:p>
    <w:p w:rsidR="00C3696D" w:rsidRPr="00A451F4" w:rsidRDefault="00C3696D" w:rsidP="00C3696D">
      <w:pPr>
        <w:widowControl w:val="0"/>
        <w:suppressAutoHyphens/>
        <w:jc w:val="both"/>
        <w:rPr>
          <w:sz w:val="18"/>
          <w:szCs w:val="18"/>
          <w:lang w:eastAsia="ar-SA"/>
        </w:rPr>
      </w:pPr>
      <w:r w:rsidRPr="00A451F4">
        <w:rPr>
          <w:sz w:val="18"/>
          <w:szCs w:val="18"/>
          <w:lang w:eastAsia="ar-SA"/>
        </w:rPr>
        <w:t>2.7. Документы, которые заявитель может представить по собственной инициативе:</w:t>
      </w:r>
    </w:p>
    <w:p w:rsidR="00C3696D" w:rsidRPr="00A451F4" w:rsidRDefault="00C3696D" w:rsidP="00C3696D">
      <w:pPr>
        <w:widowControl w:val="0"/>
        <w:suppressAutoHyphens/>
        <w:jc w:val="both"/>
        <w:rPr>
          <w:sz w:val="18"/>
          <w:szCs w:val="18"/>
          <w:lang w:eastAsia="ar-SA"/>
        </w:rPr>
      </w:pPr>
      <w:r w:rsidRPr="00A451F4">
        <w:rPr>
          <w:sz w:val="18"/>
          <w:szCs w:val="18"/>
          <w:lang w:eastAsia="ar-SA"/>
        </w:rPr>
        <w:t xml:space="preserve">1) выписка из единого государственного реестра юридических лиц или ее нотариально удостоверенную копию, включающую сведения о постановке юридического лица на учет в налоговом органе по месту нахождения юридического лица. </w:t>
      </w:r>
    </w:p>
    <w:p w:rsidR="00C3696D" w:rsidRPr="00A451F4" w:rsidRDefault="00C3696D" w:rsidP="00C3696D">
      <w:pPr>
        <w:widowControl w:val="0"/>
        <w:suppressAutoHyphens/>
        <w:jc w:val="both"/>
        <w:rPr>
          <w:sz w:val="18"/>
          <w:szCs w:val="18"/>
          <w:lang w:eastAsia="ar-SA"/>
        </w:rPr>
      </w:pPr>
      <w:r w:rsidRPr="00A451F4">
        <w:rPr>
          <w:sz w:val="18"/>
          <w:szCs w:val="18"/>
          <w:lang w:eastAsia="ar-SA"/>
        </w:rPr>
        <w:t xml:space="preserve">2) нотариально удостоверенная копия документа, подтверждающего право на объект или объекты недвижимости, расположенные на территории, в пределах которой предполагается организовать рынок. </w:t>
      </w:r>
    </w:p>
    <w:p w:rsidR="00C3696D" w:rsidRPr="00A451F4" w:rsidRDefault="00C3696D" w:rsidP="00C3696D">
      <w:pPr>
        <w:widowControl w:val="0"/>
        <w:suppressAutoHyphens/>
        <w:jc w:val="both"/>
        <w:rPr>
          <w:sz w:val="18"/>
          <w:szCs w:val="18"/>
          <w:lang w:eastAsia="ar-SA"/>
        </w:rPr>
      </w:pPr>
      <w:r w:rsidRPr="00A451F4">
        <w:rPr>
          <w:sz w:val="18"/>
          <w:szCs w:val="18"/>
          <w:lang w:eastAsia="ar-SA"/>
        </w:rPr>
        <w:t>3) копия учредительных документов (оригиналы учредительных документов в случае, если верность копий не удостоверена нотариально).</w:t>
      </w:r>
    </w:p>
    <w:p w:rsidR="00C3696D" w:rsidRPr="00A451F4" w:rsidRDefault="00C3696D" w:rsidP="00C3696D">
      <w:pPr>
        <w:widowControl w:val="0"/>
        <w:suppressAutoHyphens/>
        <w:jc w:val="both"/>
        <w:rPr>
          <w:sz w:val="18"/>
          <w:szCs w:val="18"/>
          <w:lang w:eastAsia="ar-SA"/>
        </w:rPr>
      </w:pPr>
      <w:r w:rsidRPr="00A451F4">
        <w:rPr>
          <w:sz w:val="18"/>
          <w:szCs w:val="18"/>
          <w:lang w:eastAsia="ar-SA"/>
        </w:rPr>
        <w:t>2.8. Заявитель или его представитель может подать заявление и документы, необходимые для предоставления муниципальной услуги следующими способами:</w:t>
      </w:r>
    </w:p>
    <w:p w:rsidR="00C3696D" w:rsidRPr="00A451F4" w:rsidRDefault="00C3696D" w:rsidP="00C3696D">
      <w:pPr>
        <w:widowControl w:val="0"/>
        <w:suppressAutoHyphens/>
        <w:jc w:val="both"/>
        <w:rPr>
          <w:sz w:val="18"/>
          <w:szCs w:val="18"/>
          <w:lang w:eastAsia="ar-SA"/>
        </w:rPr>
      </w:pPr>
      <w:r w:rsidRPr="00A451F4">
        <w:rPr>
          <w:sz w:val="18"/>
          <w:szCs w:val="18"/>
          <w:lang w:eastAsia="ar-SA"/>
        </w:rPr>
        <w:t>а) лично по адресу Администрации;</w:t>
      </w:r>
    </w:p>
    <w:p w:rsidR="00C3696D" w:rsidRPr="00A451F4" w:rsidRDefault="00C3696D" w:rsidP="00C3696D">
      <w:pPr>
        <w:widowControl w:val="0"/>
        <w:suppressAutoHyphens/>
        <w:jc w:val="both"/>
        <w:rPr>
          <w:sz w:val="18"/>
          <w:szCs w:val="18"/>
          <w:lang w:eastAsia="ar-SA"/>
        </w:rPr>
      </w:pPr>
      <w:r w:rsidRPr="00A451F4">
        <w:rPr>
          <w:sz w:val="18"/>
          <w:szCs w:val="18"/>
          <w:lang w:eastAsia="ar-SA"/>
        </w:rPr>
        <w:t>б) посредством почтовой связи по адресу Администрации,</w:t>
      </w:r>
    </w:p>
    <w:p w:rsidR="00C3696D" w:rsidRPr="00A451F4" w:rsidRDefault="00C3696D" w:rsidP="00C3696D">
      <w:pPr>
        <w:widowControl w:val="0"/>
        <w:suppressAutoHyphens/>
        <w:jc w:val="both"/>
        <w:rPr>
          <w:sz w:val="18"/>
          <w:szCs w:val="18"/>
          <w:lang w:eastAsia="ar-SA"/>
        </w:rPr>
      </w:pPr>
      <w:r w:rsidRPr="00A451F4">
        <w:rPr>
          <w:sz w:val="18"/>
          <w:szCs w:val="18"/>
          <w:lang w:eastAsia="ar-SA"/>
        </w:rPr>
        <w:t>в) в форме электронного документа, подписанного простой электронной подписью;</w:t>
      </w:r>
    </w:p>
    <w:p w:rsidR="00C3696D" w:rsidRPr="00A451F4" w:rsidRDefault="00C3696D" w:rsidP="00C3696D">
      <w:pPr>
        <w:widowControl w:val="0"/>
        <w:suppressAutoHyphens/>
        <w:jc w:val="both"/>
        <w:rPr>
          <w:sz w:val="18"/>
          <w:szCs w:val="18"/>
          <w:lang w:eastAsia="ar-SA"/>
        </w:rPr>
      </w:pPr>
      <w:r w:rsidRPr="00A451F4">
        <w:rPr>
          <w:sz w:val="18"/>
          <w:szCs w:val="18"/>
          <w:lang w:eastAsia="ar-SA"/>
        </w:rPr>
        <w:t>г) в форме электронного документа, подписанного простой электронной подписью посредством Регионального портала;</w:t>
      </w:r>
    </w:p>
    <w:p w:rsidR="00C3696D" w:rsidRPr="00A451F4" w:rsidRDefault="00C3696D" w:rsidP="00C3696D">
      <w:pPr>
        <w:widowControl w:val="0"/>
        <w:suppressAutoHyphens/>
        <w:jc w:val="both"/>
        <w:rPr>
          <w:sz w:val="18"/>
          <w:szCs w:val="18"/>
          <w:lang w:eastAsia="ar-SA"/>
        </w:rPr>
      </w:pPr>
      <w:r w:rsidRPr="00A451F4">
        <w:rPr>
          <w:sz w:val="18"/>
          <w:szCs w:val="18"/>
          <w:lang w:eastAsia="ar-SA"/>
        </w:rPr>
        <w:t>д) на бумажном носителе через МФЦ.</w:t>
      </w:r>
    </w:p>
    <w:p w:rsidR="00C3696D" w:rsidRPr="00A451F4" w:rsidRDefault="00C3696D" w:rsidP="00C3696D">
      <w:pPr>
        <w:widowControl w:val="0"/>
        <w:suppressAutoHyphens/>
        <w:jc w:val="both"/>
        <w:rPr>
          <w:sz w:val="18"/>
          <w:szCs w:val="18"/>
          <w:lang w:eastAsia="ar-SA"/>
        </w:rPr>
      </w:pPr>
      <w:r w:rsidRPr="00A451F4">
        <w:rPr>
          <w:sz w:val="18"/>
          <w:szCs w:val="18"/>
          <w:lang w:eastAsia="ar-SA"/>
        </w:rPr>
        <w:t>Формирование заявления в электронной форме осуществляется посредством заполнения интерактивной формы запроса на Региональном портале без необходимости дополнительной подачи заявления в какой-либо иной форме.</w:t>
      </w:r>
    </w:p>
    <w:p w:rsidR="00C3696D" w:rsidRPr="00A451F4" w:rsidRDefault="00C3696D" w:rsidP="00C3696D">
      <w:pPr>
        <w:widowControl w:val="0"/>
        <w:suppressAutoHyphens/>
        <w:jc w:val="both"/>
        <w:rPr>
          <w:sz w:val="18"/>
          <w:szCs w:val="18"/>
          <w:lang w:eastAsia="ar-SA"/>
        </w:rPr>
      </w:pPr>
      <w:r w:rsidRPr="00A451F4">
        <w:rPr>
          <w:sz w:val="18"/>
          <w:szCs w:val="18"/>
          <w:lang w:eastAsia="ar-SA"/>
        </w:rPr>
        <w:t>Образцы заполнения электронной формы заявления размещаются на Региональном портале.</w:t>
      </w:r>
    </w:p>
    <w:p w:rsidR="00C3696D" w:rsidRPr="00A451F4" w:rsidRDefault="00C3696D" w:rsidP="00C3696D">
      <w:pPr>
        <w:widowControl w:val="0"/>
        <w:suppressAutoHyphens/>
        <w:jc w:val="both"/>
        <w:rPr>
          <w:sz w:val="18"/>
          <w:szCs w:val="18"/>
          <w:lang w:eastAsia="ar-SA"/>
        </w:rPr>
      </w:pPr>
      <w:r w:rsidRPr="00A451F4">
        <w:rPr>
          <w:sz w:val="18"/>
          <w:szCs w:val="18"/>
          <w:lang w:eastAsia="ar-SA"/>
        </w:rPr>
        <w:t>После заполнения заявителем каждого из полей электронной формы заявления автоматически осуществляется его форматно-логическая проверка.</w:t>
      </w:r>
    </w:p>
    <w:p w:rsidR="00C3696D" w:rsidRPr="00A451F4" w:rsidRDefault="00C3696D" w:rsidP="00C3696D">
      <w:pPr>
        <w:widowControl w:val="0"/>
        <w:suppressAutoHyphens/>
        <w:jc w:val="both"/>
        <w:rPr>
          <w:sz w:val="18"/>
          <w:szCs w:val="18"/>
          <w:lang w:eastAsia="ar-SA"/>
        </w:rPr>
      </w:pPr>
      <w:r w:rsidRPr="00A451F4">
        <w:rPr>
          <w:sz w:val="18"/>
          <w:szCs w:val="18"/>
          <w:lang w:eastAsia="ar-SA"/>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C3696D" w:rsidRPr="00A451F4" w:rsidRDefault="00C3696D" w:rsidP="00C3696D">
      <w:pPr>
        <w:widowControl w:val="0"/>
        <w:suppressAutoHyphens/>
        <w:jc w:val="both"/>
        <w:rPr>
          <w:sz w:val="18"/>
          <w:szCs w:val="18"/>
          <w:lang w:eastAsia="ar-SA"/>
        </w:rPr>
      </w:pPr>
      <w:r w:rsidRPr="00A451F4">
        <w:rPr>
          <w:sz w:val="18"/>
          <w:szCs w:val="18"/>
          <w:lang w:eastAsia="ar-SA"/>
        </w:rPr>
        <w:t>При формировании заявления обеспечивается:</w:t>
      </w:r>
    </w:p>
    <w:p w:rsidR="00C3696D" w:rsidRPr="00A451F4" w:rsidRDefault="00C3696D" w:rsidP="00C3696D">
      <w:pPr>
        <w:widowControl w:val="0"/>
        <w:suppressAutoHyphens/>
        <w:jc w:val="both"/>
        <w:rPr>
          <w:sz w:val="18"/>
          <w:szCs w:val="18"/>
          <w:lang w:eastAsia="ar-SA"/>
        </w:rPr>
      </w:pPr>
      <w:r w:rsidRPr="00A451F4">
        <w:rPr>
          <w:sz w:val="18"/>
          <w:szCs w:val="18"/>
          <w:lang w:eastAsia="ar-SA"/>
        </w:rPr>
        <w:t>а) возможность копирования и сохранения запроса и иных документов, указанных в пункте 2.6 Регламента, необходимых для предоставления муниципальной услуги;</w:t>
      </w:r>
    </w:p>
    <w:p w:rsidR="00C3696D" w:rsidRPr="00A451F4" w:rsidRDefault="00C3696D" w:rsidP="00C3696D">
      <w:pPr>
        <w:widowControl w:val="0"/>
        <w:suppressAutoHyphens/>
        <w:jc w:val="both"/>
        <w:rPr>
          <w:sz w:val="18"/>
          <w:szCs w:val="18"/>
          <w:lang w:eastAsia="ar-SA"/>
        </w:rPr>
      </w:pPr>
      <w:r w:rsidRPr="00A451F4">
        <w:rPr>
          <w:sz w:val="18"/>
          <w:szCs w:val="18"/>
          <w:lang w:eastAsia="ar-SA"/>
        </w:rPr>
        <w:t>б) возможность печати па бумажном носителе копии электронной формы заявления;</w:t>
      </w:r>
    </w:p>
    <w:p w:rsidR="00C3696D" w:rsidRPr="00A451F4" w:rsidRDefault="00C3696D" w:rsidP="00C3696D">
      <w:pPr>
        <w:widowControl w:val="0"/>
        <w:suppressAutoHyphens/>
        <w:jc w:val="both"/>
        <w:rPr>
          <w:sz w:val="18"/>
          <w:szCs w:val="18"/>
          <w:lang w:eastAsia="ar-SA"/>
        </w:rPr>
      </w:pPr>
      <w:r w:rsidRPr="00A451F4">
        <w:rPr>
          <w:sz w:val="18"/>
          <w:szCs w:val="18"/>
          <w:lang w:eastAsia="ar-SA"/>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C3696D" w:rsidRPr="00A451F4" w:rsidRDefault="00C3696D" w:rsidP="00C3696D">
      <w:pPr>
        <w:widowControl w:val="0"/>
        <w:suppressAutoHyphens/>
        <w:jc w:val="both"/>
        <w:rPr>
          <w:sz w:val="18"/>
          <w:szCs w:val="18"/>
          <w:lang w:eastAsia="ar-SA"/>
        </w:rPr>
      </w:pPr>
      <w:r w:rsidRPr="00A451F4">
        <w:rPr>
          <w:sz w:val="18"/>
          <w:szCs w:val="18"/>
          <w:lang w:eastAsia="ar-SA"/>
        </w:rPr>
        <w:t>г) 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сведений, опубликованных на Региональном портале, в части, касающейся сведений, отсутствующих в ЕСИА;</w:t>
      </w:r>
    </w:p>
    <w:p w:rsidR="00C3696D" w:rsidRPr="00A451F4" w:rsidRDefault="00C3696D" w:rsidP="00C3696D">
      <w:pPr>
        <w:widowControl w:val="0"/>
        <w:suppressAutoHyphens/>
        <w:jc w:val="both"/>
        <w:rPr>
          <w:sz w:val="18"/>
          <w:szCs w:val="18"/>
          <w:lang w:eastAsia="ar-SA"/>
        </w:rPr>
      </w:pPr>
      <w:r w:rsidRPr="00A451F4">
        <w:rPr>
          <w:sz w:val="18"/>
          <w:szCs w:val="18"/>
          <w:lang w:eastAsia="ar-SA"/>
        </w:rPr>
        <w:t>е) возможность вернуться на любой из этапов заполнения электронной формы заявления без потери ранее введенной информации;</w:t>
      </w:r>
    </w:p>
    <w:p w:rsidR="00C3696D" w:rsidRPr="00A451F4" w:rsidRDefault="00C3696D" w:rsidP="00C3696D">
      <w:pPr>
        <w:widowControl w:val="0"/>
        <w:suppressAutoHyphens/>
        <w:jc w:val="both"/>
        <w:rPr>
          <w:sz w:val="18"/>
          <w:szCs w:val="18"/>
          <w:lang w:eastAsia="ar-SA"/>
        </w:rPr>
      </w:pPr>
      <w:r w:rsidRPr="00A451F4">
        <w:rPr>
          <w:sz w:val="18"/>
          <w:szCs w:val="18"/>
          <w:lang w:eastAsia="ar-SA"/>
        </w:rPr>
        <w:t>ж) возможность доступа заявителя на Региональном портале к ранее поданным им заявлениям в течение не менее одного года, а также частично сформированных заявлений – в течение не менее 3 месяцев.</w:t>
      </w:r>
    </w:p>
    <w:p w:rsidR="00C3696D" w:rsidRPr="00A451F4" w:rsidRDefault="00C3696D" w:rsidP="00C3696D">
      <w:pPr>
        <w:widowControl w:val="0"/>
        <w:suppressAutoHyphens/>
        <w:jc w:val="both"/>
        <w:rPr>
          <w:sz w:val="18"/>
          <w:szCs w:val="18"/>
          <w:lang w:eastAsia="ar-SA"/>
        </w:rPr>
      </w:pPr>
      <w:r w:rsidRPr="00A451F4">
        <w:rPr>
          <w:sz w:val="18"/>
          <w:szCs w:val="18"/>
          <w:lang w:eastAsia="ar-SA"/>
        </w:rPr>
        <w:t>2.9. Заявителю выдается расписка в получении от заявителя документов с указанием их перечня и даты их получения Администрацией, а также с указанием перечня сведений и документов, которые будут получены по межведомственным запросам. В случае представления документов через МФЦ расписка выдается указанным МФЦ.</w:t>
      </w:r>
    </w:p>
    <w:p w:rsidR="00C3696D" w:rsidRPr="00A451F4" w:rsidRDefault="00C3696D" w:rsidP="00C3696D">
      <w:pPr>
        <w:widowControl w:val="0"/>
        <w:suppressAutoHyphens/>
        <w:jc w:val="both"/>
        <w:rPr>
          <w:sz w:val="18"/>
          <w:szCs w:val="18"/>
          <w:lang w:eastAsia="ar-SA"/>
        </w:rPr>
      </w:pPr>
      <w:r w:rsidRPr="00A451F4">
        <w:rPr>
          <w:sz w:val="18"/>
          <w:szCs w:val="18"/>
          <w:lang w:eastAsia="ar-SA"/>
        </w:rPr>
        <w:t>В случае подачи заявления в форме электронного документа в заявлении указывается один из следующих способов предоставления результатов рассмотрения заявления:</w:t>
      </w:r>
    </w:p>
    <w:p w:rsidR="00C3696D" w:rsidRPr="00A451F4" w:rsidRDefault="00C3696D" w:rsidP="00C3696D">
      <w:pPr>
        <w:widowControl w:val="0"/>
        <w:suppressAutoHyphens/>
        <w:jc w:val="both"/>
        <w:rPr>
          <w:sz w:val="18"/>
          <w:szCs w:val="18"/>
          <w:lang w:eastAsia="ar-SA"/>
        </w:rPr>
      </w:pPr>
      <w:r w:rsidRPr="00A451F4">
        <w:rPr>
          <w:sz w:val="18"/>
          <w:szCs w:val="18"/>
          <w:lang w:eastAsia="ar-SA"/>
        </w:rPr>
        <w:t>- в виде бумажного документа, который заявитель получает непосредственно при личном обращении;</w:t>
      </w:r>
    </w:p>
    <w:p w:rsidR="00C3696D" w:rsidRPr="00A451F4" w:rsidRDefault="00C3696D" w:rsidP="00C3696D">
      <w:pPr>
        <w:widowControl w:val="0"/>
        <w:suppressAutoHyphens/>
        <w:jc w:val="both"/>
        <w:rPr>
          <w:sz w:val="18"/>
          <w:szCs w:val="18"/>
          <w:lang w:eastAsia="ar-SA"/>
        </w:rPr>
      </w:pPr>
      <w:r w:rsidRPr="00A451F4">
        <w:rPr>
          <w:sz w:val="18"/>
          <w:szCs w:val="18"/>
          <w:lang w:eastAsia="ar-SA"/>
        </w:rPr>
        <w:t>- в виде бумажного документа, который направляется Администрацией заявителю посредством почтового отправления;</w:t>
      </w:r>
    </w:p>
    <w:p w:rsidR="00C3696D" w:rsidRPr="00A451F4" w:rsidRDefault="00C3696D" w:rsidP="00C3696D">
      <w:pPr>
        <w:widowControl w:val="0"/>
        <w:suppressAutoHyphens/>
        <w:jc w:val="both"/>
        <w:rPr>
          <w:sz w:val="18"/>
          <w:szCs w:val="18"/>
          <w:lang w:eastAsia="ar-SA"/>
        </w:rPr>
      </w:pPr>
      <w:r w:rsidRPr="00A451F4">
        <w:rPr>
          <w:sz w:val="18"/>
          <w:szCs w:val="18"/>
          <w:lang w:eastAsia="ar-SA"/>
        </w:rPr>
        <w:t xml:space="preserve"> - в виде электронного документа, размещенного на официальном сайте Администрации, ссылка на который направляется Администрацией заявителю посредством электронной почты;</w:t>
      </w:r>
    </w:p>
    <w:p w:rsidR="00C3696D" w:rsidRPr="00A451F4" w:rsidRDefault="00C3696D" w:rsidP="00C3696D">
      <w:pPr>
        <w:widowControl w:val="0"/>
        <w:suppressAutoHyphens/>
        <w:jc w:val="both"/>
        <w:rPr>
          <w:sz w:val="18"/>
          <w:szCs w:val="18"/>
          <w:lang w:eastAsia="ar-SA"/>
        </w:rPr>
      </w:pPr>
      <w:r w:rsidRPr="00A451F4">
        <w:rPr>
          <w:sz w:val="18"/>
          <w:szCs w:val="18"/>
          <w:lang w:eastAsia="ar-SA"/>
        </w:rPr>
        <w:t>- в виде электронного документа, который направляется Администрацией заявителю посредством электронной почты.</w:t>
      </w:r>
    </w:p>
    <w:p w:rsidR="00C3696D" w:rsidRPr="00A451F4" w:rsidRDefault="00C3696D" w:rsidP="00C3696D">
      <w:pPr>
        <w:widowControl w:val="0"/>
        <w:suppressAutoHyphens/>
        <w:jc w:val="both"/>
        <w:rPr>
          <w:sz w:val="18"/>
          <w:szCs w:val="18"/>
          <w:lang w:eastAsia="ar-SA"/>
        </w:rPr>
      </w:pPr>
      <w:bookmarkStart w:id="52" w:name="P171"/>
      <w:bookmarkEnd w:id="52"/>
      <w:r w:rsidRPr="00A451F4">
        <w:rPr>
          <w:sz w:val="18"/>
          <w:szCs w:val="18"/>
          <w:lang w:eastAsia="ar-SA"/>
        </w:rPr>
        <w:t>2.10. Запрещается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3696D" w:rsidRPr="00A451F4" w:rsidRDefault="00C3696D" w:rsidP="00C3696D">
      <w:pPr>
        <w:widowControl w:val="0"/>
        <w:suppressAutoHyphens/>
        <w:jc w:val="both"/>
        <w:rPr>
          <w:sz w:val="18"/>
          <w:szCs w:val="18"/>
          <w:lang w:eastAsia="ar-SA"/>
        </w:rPr>
      </w:pPr>
    </w:p>
    <w:p w:rsidR="00C3696D" w:rsidRPr="00A451F4" w:rsidRDefault="00C3696D" w:rsidP="00C3696D">
      <w:pPr>
        <w:widowControl w:val="0"/>
        <w:suppressAutoHyphens/>
        <w:jc w:val="center"/>
        <w:rPr>
          <w:b/>
          <w:sz w:val="18"/>
          <w:szCs w:val="18"/>
          <w:lang w:eastAsia="ar-SA"/>
        </w:rPr>
      </w:pPr>
      <w:bookmarkStart w:id="53" w:name="P194"/>
      <w:bookmarkEnd w:id="53"/>
      <w:r w:rsidRPr="00A451F4">
        <w:rPr>
          <w:b/>
          <w:sz w:val="18"/>
          <w:szCs w:val="18"/>
          <w:lang w:eastAsia="ar-SA"/>
        </w:rPr>
        <w:t>Исчерпывающий перечень оснований для отказа в приеме документов на предоставление муниципальной услуги</w:t>
      </w:r>
    </w:p>
    <w:p w:rsidR="00C3696D" w:rsidRPr="00A451F4" w:rsidRDefault="00C3696D" w:rsidP="00C3696D">
      <w:pPr>
        <w:widowControl w:val="0"/>
        <w:suppressAutoHyphens/>
        <w:jc w:val="both"/>
        <w:rPr>
          <w:sz w:val="18"/>
          <w:szCs w:val="18"/>
          <w:lang w:eastAsia="ar-SA"/>
        </w:rPr>
      </w:pPr>
      <w:r w:rsidRPr="00A451F4">
        <w:rPr>
          <w:sz w:val="18"/>
          <w:szCs w:val="18"/>
          <w:lang w:eastAsia="ar-SA"/>
        </w:rPr>
        <w:t>2.11. Основания для отказа в приеме документов отсутствуют.</w:t>
      </w:r>
    </w:p>
    <w:p w:rsidR="00C3696D" w:rsidRPr="00A451F4" w:rsidRDefault="00C3696D" w:rsidP="00C3696D">
      <w:pPr>
        <w:widowControl w:val="0"/>
        <w:suppressAutoHyphens/>
        <w:jc w:val="center"/>
        <w:rPr>
          <w:b/>
          <w:sz w:val="18"/>
          <w:szCs w:val="18"/>
          <w:lang w:eastAsia="ar-SA"/>
        </w:rPr>
      </w:pPr>
      <w:bookmarkStart w:id="54" w:name="P196"/>
      <w:bookmarkStart w:id="55" w:name="P199"/>
      <w:bookmarkEnd w:id="54"/>
      <w:bookmarkEnd w:id="55"/>
      <w:r w:rsidRPr="00A451F4">
        <w:rPr>
          <w:b/>
          <w:sz w:val="18"/>
          <w:szCs w:val="18"/>
          <w:lang w:eastAsia="ar-SA"/>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C3696D" w:rsidRPr="00A451F4" w:rsidRDefault="00C3696D" w:rsidP="00C3696D">
      <w:pPr>
        <w:widowControl w:val="0"/>
        <w:suppressAutoHyphens/>
        <w:jc w:val="both"/>
        <w:rPr>
          <w:sz w:val="18"/>
          <w:szCs w:val="18"/>
          <w:lang w:eastAsia="ar-SA"/>
        </w:rPr>
      </w:pPr>
      <w:r w:rsidRPr="00A451F4">
        <w:rPr>
          <w:sz w:val="18"/>
          <w:szCs w:val="18"/>
          <w:lang w:eastAsia="ar-SA"/>
        </w:rPr>
        <w:t>2.12. Исчерпывающий перечень оснований для отказа в предоставлении муниципальной услуги:</w:t>
      </w:r>
    </w:p>
    <w:p w:rsidR="00C3696D" w:rsidRPr="00A451F4" w:rsidRDefault="00C3696D" w:rsidP="00C3696D">
      <w:pPr>
        <w:widowControl w:val="0"/>
        <w:suppressAutoHyphens/>
        <w:jc w:val="both"/>
        <w:rPr>
          <w:sz w:val="18"/>
          <w:szCs w:val="18"/>
          <w:lang w:eastAsia="ar-SA"/>
        </w:rPr>
      </w:pPr>
      <w:r w:rsidRPr="00A451F4">
        <w:rPr>
          <w:sz w:val="18"/>
          <w:szCs w:val="18"/>
          <w:lang w:eastAsia="ar-SA"/>
        </w:rPr>
        <w:t xml:space="preserve">1) отсутствие права на объект или объекты недвижимости в пределах территории, на которой предполагается организовать рынок в </w:t>
      </w:r>
      <w:r w:rsidRPr="00A451F4">
        <w:rPr>
          <w:sz w:val="18"/>
          <w:szCs w:val="18"/>
          <w:lang w:eastAsia="ar-SA"/>
        </w:rPr>
        <w:lastRenderedPageBreak/>
        <w:t xml:space="preserve">соответствии с утвержденным планом организации розничных рынков на территории Пензенской области (далее – план организации рынков); </w:t>
      </w:r>
    </w:p>
    <w:p w:rsidR="00C3696D" w:rsidRPr="00A451F4" w:rsidRDefault="00C3696D" w:rsidP="00C3696D">
      <w:pPr>
        <w:widowControl w:val="0"/>
        <w:suppressAutoHyphens/>
        <w:jc w:val="both"/>
        <w:rPr>
          <w:sz w:val="18"/>
          <w:szCs w:val="18"/>
          <w:lang w:eastAsia="ar-SA"/>
        </w:rPr>
      </w:pPr>
      <w:r w:rsidRPr="00A451F4">
        <w:rPr>
          <w:sz w:val="18"/>
          <w:szCs w:val="18"/>
          <w:lang w:eastAsia="ar-SA"/>
        </w:rPr>
        <w:t>2) несоответствие места расположения объекта или объектов недвижимости, принадлежащих заявителю, а также типа рынка, который предполагается организовать согласно плану организации рынков;</w:t>
      </w:r>
    </w:p>
    <w:p w:rsidR="00C3696D" w:rsidRPr="00A451F4" w:rsidRDefault="00C3696D" w:rsidP="00C3696D">
      <w:pPr>
        <w:widowControl w:val="0"/>
        <w:suppressAutoHyphens/>
        <w:jc w:val="both"/>
        <w:rPr>
          <w:sz w:val="18"/>
          <w:szCs w:val="18"/>
          <w:lang w:eastAsia="ar-SA"/>
        </w:rPr>
      </w:pPr>
      <w:r w:rsidRPr="00A451F4">
        <w:rPr>
          <w:sz w:val="18"/>
          <w:szCs w:val="18"/>
          <w:lang w:eastAsia="ar-SA"/>
        </w:rPr>
        <w:t>3) подача заявления о выдаче разрешения с нарушением установленных требований и (или) предоставление документов, прилагаемых к заявлению, содержащих недостоверные сведения.</w:t>
      </w:r>
    </w:p>
    <w:p w:rsidR="00C3696D" w:rsidRPr="00A451F4" w:rsidRDefault="00C3696D" w:rsidP="00C3696D">
      <w:pPr>
        <w:widowControl w:val="0"/>
        <w:suppressAutoHyphens/>
        <w:jc w:val="both"/>
        <w:rPr>
          <w:sz w:val="18"/>
          <w:szCs w:val="18"/>
          <w:lang w:eastAsia="ar-SA"/>
        </w:rPr>
      </w:pPr>
      <w:r w:rsidRPr="00A451F4">
        <w:rPr>
          <w:sz w:val="18"/>
          <w:szCs w:val="18"/>
          <w:lang w:eastAsia="ar-SA"/>
        </w:rPr>
        <w:t>Основания для приостановления предоставления муниципальной услуги отсутствуют.</w:t>
      </w:r>
    </w:p>
    <w:p w:rsidR="00C3696D" w:rsidRPr="00A451F4" w:rsidRDefault="00C3696D" w:rsidP="00C3696D">
      <w:pPr>
        <w:widowControl w:val="0"/>
        <w:suppressAutoHyphens/>
        <w:jc w:val="center"/>
        <w:rPr>
          <w:b/>
          <w:sz w:val="18"/>
          <w:szCs w:val="18"/>
          <w:lang w:eastAsia="ar-SA"/>
        </w:rPr>
      </w:pPr>
      <w:r w:rsidRPr="00A451F4">
        <w:rPr>
          <w:b/>
          <w:sz w:val="18"/>
          <w:szCs w:val="18"/>
          <w:lang w:eastAsia="ar-SA"/>
        </w:rPr>
        <w:t>Перечень услуг, которые являются необходимыми</w:t>
      </w:r>
      <w:r>
        <w:rPr>
          <w:b/>
          <w:sz w:val="18"/>
          <w:szCs w:val="18"/>
          <w:lang w:eastAsia="ar-SA"/>
        </w:rPr>
        <w:t xml:space="preserve"> </w:t>
      </w:r>
      <w:r w:rsidRPr="00A451F4">
        <w:rPr>
          <w:b/>
          <w:sz w:val="18"/>
          <w:szCs w:val="18"/>
          <w:lang w:eastAsia="ar-SA"/>
        </w:rPr>
        <w:t>и обязательными для предоставления муниципальной услуги</w:t>
      </w:r>
    </w:p>
    <w:p w:rsidR="00C3696D" w:rsidRPr="00A451F4" w:rsidRDefault="00C3696D" w:rsidP="00C3696D">
      <w:pPr>
        <w:widowControl w:val="0"/>
        <w:suppressAutoHyphens/>
        <w:jc w:val="both"/>
        <w:rPr>
          <w:sz w:val="18"/>
          <w:szCs w:val="18"/>
          <w:lang w:eastAsia="ar-SA"/>
        </w:rPr>
      </w:pPr>
      <w:r w:rsidRPr="00A451F4">
        <w:rPr>
          <w:sz w:val="18"/>
          <w:szCs w:val="18"/>
          <w:lang w:eastAsia="ar-SA"/>
        </w:rPr>
        <w:t>2.13. Услуги, которые являются необходимыми и обязательными для предоставления муниципальной услуги, отсутствуют.</w:t>
      </w:r>
    </w:p>
    <w:p w:rsidR="00C3696D" w:rsidRPr="00A451F4" w:rsidRDefault="00C3696D" w:rsidP="00C3696D">
      <w:pPr>
        <w:widowControl w:val="0"/>
        <w:suppressAutoHyphens/>
        <w:jc w:val="center"/>
        <w:rPr>
          <w:sz w:val="18"/>
          <w:szCs w:val="18"/>
          <w:lang w:eastAsia="ar-SA"/>
        </w:rPr>
      </w:pPr>
      <w:r w:rsidRPr="00A451F4">
        <w:rPr>
          <w:b/>
          <w:sz w:val="18"/>
          <w:szCs w:val="18"/>
          <w:lang w:eastAsia="ar-SA"/>
        </w:rPr>
        <w:t>Размер платы, взимаемой с заявителя при предоставлении</w:t>
      </w:r>
      <w:r>
        <w:rPr>
          <w:b/>
          <w:sz w:val="18"/>
          <w:szCs w:val="18"/>
          <w:lang w:eastAsia="ar-SA"/>
        </w:rPr>
        <w:t xml:space="preserve"> </w:t>
      </w:r>
      <w:r w:rsidRPr="00A451F4">
        <w:rPr>
          <w:b/>
          <w:sz w:val="18"/>
          <w:szCs w:val="18"/>
          <w:lang w:eastAsia="ar-SA"/>
        </w:rPr>
        <w:t>муниципальной услуги</w:t>
      </w:r>
    </w:p>
    <w:p w:rsidR="00C3696D" w:rsidRPr="00A451F4" w:rsidRDefault="00C3696D" w:rsidP="00C3696D">
      <w:pPr>
        <w:widowControl w:val="0"/>
        <w:suppressAutoHyphens/>
        <w:jc w:val="both"/>
        <w:rPr>
          <w:sz w:val="18"/>
          <w:szCs w:val="18"/>
          <w:lang w:eastAsia="ar-SA"/>
        </w:rPr>
      </w:pPr>
      <w:r w:rsidRPr="00A451F4">
        <w:rPr>
          <w:sz w:val="18"/>
          <w:szCs w:val="18"/>
          <w:lang w:eastAsia="ar-SA"/>
        </w:rPr>
        <w:t>2.14. Муниципальная услуга предоставляется бесплатно.</w:t>
      </w:r>
    </w:p>
    <w:p w:rsidR="00C3696D" w:rsidRPr="00A451F4" w:rsidRDefault="00C3696D" w:rsidP="00C3696D">
      <w:pPr>
        <w:widowControl w:val="0"/>
        <w:suppressAutoHyphens/>
        <w:jc w:val="center"/>
        <w:rPr>
          <w:b/>
          <w:sz w:val="18"/>
          <w:szCs w:val="18"/>
          <w:lang w:eastAsia="ar-SA"/>
        </w:rPr>
      </w:pPr>
      <w:r w:rsidRPr="00A451F4">
        <w:rPr>
          <w:b/>
          <w:sz w:val="18"/>
          <w:szCs w:val="18"/>
          <w:lang w:eastAsia="ar-SA"/>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C3696D" w:rsidRPr="00A451F4" w:rsidRDefault="00C3696D" w:rsidP="00C3696D">
      <w:pPr>
        <w:widowControl w:val="0"/>
        <w:suppressAutoHyphens/>
        <w:jc w:val="both"/>
        <w:rPr>
          <w:sz w:val="18"/>
          <w:szCs w:val="18"/>
          <w:lang w:eastAsia="ar-SA"/>
        </w:rPr>
      </w:pPr>
      <w:r w:rsidRPr="00A451F4">
        <w:rPr>
          <w:sz w:val="18"/>
          <w:szCs w:val="18"/>
          <w:lang w:eastAsia="ar-SA"/>
        </w:rPr>
        <w:t>2.15.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15 минут, при получении результата предоставления муниципальной услуги - 15 минут.</w:t>
      </w:r>
    </w:p>
    <w:p w:rsidR="00C3696D" w:rsidRPr="00A451F4" w:rsidRDefault="00C3696D" w:rsidP="00C3696D">
      <w:pPr>
        <w:widowControl w:val="0"/>
        <w:suppressAutoHyphens/>
        <w:jc w:val="center"/>
        <w:rPr>
          <w:b/>
          <w:sz w:val="18"/>
          <w:szCs w:val="18"/>
          <w:lang w:eastAsia="ar-SA"/>
        </w:rPr>
      </w:pPr>
      <w:r w:rsidRPr="00A451F4">
        <w:rPr>
          <w:b/>
          <w:sz w:val="18"/>
          <w:szCs w:val="18"/>
          <w:lang w:eastAsia="ar-SA"/>
        </w:rPr>
        <w:t>Срок регистрации заявлений заявителя</w:t>
      </w:r>
    </w:p>
    <w:p w:rsidR="00C3696D" w:rsidRPr="00A451F4" w:rsidRDefault="00C3696D" w:rsidP="00C3696D">
      <w:pPr>
        <w:widowControl w:val="0"/>
        <w:suppressAutoHyphens/>
        <w:jc w:val="both"/>
        <w:rPr>
          <w:sz w:val="18"/>
          <w:szCs w:val="18"/>
          <w:lang w:eastAsia="ar-SA"/>
        </w:rPr>
      </w:pPr>
      <w:r w:rsidRPr="00A451F4">
        <w:rPr>
          <w:sz w:val="18"/>
          <w:szCs w:val="18"/>
          <w:lang w:eastAsia="ar-SA"/>
        </w:rPr>
        <w:t xml:space="preserve">2.16. Срок регистрации заявления заявителя о предоставлении муниципальной услуги составляет один рабочий день, следующий за днем поступления документов. </w:t>
      </w:r>
    </w:p>
    <w:p w:rsidR="00C3696D" w:rsidRPr="00A451F4" w:rsidRDefault="00C3696D" w:rsidP="00C3696D">
      <w:pPr>
        <w:widowControl w:val="0"/>
        <w:suppressAutoHyphens/>
        <w:jc w:val="center"/>
        <w:rPr>
          <w:b/>
          <w:sz w:val="18"/>
          <w:szCs w:val="18"/>
          <w:lang w:eastAsia="ar-SA"/>
        </w:rPr>
      </w:pPr>
      <w:r w:rsidRPr="00A451F4">
        <w:rPr>
          <w:b/>
          <w:sz w:val="18"/>
          <w:szCs w:val="18"/>
          <w:lang w:eastAsia="ar-SA"/>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C3696D" w:rsidRPr="00A451F4" w:rsidRDefault="00C3696D" w:rsidP="00C3696D">
      <w:pPr>
        <w:widowControl w:val="0"/>
        <w:suppressAutoHyphens/>
        <w:jc w:val="both"/>
        <w:rPr>
          <w:sz w:val="18"/>
          <w:szCs w:val="18"/>
          <w:lang w:eastAsia="ar-SA"/>
        </w:rPr>
      </w:pPr>
      <w:r w:rsidRPr="00A451F4">
        <w:rPr>
          <w:sz w:val="18"/>
          <w:szCs w:val="18"/>
          <w:lang w:eastAsia="ar-SA"/>
        </w:rPr>
        <w:t>2.17. Здания, в котором располагаются помещения Администрации, МФЦ должны быть расположены с учетом транспортной и пешеходной доступности для заявителей.</w:t>
      </w:r>
    </w:p>
    <w:p w:rsidR="00C3696D" w:rsidRPr="00A451F4" w:rsidRDefault="00C3696D" w:rsidP="00C3696D">
      <w:pPr>
        <w:widowControl w:val="0"/>
        <w:suppressAutoHyphens/>
        <w:jc w:val="both"/>
        <w:rPr>
          <w:sz w:val="18"/>
          <w:szCs w:val="18"/>
          <w:lang w:eastAsia="ar-SA"/>
        </w:rPr>
      </w:pPr>
      <w:r w:rsidRPr="00A451F4">
        <w:rPr>
          <w:sz w:val="18"/>
          <w:szCs w:val="18"/>
          <w:lang w:eastAsia="ar-SA"/>
        </w:rPr>
        <w:t>2.18. Помещения Администрации, МФЦ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C3696D" w:rsidRPr="00A451F4" w:rsidRDefault="00C3696D" w:rsidP="00C3696D">
      <w:pPr>
        <w:widowControl w:val="0"/>
        <w:suppressAutoHyphens/>
        <w:jc w:val="both"/>
        <w:rPr>
          <w:sz w:val="18"/>
          <w:szCs w:val="18"/>
          <w:lang w:eastAsia="ar-SA"/>
        </w:rPr>
      </w:pPr>
      <w:r w:rsidRPr="00A451F4">
        <w:rPr>
          <w:sz w:val="18"/>
          <w:szCs w:val="18"/>
          <w:lang w:eastAsia="ar-SA"/>
        </w:rPr>
        <w:t>2.19. Предоставление муниципальной услуги осуществляется в специально выделенных для этой цели помещениях.</w:t>
      </w:r>
    </w:p>
    <w:p w:rsidR="00C3696D" w:rsidRPr="00A451F4" w:rsidRDefault="00C3696D" w:rsidP="00C3696D">
      <w:pPr>
        <w:widowControl w:val="0"/>
        <w:suppressAutoHyphens/>
        <w:jc w:val="both"/>
        <w:rPr>
          <w:sz w:val="18"/>
          <w:szCs w:val="18"/>
          <w:lang w:eastAsia="ar-SA"/>
        </w:rPr>
      </w:pPr>
      <w:r w:rsidRPr="00A451F4">
        <w:rPr>
          <w:sz w:val="18"/>
          <w:szCs w:val="18"/>
          <w:lang w:eastAsia="ar-SA"/>
        </w:rPr>
        <w:t>Помещения, в которых осуществляется предоставление муниципальной услуги, оборудуются:</w:t>
      </w:r>
    </w:p>
    <w:p w:rsidR="00C3696D" w:rsidRPr="00A451F4" w:rsidRDefault="00C3696D" w:rsidP="00C3696D">
      <w:pPr>
        <w:widowControl w:val="0"/>
        <w:suppressAutoHyphens/>
        <w:jc w:val="both"/>
        <w:rPr>
          <w:sz w:val="18"/>
          <w:szCs w:val="18"/>
          <w:lang w:eastAsia="ar-SA"/>
        </w:rPr>
      </w:pPr>
      <w:r w:rsidRPr="00A451F4">
        <w:rPr>
          <w:sz w:val="18"/>
          <w:szCs w:val="18"/>
          <w:lang w:eastAsia="ar-SA"/>
        </w:rPr>
        <w:t>- информационными стендами, содержащими визуальную и текстовую информацию;</w:t>
      </w:r>
    </w:p>
    <w:p w:rsidR="00C3696D" w:rsidRPr="00A451F4" w:rsidRDefault="00C3696D" w:rsidP="00C3696D">
      <w:pPr>
        <w:widowControl w:val="0"/>
        <w:suppressAutoHyphens/>
        <w:jc w:val="both"/>
        <w:rPr>
          <w:sz w:val="18"/>
          <w:szCs w:val="18"/>
          <w:lang w:eastAsia="ar-SA"/>
        </w:rPr>
      </w:pPr>
      <w:r w:rsidRPr="00A451F4">
        <w:rPr>
          <w:sz w:val="18"/>
          <w:szCs w:val="18"/>
          <w:lang w:eastAsia="ar-SA"/>
        </w:rPr>
        <w:t>- стульями и столами для возможности оформления документов.</w:t>
      </w:r>
    </w:p>
    <w:p w:rsidR="00C3696D" w:rsidRPr="00A451F4" w:rsidRDefault="00C3696D" w:rsidP="00C3696D">
      <w:pPr>
        <w:widowControl w:val="0"/>
        <w:suppressAutoHyphens/>
        <w:jc w:val="both"/>
        <w:rPr>
          <w:sz w:val="18"/>
          <w:szCs w:val="18"/>
          <w:lang w:eastAsia="ar-SA"/>
        </w:rPr>
      </w:pPr>
      <w:r w:rsidRPr="00A451F4">
        <w:rPr>
          <w:sz w:val="18"/>
          <w:szCs w:val="18"/>
          <w:lang w:eastAsia="ar-SA"/>
        </w:rPr>
        <w:t>2.20. Количество мест ожидания определяется исходя из фактической нагрузки и возможностей для их размещения в здании.</w:t>
      </w:r>
    </w:p>
    <w:p w:rsidR="00C3696D" w:rsidRPr="00A451F4" w:rsidRDefault="00C3696D" w:rsidP="00C3696D">
      <w:pPr>
        <w:widowControl w:val="0"/>
        <w:suppressAutoHyphens/>
        <w:jc w:val="both"/>
        <w:rPr>
          <w:sz w:val="18"/>
          <w:szCs w:val="18"/>
          <w:lang w:eastAsia="ar-SA"/>
        </w:rPr>
      </w:pPr>
      <w:r w:rsidRPr="00A451F4">
        <w:rPr>
          <w:sz w:val="18"/>
          <w:szCs w:val="18"/>
          <w:lang w:eastAsia="ar-SA"/>
        </w:rPr>
        <w:t>Места ожидания должны соответствовать комфортным условиям для заявителей и оптимальным условиям работы специалистов.</w:t>
      </w:r>
    </w:p>
    <w:p w:rsidR="00C3696D" w:rsidRPr="00A451F4" w:rsidRDefault="00C3696D" w:rsidP="00C3696D">
      <w:pPr>
        <w:widowControl w:val="0"/>
        <w:suppressAutoHyphens/>
        <w:jc w:val="both"/>
        <w:rPr>
          <w:sz w:val="18"/>
          <w:szCs w:val="18"/>
          <w:lang w:eastAsia="ar-SA"/>
        </w:rPr>
      </w:pPr>
      <w:r w:rsidRPr="00A451F4">
        <w:rPr>
          <w:sz w:val="18"/>
          <w:szCs w:val="18"/>
          <w:lang w:eastAsia="ar-SA"/>
        </w:rPr>
        <w:t>2.21. Места для заполнения документов оборудуются стульями, столами (стойками) и обеспечиваются бланками заявлений и образцами их заполнения.</w:t>
      </w:r>
    </w:p>
    <w:p w:rsidR="00C3696D" w:rsidRPr="00A451F4" w:rsidRDefault="00C3696D" w:rsidP="00C3696D">
      <w:pPr>
        <w:widowControl w:val="0"/>
        <w:suppressAutoHyphens/>
        <w:jc w:val="both"/>
        <w:rPr>
          <w:sz w:val="18"/>
          <w:szCs w:val="18"/>
          <w:lang w:eastAsia="ar-SA"/>
        </w:rPr>
      </w:pPr>
      <w:r w:rsidRPr="00A451F4">
        <w:rPr>
          <w:sz w:val="18"/>
          <w:szCs w:val="18"/>
          <w:lang w:eastAsia="ar-SA"/>
        </w:rPr>
        <w:t>2.22. Кабинеты приема заявителей должны иметь информационные таблички (вывески) с указанием:</w:t>
      </w:r>
    </w:p>
    <w:p w:rsidR="00C3696D" w:rsidRPr="00A451F4" w:rsidRDefault="00C3696D" w:rsidP="00C3696D">
      <w:pPr>
        <w:widowControl w:val="0"/>
        <w:suppressAutoHyphens/>
        <w:jc w:val="both"/>
        <w:rPr>
          <w:sz w:val="18"/>
          <w:szCs w:val="18"/>
          <w:lang w:eastAsia="ar-SA"/>
        </w:rPr>
      </w:pPr>
      <w:r w:rsidRPr="00A451F4">
        <w:rPr>
          <w:sz w:val="18"/>
          <w:szCs w:val="18"/>
          <w:lang w:eastAsia="ar-SA"/>
        </w:rPr>
        <w:t>- номера кабинета;</w:t>
      </w:r>
    </w:p>
    <w:p w:rsidR="00C3696D" w:rsidRPr="00A451F4" w:rsidRDefault="00C3696D" w:rsidP="00C3696D">
      <w:pPr>
        <w:widowControl w:val="0"/>
        <w:suppressAutoHyphens/>
        <w:jc w:val="both"/>
        <w:rPr>
          <w:sz w:val="18"/>
          <w:szCs w:val="18"/>
          <w:lang w:eastAsia="ar-SA"/>
        </w:rPr>
      </w:pPr>
      <w:r w:rsidRPr="00A451F4">
        <w:rPr>
          <w:sz w:val="18"/>
          <w:szCs w:val="18"/>
          <w:lang w:eastAsia="ar-SA"/>
        </w:rPr>
        <w:t>- фамилии, имени, отчества и должности специалиста.</w:t>
      </w:r>
    </w:p>
    <w:p w:rsidR="00C3696D" w:rsidRPr="00A451F4" w:rsidRDefault="00C3696D" w:rsidP="00C3696D">
      <w:pPr>
        <w:widowControl w:val="0"/>
        <w:suppressAutoHyphens/>
        <w:jc w:val="both"/>
        <w:rPr>
          <w:sz w:val="18"/>
          <w:szCs w:val="18"/>
          <w:lang w:eastAsia="ar-SA"/>
        </w:rPr>
      </w:pPr>
      <w:r w:rsidRPr="00A451F4">
        <w:rPr>
          <w:sz w:val="18"/>
          <w:szCs w:val="18"/>
          <w:lang w:eastAsia="ar-SA"/>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C3696D" w:rsidRPr="00A451F4" w:rsidRDefault="00C3696D" w:rsidP="00C3696D">
      <w:pPr>
        <w:widowControl w:val="0"/>
        <w:suppressAutoHyphens/>
        <w:jc w:val="both"/>
        <w:rPr>
          <w:sz w:val="18"/>
          <w:szCs w:val="18"/>
          <w:lang w:eastAsia="ar-SA"/>
        </w:rPr>
      </w:pPr>
      <w:r w:rsidRPr="00A451F4">
        <w:rPr>
          <w:sz w:val="18"/>
          <w:szCs w:val="18"/>
          <w:lang w:eastAsia="ar-SA"/>
        </w:rPr>
        <w:t>При организации рабочих мест следует предусмотреть возможность беспрепятственного входа (выхода) специалистов из помещения.</w:t>
      </w:r>
    </w:p>
    <w:p w:rsidR="00C3696D" w:rsidRPr="00A451F4" w:rsidRDefault="00C3696D" w:rsidP="00C3696D">
      <w:pPr>
        <w:widowControl w:val="0"/>
        <w:suppressAutoHyphens/>
        <w:jc w:val="both"/>
        <w:rPr>
          <w:sz w:val="18"/>
          <w:szCs w:val="18"/>
          <w:lang w:eastAsia="ar-SA"/>
        </w:rPr>
      </w:pPr>
      <w:r w:rsidRPr="00A451F4">
        <w:rPr>
          <w:sz w:val="18"/>
          <w:szCs w:val="18"/>
          <w:lang w:eastAsia="ar-SA"/>
        </w:rPr>
        <w:t>2.23. 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C3696D" w:rsidRPr="00A451F4" w:rsidRDefault="00C3696D" w:rsidP="00C3696D">
      <w:pPr>
        <w:widowControl w:val="0"/>
        <w:suppressAutoHyphens/>
        <w:jc w:val="both"/>
        <w:rPr>
          <w:sz w:val="18"/>
          <w:szCs w:val="18"/>
          <w:lang w:eastAsia="ar-SA"/>
        </w:rPr>
      </w:pPr>
      <w:r w:rsidRPr="00A451F4">
        <w:rPr>
          <w:sz w:val="18"/>
          <w:szCs w:val="18"/>
          <w:lang w:eastAsia="ar-SA"/>
        </w:rPr>
        <w:t>2.24.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C3696D" w:rsidRPr="00A451F4" w:rsidRDefault="00C3696D" w:rsidP="00C3696D">
      <w:pPr>
        <w:widowControl w:val="0"/>
        <w:suppressAutoHyphens/>
        <w:jc w:val="both"/>
        <w:rPr>
          <w:sz w:val="18"/>
          <w:szCs w:val="18"/>
          <w:lang w:eastAsia="ar-SA"/>
        </w:rPr>
      </w:pPr>
      <w:r w:rsidRPr="00A451F4">
        <w:rPr>
          <w:sz w:val="18"/>
          <w:szCs w:val="18"/>
          <w:lang w:eastAsia="ar-SA"/>
        </w:rPr>
        <w:t>Помещения для предоставления муниципальной услуги размещаются на нижних этажах зданий, оборудованных отдельным входом, или в отдельно стоящих зданиях. На территории, прилегающей к месторасположению Администрации,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(указанные места для парковки не должны занимать иные транспортные средства).</w:t>
      </w:r>
    </w:p>
    <w:p w:rsidR="00C3696D" w:rsidRPr="00A451F4" w:rsidRDefault="00C3696D" w:rsidP="00C3696D">
      <w:pPr>
        <w:widowControl w:val="0"/>
        <w:suppressAutoHyphens/>
        <w:jc w:val="both"/>
        <w:rPr>
          <w:sz w:val="18"/>
          <w:szCs w:val="18"/>
          <w:lang w:eastAsia="ar-SA"/>
        </w:rPr>
      </w:pPr>
      <w:r w:rsidRPr="00A451F4">
        <w:rPr>
          <w:sz w:val="18"/>
          <w:szCs w:val="18"/>
          <w:lang w:eastAsia="ar-SA"/>
        </w:rP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C3696D" w:rsidRPr="00A451F4" w:rsidRDefault="00C3696D" w:rsidP="00C3696D">
      <w:pPr>
        <w:widowControl w:val="0"/>
        <w:suppressAutoHyphens/>
        <w:jc w:val="both"/>
        <w:rPr>
          <w:sz w:val="18"/>
          <w:szCs w:val="18"/>
          <w:lang w:eastAsia="ar-SA"/>
        </w:rPr>
      </w:pPr>
      <w:r w:rsidRPr="00A451F4">
        <w:rPr>
          <w:sz w:val="18"/>
          <w:szCs w:val="18"/>
          <w:lang w:eastAsia="ar-SA"/>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C3696D" w:rsidRPr="00A451F4" w:rsidRDefault="00C3696D" w:rsidP="00C3696D">
      <w:pPr>
        <w:widowControl w:val="0"/>
        <w:suppressAutoHyphens/>
        <w:jc w:val="both"/>
        <w:rPr>
          <w:sz w:val="18"/>
          <w:szCs w:val="18"/>
          <w:lang w:eastAsia="ar-SA"/>
        </w:rPr>
      </w:pPr>
      <w:r w:rsidRPr="00A451F4">
        <w:rPr>
          <w:sz w:val="18"/>
          <w:szCs w:val="18"/>
          <w:lang w:eastAsia="ar-SA"/>
        </w:rPr>
        <w:t>Прием получателей муниципальной услуги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C3696D" w:rsidRPr="00A451F4" w:rsidRDefault="00C3696D" w:rsidP="00C3696D">
      <w:pPr>
        <w:widowControl w:val="0"/>
        <w:suppressAutoHyphens/>
        <w:jc w:val="both"/>
        <w:rPr>
          <w:sz w:val="18"/>
          <w:szCs w:val="18"/>
          <w:lang w:eastAsia="ar-SA"/>
        </w:rPr>
      </w:pPr>
      <w:r w:rsidRPr="00A451F4">
        <w:rPr>
          <w:sz w:val="18"/>
          <w:szCs w:val="18"/>
          <w:lang w:eastAsia="ar-SA"/>
        </w:rPr>
        <w:t>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 МФЦ.</w:t>
      </w:r>
    </w:p>
    <w:p w:rsidR="00C3696D" w:rsidRPr="00A451F4" w:rsidRDefault="00C3696D" w:rsidP="00C3696D">
      <w:pPr>
        <w:widowControl w:val="0"/>
        <w:suppressAutoHyphens/>
        <w:jc w:val="both"/>
        <w:rPr>
          <w:sz w:val="18"/>
          <w:szCs w:val="18"/>
          <w:lang w:eastAsia="ar-SA"/>
        </w:rPr>
      </w:pPr>
      <w:r w:rsidRPr="00A451F4">
        <w:rPr>
          <w:sz w:val="18"/>
          <w:szCs w:val="18"/>
          <w:lang w:eastAsia="ar-SA"/>
        </w:rPr>
        <w:t xml:space="preserve">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w:t>
      </w:r>
      <w:proofErr w:type="spellStart"/>
      <w:r w:rsidRPr="00A451F4">
        <w:rPr>
          <w:sz w:val="18"/>
          <w:szCs w:val="18"/>
          <w:lang w:eastAsia="ar-SA"/>
        </w:rPr>
        <w:t>сурдопереводчика</w:t>
      </w:r>
      <w:proofErr w:type="spellEnd"/>
      <w:r w:rsidRPr="00A451F4">
        <w:rPr>
          <w:sz w:val="18"/>
          <w:szCs w:val="18"/>
          <w:lang w:eastAsia="ar-SA"/>
        </w:rPr>
        <w:t xml:space="preserve"> и </w:t>
      </w:r>
      <w:proofErr w:type="spellStart"/>
      <w:r w:rsidRPr="00A451F4">
        <w:rPr>
          <w:sz w:val="18"/>
          <w:szCs w:val="18"/>
          <w:lang w:eastAsia="ar-SA"/>
        </w:rPr>
        <w:t>тифлосурдопереводчика</w:t>
      </w:r>
      <w:proofErr w:type="spellEnd"/>
      <w:r w:rsidRPr="00A451F4">
        <w:rPr>
          <w:sz w:val="18"/>
          <w:szCs w:val="18"/>
          <w:lang w:eastAsia="ar-SA"/>
        </w:rPr>
        <w:t>.</w:t>
      </w:r>
    </w:p>
    <w:p w:rsidR="00C3696D" w:rsidRPr="00A451F4" w:rsidRDefault="00C3696D" w:rsidP="00C3696D">
      <w:pPr>
        <w:widowControl w:val="0"/>
        <w:suppressAutoHyphens/>
        <w:jc w:val="both"/>
        <w:rPr>
          <w:sz w:val="18"/>
          <w:szCs w:val="18"/>
          <w:lang w:eastAsia="ar-SA"/>
        </w:rPr>
      </w:pPr>
      <w:r w:rsidRPr="00A451F4">
        <w:rPr>
          <w:sz w:val="18"/>
          <w:szCs w:val="18"/>
          <w:lang w:eastAsia="ar-SA"/>
        </w:rPr>
        <w:t>Специалисты Администрации, МФЦ оказывают помощь инвалидам в преодолении барьеров, мешающих получению ими услуг наравне с другими лицами.</w:t>
      </w:r>
    </w:p>
    <w:p w:rsidR="00C3696D" w:rsidRPr="00A451F4" w:rsidRDefault="00C3696D" w:rsidP="00C3696D">
      <w:pPr>
        <w:widowControl w:val="0"/>
        <w:suppressAutoHyphens/>
        <w:jc w:val="both"/>
        <w:rPr>
          <w:sz w:val="18"/>
          <w:szCs w:val="18"/>
          <w:lang w:eastAsia="ar-SA"/>
        </w:rPr>
      </w:pPr>
      <w:r w:rsidRPr="00A451F4">
        <w:rPr>
          <w:sz w:val="18"/>
          <w:szCs w:val="18"/>
          <w:lang w:eastAsia="ar-SA"/>
        </w:rP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C3696D" w:rsidRPr="00A451F4" w:rsidRDefault="00C3696D" w:rsidP="00C3696D">
      <w:pPr>
        <w:widowControl w:val="0"/>
        <w:suppressAutoHyphens/>
        <w:jc w:val="both"/>
        <w:rPr>
          <w:sz w:val="18"/>
          <w:szCs w:val="18"/>
          <w:lang w:eastAsia="ar-SA"/>
        </w:rPr>
      </w:pPr>
      <w:r w:rsidRPr="00A451F4">
        <w:rPr>
          <w:sz w:val="18"/>
          <w:szCs w:val="18"/>
          <w:lang w:eastAsia="ar-SA"/>
        </w:rPr>
        <w:t xml:space="preserve">Рабочее место специалиста Администрации, МФЦ оснащается настенной вывеской или настольной табличкой с указанием фамилии, </w:t>
      </w:r>
      <w:r w:rsidRPr="00A451F4">
        <w:rPr>
          <w:sz w:val="18"/>
          <w:szCs w:val="18"/>
          <w:lang w:eastAsia="ar-SA"/>
        </w:rPr>
        <w:lastRenderedPageBreak/>
        <w:t xml:space="preserve">имени, отчества и должности. Рабочие места оборудуются средствами сигнализации (стационарными «тревожными кнопками» или переносными многофункциональными </w:t>
      </w:r>
      <w:proofErr w:type="spellStart"/>
      <w:r w:rsidRPr="00A451F4">
        <w:rPr>
          <w:sz w:val="18"/>
          <w:szCs w:val="18"/>
          <w:lang w:eastAsia="ar-SA"/>
        </w:rPr>
        <w:t>брелками</w:t>
      </w:r>
      <w:proofErr w:type="spellEnd"/>
      <w:r w:rsidRPr="00A451F4">
        <w:rPr>
          <w:sz w:val="18"/>
          <w:szCs w:val="18"/>
          <w:lang w:eastAsia="ar-SA"/>
        </w:rPr>
        <w:t>-коммуникаторами).</w:t>
      </w:r>
    </w:p>
    <w:p w:rsidR="00C3696D" w:rsidRPr="00A451F4" w:rsidRDefault="00C3696D" w:rsidP="00C3696D">
      <w:pPr>
        <w:widowControl w:val="0"/>
        <w:suppressAutoHyphens/>
        <w:jc w:val="both"/>
        <w:rPr>
          <w:sz w:val="18"/>
          <w:szCs w:val="18"/>
          <w:lang w:eastAsia="ar-SA"/>
        </w:rPr>
      </w:pPr>
      <w:r w:rsidRPr="00A451F4">
        <w:rPr>
          <w:sz w:val="18"/>
          <w:szCs w:val="18"/>
          <w:lang w:eastAsia="ar-SA"/>
        </w:rPr>
        <w:t>Специалисты Администрации, МФЦ обеспечиваются личными нагрудными карточками (</w:t>
      </w:r>
      <w:proofErr w:type="spellStart"/>
      <w:r w:rsidRPr="00A451F4">
        <w:rPr>
          <w:sz w:val="18"/>
          <w:szCs w:val="18"/>
          <w:lang w:eastAsia="ar-SA"/>
        </w:rPr>
        <w:t>бейджами</w:t>
      </w:r>
      <w:proofErr w:type="spellEnd"/>
      <w:r w:rsidRPr="00A451F4">
        <w:rPr>
          <w:sz w:val="18"/>
          <w:szCs w:val="18"/>
          <w:lang w:eastAsia="ar-SA"/>
        </w:rPr>
        <w:t>) с указанием фамилии, имени, отчества и должности.</w:t>
      </w:r>
    </w:p>
    <w:p w:rsidR="00C3696D" w:rsidRPr="00A451F4" w:rsidRDefault="00C3696D" w:rsidP="00C3696D">
      <w:pPr>
        <w:widowControl w:val="0"/>
        <w:suppressAutoHyphens/>
        <w:jc w:val="both"/>
        <w:rPr>
          <w:sz w:val="18"/>
          <w:szCs w:val="18"/>
          <w:lang w:eastAsia="ar-SA"/>
        </w:rPr>
      </w:pPr>
      <w:r w:rsidRPr="00A451F4">
        <w:rPr>
          <w:sz w:val="18"/>
          <w:szCs w:val="18"/>
          <w:lang w:eastAsia="ar-SA"/>
        </w:rPr>
        <w:t>Места предоставления муниципальной услуги оборудуются с учетом стандарта комфортности предоставления муниципальных услуг.</w:t>
      </w:r>
    </w:p>
    <w:p w:rsidR="00C3696D" w:rsidRPr="00A451F4" w:rsidRDefault="00C3696D" w:rsidP="00C3696D">
      <w:pPr>
        <w:widowControl w:val="0"/>
        <w:suppressAutoHyphens/>
        <w:jc w:val="center"/>
        <w:rPr>
          <w:b/>
          <w:sz w:val="18"/>
          <w:szCs w:val="18"/>
          <w:lang w:eastAsia="ar-SA"/>
        </w:rPr>
      </w:pPr>
      <w:r w:rsidRPr="00A451F4">
        <w:rPr>
          <w:b/>
          <w:sz w:val="18"/>
          <w:szCs w:val="18"/>
          <w:lang w:eastAsia="ar-SA"/>
        </w:rPr>
        <w:t>Показатели доступности и качества муниципальной услуги</w:t>
      </w:r>
    </w:p>
    <w:p w:rsidR="00C3696D" w:rsidRPr="00A451F4" w:rsidRDefault="00C3696D" w:rsidP="00C3696D">
      <w:pPr>
        <w:widowControl w:val="0"/>
        <w:suppressAutoHyphens/>
        <w:jc w:val="both"/>
        <w:rPr>
          <w:sz w:val="18"/>
          <w:szCs w:val="18"/>
          <w:lang w:eastAsia="ar-SA"/>
        </w:rPr>
      </w:pPr>
      <w:r w:rsidRPr="00A451F4">
        <w:rPr>
          <w:sz w:val="18"/>
          <w:szCs w:val="18"/>
          <w:lang w:eastAsia="ar-SA"/>
        </w:rPr>
        <w:t>2.25. Показателями доступности предоставления муниципальной услуги являются:</w:t>
      </w:r>
    </w:p>
    <w:p w:rsidR="00C3696D" w:rsidRPr="00A451F4" w:rsidRDefault="00C3696D" w:rsidP="00C3696D">
      <w:pPr>
        <w:widowControl w:val="0"/>
        <w:suppressAutoHyphens/>
        <w:jc w:val="both"/>
        <w:rPr>
          <w:sz w:val="18"/>
          <w:szCs w:val="18"/>
          <w:lang w:eastAsia="ar-SA"/>
        </w:rPr>
      </w:pPr>
      <w:r w:rsidRPr="00A451F4">
        <w:rPr>
          <w:sz w:val="18"/>
          <w:szCs w:val="18"/>
          <w:lang w:eastAsia="ar-SA"/>
        </w:rPr>
        <w:t>- соблюдение стандарта предоставления муниципальной услуги;</w:t>
      </w:r>
    </w:p>
    <w:p w:rsidR="00C3696D" w:rsidRPr="00A451F4" w:rsidRDefault="00C3696D" w:rsidP="00C3696D">
      <w:pPr>
        <w:widowControl w:val="0"/>
        <w:suppressAutoHyphens/>
        <w:jc w:val="both"/>
        <w:rPr>
          <w:sz w:val="18"/>
          <w:szCs w:val="18"/>
          <w:lang w:eastAsia="ar-SA"/>
        </w:rPr>
      </w:pPr>
      <w:r w:rsidRPr="00A451F4">
        <w:rPr>
          <w:sz w:val="18"/>
          <w:szCs w:val="18"/>
          <w:lang w:eastAsia="ar-SA"/>
        </w:rPr>
        <w:t>- возможность получения заявителями информации о ходе предоставления муниципальной услуги, в том числе с использованием информационно-коммуникационных технологий;</w:t>
      </w:r>
    </w:p>
    <w:p w:rsidR="00C3696D" w:rsidRPr="00A451F4" w:rsidRDefault="00C3696D" w:rsidP="00C3696D">
      <w:pPr>
        <w:widowControl w:val="0"/>
        <w:suppressAutoHyphens/>
        <w:jc w:val="both"/>
        <w:rPr>
          <w:sz w:val="18"/>
          <w:szCs w:val="18"/>
          <w:lang w:eastAsia="ar-SA"/>
        </w:rPr>
      </w:pPr>
      <w:r w:rsidRPr="00A451F4">
        <w:rPr>
          <w:sz w:val="18"/>
          <w:szCs w:val="18"/>
          <w:lang w:eastAsia="ar-SA"/>
        </w:rPr>
        <w:t>- размещение информации о порядке предоставления муниципальной услуги в Едином портале, Региональном портале и официальном сайте Администрации;</w:t>
      </w:r>
    </w:p>
    <w:p w:rsidR="00C3696D" w:rsidRPr="00A451F4" w:rsidRDefault="00C3696D" w:rsidP="00C3696D">
      <w:pPr>
        <w:widowControl w:val="0"/>
        <w:suppressAutoHyphens/>
        <w:jc w:val="both"/>
        <w:rPr>
          <w:sz w:val="18"/>
          <w:szCs w:val="18"/>
          <w:lang w:eastAsia="ar-SA"/>
        </w:rPr>
      </w:pPr>
      <w:r w:rsidRPr="00A451F4">
        <w:rPr>
          <w:sz w:val="18"/>
          <w:szCs w:val="18"/>
          <w:lang w:eastAsia="ar-SA"/>
        </w:rPr>
        <w:t>2.26. Показателями качества предоставления муниципальной услуги являются:</w:t>
      </w:r>
    </w:p>
    <w:p w:rsidR="00C3696D" w:rsidRPr="00A451F4" w:rsidRDefault="00C3696D" w:rsidP="00C3696D">
      <w:pPr>
        <w:widowControl w:val="0"/>
        <w:suppressAutoHyphens/>
        <w:jc w:val="both"/>
        <w:rPr>
          <w:sz w:val="18"/>
          <w:szCs w:val="18"/>
          <w:lang w:eastAsia="ar-SA"/>
        </w:rPr>
      </w:pPr>
      <w:r w:rsidRPr="00A451F4">
        <w:rPr>
          <w:sz w:val="18"/>
          <w:szCs w:val="18"/>
          <w:lang w:eastAsia="ar-SA"/>
        </w:rPr>
        <w:t>- соблюдение сроков предоставления муниципальной услуги;</w:t>
      </w:r>
    </w:p>
    <w:p w:rsidR="00C3696D" w:rsidRPr="00A451F4" w:rsidRDefault="00C3696D" w:rsidP="00C3696D">
      <w:pPr>
        <w:widowControl w:val="0"/>
        <w:suppressAutoHyphens/>
        <w:jc w:val="both"/>
        <w:rPr>
          <w:sz w:val="18"/>
          <w:szCs w:val="18"/>
          <w:lang w:eastAsia="ar-SA"/>
        </w:rPr>
      </w:pPr>
      <w:r w:rsidRPr="00A451F4">
        <w:rPr>
          <w:sz w:val="18"/>
          <w:szCs w:val="18"/>
          <w:lang w:eastAsia="ar-SA"/>
        </w:rPr>
        <w:t>- соблюдение установленного времени ожидания в очереди при подаче заявления и при получении результата предоставления муниципальной услуги;</w:t>
      </w:r>
    </w:p>
    <w:p w:rsidR="00C3696D" w:rsidRPr="00A451F4" w:rsidRDefault="00C3696D" w:rsidP="00C3696D">
      <w:pPr>
        <w:widowControl w:val="0"/>
        <w:suppressAutoHyphens/>
        <w:jc w:val="both"/>
        <w:rPr>
          <w:sz w:val="18"/>
          <w:szCs w:val="18"/>
          <w:lang w:eastAsia="ar-SA"/>
        </w:rPr>
      </w:pPr>
      <w:r w:rsidRPr="00A451F4">
        <w:rPr>
          <w:sz w:val="18"/>
          <w:szCs w:val="18"/>
          <w:lang w:eastAsia="ar-SA"/>
        </w:rPr>
        <w:t>- отсутствие обоснованных жалоб заявителей на действия (бездействие) и решения, осуществляемые (принимаемые) в ходе предоставления муниципальной услуги.</w:t>
      </w:r>
    </w:p>
    <w:p w:rsidR="00C3696D" w:rsidRPr="00A451F4" w:rsidRDefault="00C3696D" w:rsidP="00C3696D">
      <w:pPr>
        <w:widowControl w:val="0"/>
        <w:suppressAutoHyphens/>
        <w:jc w:val="both"/>
        <w:rPr>
          <w:sz w:val="18"/>
          <w:szCs w:val="18"/>
          <w:lang w:eastAsia="ar-SA"/>
        </w:rPr>
      </w:pPr>
      <w:r w:rsidRPr="00A451F4">
        <w:rPr>
          <w:sz w:val="18"/>
          <w:szCs w:val="18"/>
          <w:lang w:eastAsia="ar-SA"/>
        </w:rPr>
        <w:t>2.27. В процессе предоставления муниципальной услуги заявитель взаимодействует с муниципальными служащими Администрации:</w:t>
      </w:r>
    </w:p>
    <w:p w:rsidR="00C3696D" w:rsidRPr="00A451F4" w:rsidRDefault="00C3696D" w:rsidP="00C3696D">
      <w:pPr>
        <w:widowControl w:val="0"/>
        <w:suppressAutoHyphens/>
        <w:jc w:val="both"/>
        <w:rPr>
          <w:sz w:val="18"/>
          <w:szCs w:val="18"/>
          <w:lang w:eastAsia="ar-SA"/>
        </w:rPr>
      </w:pPr>
      <w:r w:rsidRPr="00A451F4">
        <w:rPr>
          <w:sz w:val="18"/>
          <w:szCs w:val="18"/>
          <w:lang w:eastAsia="ar-SA"/>
        </w:rPr>
        <w:t>- при подаче документов для получения муниципальной услуги;</w:t>
      </w:r>
    </w:p>
    <w:p w:rsidR="00C3696D" w:rsidRPr="00A451F4" w:rsidRDefault="00C3696D" w:rsidP="00C3696D">
      <w:pPr>
        <w:widowControl w:val="0"/>
        <w:suppressAutoHyphens/>
        <w:jc w:val="both"/>
        <w:rPr>
          <w:sz w:val="18"/>
          <w:szCs w:val="18"/>
          <w:lang w:eastAsia="ar-SA"/>
        </w:rPr>
      </w:pPr>
      <w:r w:rsidRPr="00A451F4">
        <w:rPr>
          <w:sz w:val="18"/>
          <w:szCs w:val="18"/>
          <w:lang w:eastAsia="ar-SA"/>
        </w:rPr>
        <w:t>- при получении результата оказания муниципальной услуги.</w:t>
      </w:r>
    </w:p>
    <w:p w:rsidR="00C3696D" w:rsidRPr="00A451F4" w:rsidRDefault="00C3696D" w:rsidP="00C3696D">
      <w:pPr>
        <w:widowControl w:val="0"/>
        <w:suppressAutoHyphens/>
        <w:jc w:val="center"/>
        <w:rPr>
          <w:b/>
          <w:sz w:val="18"/>
          <w:szCs w:val="18"/>
          <w:lang w:eastAsia="ar-SA"/>
        </w:rPr>
      </w:pPr>
      <w:r w:rsidRPr="00A451F4">
        <w:rPr>
          <w:b/>
          <w:sz w:val="18"/>
          <w:szCs w:val="18"/>
          <w:lang w:eastAsia="ar-SA"/>
        </w:rPr>
        <w:t>Особенности предоставления муниципальной услуги в МФЦ и особенности предоставления муниципальной услуги в электронной форме</w:t>
      </w:r>
    </w:p>
    <w:p w:rsidR="00C3696D" w:rsidRPr="00A451F4" w:rsidRDefault="00C3696D" w:rsidP="00C3696D">
      <w:pPr>
        <w:widowControl w:val="0"/>
        <w:suppressAutoHyphens/>
        <w:jc w:val="both"/>
        <w:rPr>
          <w:sz w:val="18"/>
          <w:szCs w:val="18"/>
          <w:lang w:eastAsia="ar-SA"/>
        </w:rPr>
      </w:pPr>
      <w:r w:rsidRPr="00A451F4">
        <w:rPr>
          <w:sz w:val="18"/>
          <w:szCs w:val="18"/>
          <w:lang w:eastAsia="ar-SA"/>
        </w:rPr>
        <w:t>2.28. Предоставление муниципальной услуги осуществляется на базе МФЦ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При обращении заявителя в МФЦ взаимодействие с Администрацией осуществляется без участия заявителя в порядке и сроки, установленные нормативными правовыми актами и соглашением о взаимодействии.</w:t>
      </w:r>
    </w:p>
    <w:p w:rsidR="00C3696D" w:rsidRPr="00A451F4" w:rsidRDefault="00C3696D" w:rsidP="00C3696D">
      <w:pPr>
        <w:widowControl w:val="0"/>
        <w:suppressAutoHyphens/>
        <w:jc w:val="both"/>
        <w:rPr>
          <w:sz w:val="18"/>
          <w:szCs w:val="18"/>
          <w:lang w:eastAsia="ar-SA"/>
        </w:rPr>
      </w:pPr>
      <w:r w:rsidRPr="00A451F4">
        <w:rPr>
          <w:sz w:val="18"/>
          <w:szCs w:val="18"/>
          <w:lang w:eastAsia="ar-SA"/>
        </w:rPr>
        <w:t>2.29. Предоставление муниципальной услуги может осуществляться в электронной форме. Заявление в форме электронного документа представляется в Администрацию по выбору заявителя:</w:t>
      </w:r>
    </w:p>
    <w:p w:rsidR="00C3696D" w:rsidRPr="00A451F4" w:rsidRDefault="00C3696D" w:rsidP="00C3696D">
      <w:pPr>
        <w:widowControl w:val="0"/>
        <w:suppressAutoHyphens/>
        <w:jc w:val="both"/>
        <w:rPr>
          <w:sz w:val="18"/>
          <w:szCs w:val="18"/>
          <w:lang w:eastAsia="ar-SA"/>
        </w:rPr>
      </w:pPr>
      <w:r w:rsidRPr="00A451F4">
        <w:rPr>
          <w:sz w:val="18"/>
          <w:szCs w:val="18"/>
          <w:lang w:eastAsia="ar-SA"/>
        </w:rPr>
        <w:t>- путем заполнения формы запроса через личный кабинет в Едином портале и (или) Региональном портале;</w:t>
      </w:r>
    </w:p>
    <w:p w:rsidR="00C3696D" w:rsidRPr="00A451F4" w:rsidRDefault="00C3696D" w:rsidP="00C3696D">
      <w:pPr>
        <w:widowControl w:val="0"/>
        <w:suppressAutoHyphens/>
        <w:jc w:val="both"/>
        <w:rPr>
          <w:sz w:val="18"/>
          <w:szCs w:val="18"/>
          <w:lang w:eastAsia="ar-SA"/>
        </w:rPr>
      </w:pPr>
      <w:r w:rsidRPr="00A451F4">
        <w:rPr>
          <w:sz w:val="18"/>
          <w:szCs w:val="18"/>
          <w:lang w:eastAsia="ar-SA"/>
        </w:rPr>
        <w:t>- путем направления электронного документа в Администрацию на официальную электронную почту.</w:t>
      </w:r>
    </w:p>
    <w:p w:rsidR="00C3696D" w:rsidRPr="00A451F4" w:rsidRDefault="00C3696D" w:rsidP="00C3696D">
      <w:pPr>
        <w:widowControl w:val="0"/>
        <w:suppressAutoHyphens/>
        <w:jc w:val="both"/>
        <w:rPr>
          <w:sz w:val="18"/>
          <w:szCs w:val="18"/>
          <w:lang w:eastAsia="ar-SA"/>
        </w:rPr>
      </w:pPr>
      <w:r w:rsidRPr="00A451F4">
        <w:rPr>
          <w:sz w:val="18"/>
          <w:szCs w:val="18"/>
          <w:lang w:eastAsia="ar-SA"/>
        </w:rPr>
        <w:t>2.30. В заявлении указывается один из следующих способов предоставления результатов рассмотрения заявления Администрацией:</w:t>
      </w:r>
    </w:p>
    <w:p w:rsidR="00C3696D" w:rsidRPr="00A451F4" w:rsidRDefault="00C3696D" w:rsidP="00C3696D">
      <w:pPr>
        <w:widowControl w:val="0"/>
        <w:suppressAutoHyphens/>
        <w:jc w:val="both"/>
        <w:rPr>
          <w:sz w:val="18"/>
          <w:szCs w:val="18"/>
          <w:lang w:eastAsia="ar-SA"/>
        </w:rPr>
      </w:pPr>
      <w:r w:rsidRPr="00A451F4">
        <w:rPr>
          <w:sz w:val="18"/>
          <w:szCs w:val="18"/>
          <w:lang w:eastAsia="ar-SA"/>
        </w:rPr>
        <w:t>- в виде бумажного документа, который заявитель получает непосредственно при личном обращении;</w:t>
      </w:r>
    </w:p>
    <w:p w:rsidR="00C3696D" w:rsidRPr="00A451F4" w:rsidRDefault="00C3696D" w:rsidP="00C3696D">
      <w:pPr>
        <w:widowControl w:val="0"/>
        <w:suppressAutoHyphens/>
        <w:jc w:val="both"/>
        <w:rPr>
          <w:sz w:val="18"/>
          <w:szCs w:val="18"/>
          <w:lang w:eastAsia="ar-SA"/>
        </w:rPr>
      </w:pPr>
      <w:r w:rsidRPr="00A451F4">
        <w:rPr>
          <w:sz w:val="18"/>
          <w:szCs w:val="18"/>
          <w:lang w:eastAsia="ar-SA"/>
        </w:rPr>
        <w:t>- в виде бумажного документа, который направляется Администрацией заявителю посредством почтового отправления;</w:t>
      </w:r>
    </w:p>
    <w:p w:rsidR="00C3696D" w:rsidRPr="00A451F4" w:rsidRDefault="00C3696D" w:rsidP="00C3696D">
      <w:pPr>
        <w:widowControl w:val="0"/>
        <w:suppressAutoHyphens/>
        <w:jc w:val="both"/>
        <w:rPr>
          <w:sz w:val="18"/>
          <w:szCs w:val="18"/>
          <w:lang w:eastAsia="ar-SA"/>
        </w:rPr>
      </w:pPr>
      <w:r w:rsidRPr="00A451F4">
        <w:rPr>
          <w:sz w:val="18"/>
          <w:szCs w:val="18"/>
          <w:lang w:eastAsia="ar-SA"/>
        </w:rPr>
        <w:t>- в виде электронного документа, размещенного на официальном сайте Администрации, ссылка на который направляется Администрацией заявителю посредством электронной почты;</w:t>
      </w:r>
    </w:p>
    <w:p w:rsidR="00C3696D" w:rsidRPr="00A451F4" w:rsidRDefault="00C3696D" w:rsidP="00C3696D">
      <w:pPr>
        <w:widowControl w:val="0"/>
        <w:suppressAutoHyphens/>
        <w:jc w:val="both"/>
        <w:rPr>
          <w:sz w:val="18"/>
          <w:szCs w:val="18"/>
          <w:lang w:eastAsia="ar-SA"/>
        </w:rPr>
      </w:pPr>
      <w:r w:rsidRPr="00A451F4">
        <w:rPr>
          <w:sz w:val="18"/>
          <w:szCs w:val="18"/>
          <w:lang w:eastAsia="ar-SA"/>
        </w:rPr>
        <w:t>- в виде электронного документа, который направляется Администрацией заявителю посредством электронной почты.</w:t>
      </w:r>
    </w:p>
    <w:p w:rsidR="00C3696D" w:rsidRPr="00A451F4" w:rsidRDefault="00C3696D" w:rsidP="00C3696D">
      <w:pPr>
        <w:widowControl w:val="0"/>
        <w:suppressAutoHyphens/>
        <w:jc w:val="both"/>
        <w:rPr>
          <w:sz w:val="18"/>
          <w:szCs w:val="18"/>
          <w:lang w:eastAsia="ar-SA"/>
        </w:rPr>
      </w:pPr>
      <w:r w:rsidRPr="00A451F4">
        <w:rPr>
          <w:sz w:val="18"/>
          <w:szCs w:val="18"/>
          <w:lang w:eastAsia="ar-SA"/>
        </w:rPr>
        <w:t>2.31. Заявление в форме электронного документа подписывается по выбору заявителя (если заявителем является физическое лицо):</w:t>
      </w:r>
    </w:p>
    <w:p w:rsidR="00C3696D" w:rsidRPr="00A451F4" w:rsidRDefault="00C3696D" w:rsidP="00C3696D">
      <w:pPr>
        <w:widowControl w:val="0"/>
        <w:suppressAutoHyphens/>
        <w:jc w:val="both"/>
        <w:rPr>
          <w:sz w:val="18"/>
          <w:szCs w:val="18"/>
          <w:lang w:eastAsia="ar-SA"/>
        </w:rPr>
      </w:pPr>
      <w:r w:rsidRPr="00A451F4">
        <w:rPr>
          <w:sz w:val="18"/>
          <w:szCs w:val="18"/>
          <w:lang w:eastAsia="ar-SA"/>
        </w:rPr>
        <w:t>- электронной подписью заявителя;</w:t>
      </w:r>
    </w:p>
    <w:p w:rsidR="00C3696D" w:rsidRPr="00A451F4" w:rsidRDefault="00C3696D" w:rsidP="00C3696D">
      <w:pPr>
        <w:widowControl w:val="0"/>
        <w:suppressAutoHyphens/>
        <w:jc w:val="both"/>
        <w:rPr>
          <w:sz w:val="18"/>
          <w:szCs w:val="18"/>
          <w:lang w:eastAsia="ar-SA"/>
        </w:rPr>
      </w:pPr>
      <w:r w:rsidRPr="00A451F4">
        <w:rPr>
          <w:sz w:val="18"/>
          <w:szCs w:val="18"/>
          <w:lang w:eastAsia="ar-SA"/>
        </w:rPr>
        <w:t>- усиленной квалифицированной электронной подписью заявителя.</w:t>
      </w:r>
    </w:p>
    <w:p w:rsidR="00C3696D" w:rsidRPr="00A451F4" w:rsidRDefault="00C3696D" w:rsidP="00C3696D">
      <w:pPr>
        <w:widowControl w:val="0"/>
        <w:suppressAutoHyphens/>
        <w:jc w:val="both"/>
        <w:rPr>
          <w:sz w:val="18"/>
          <w:szCs w:val="18"/>
          <w:lang w:eastAsia="ar-SA"/>
        </w:rPr>
      </w:pPr>
      <w:r w:rsidRPr="00A451F4">
        <w:rPr>
          <w:sz w:val="18"/>
          <w:szCs w:val="18"/>
          <w:lang w:eastAsia="ar-SA"/>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C3696D" w:rsidRPr="00A451F4" w:rsidRDefault="00C3696D" w:rsidP="00C3696D">
      <w:pPr>
        <w:widowControl w:val="0"/>
        <w:suppressAutoHyphens/>
        <w:jc w:val="both"/>
        <w:rPr>
          <w:sz w:val="18"/>
          <w:szCs w:val="18"/>
          <w:lang w:eastAsia="ar-SA"/>
        </w:rPr>
      </w:pPr>
      <w:r w:rsidRPr="00A451F4">
        <w:rPr>
          <w:sz w:val="18"/>
          <w:szCs w:val="18"/>
          <w:lang w:eastAsia="ar-SA"/>
        </w:rPr>
        <w:t>- лица, действующего от имени юридического лица без доверенности;</w:t>
      </w:r>
    </w:p>
    <w:p w:rsidR="00C3696D" w:rsidRPr="00A451F4" w:rsidRDefault="00C3696D" w:rsidP="00C3696D">
      <w:pPr>
        <w:widowControl w:val="0"/>
        <w:suppressAutoHyphens/>
        <w:jc w:val="both"/>
        <w:rPr>
          <w:sz w:val="18"/>
          <w:szCs w:val="18"/>
          <w:lang w:eastAsia="ar-SA"/>
        </w:rPr>
      </w:pPr>
      <w:r w:rsidRPr="00A451F4">
        <w:rPr>
          <w:sz w:val="18"/>
          <w:szCs w:val="18"/>
          <w:lang w:eastAsia="ar-SA"/>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C3696D" w:rsidRPr="00A451F4" w:rsidRDefault="00C3696D" w:rsidP="00C3696D">
      <w:pPr>
        <w:widowControl w:val="0"/>
        <w:suppressAutoHyphens/>
        <w:jc w:val="both"/>
        <w:rPr>
          <w:sz w:val="18"/>
          <w:szCs w:val="18"/>
          <w:lang w:eastAsia="ar-SA"/>
        </w:rPr>
      </w:pPr>
      <w:r w:rsidRPr="00A451F4">
        <w:rPr>
          <w:sz w:val="18"/>
          <w:szCs w:val="18"/>
          <w:lang w:eastAsia="ar-SA"/>
        </w:rPr>
        <w:t>2.32.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 Представление указанного в настоящем пункте документа не требуется в случае представления заявления посредством отправки через личный кабинет в Едином портале или в Региональном портале, а также, если заявление подписано усиленной квалифицированной электронной подписью.</w:t>
      </w:r>
    </w:p>
    <w:p w:rsidR="00C3696D" w:rsidRPr="00A451F4" w:rsidRDefault="00C3696D" w:rsidP="00C3696D">
      <w:pPr>
        <w:widowControl w:val="0"/>
        <w:suppressAutoHyphens/>
        <w:jc w:val="both"/>
        <w:rPr>
          <w:sz w:val="18"/>
          <w:szCs w:val="18"/>
          <w:lang w:eastAsia="ar-SA"/>
        </w:rPr>
      </w:pPr>
      <w:r w:rsidRPr="00A451F4">
        <w:rPr>
          <w:sz w:val="18"/>
          <w:szCs w:val="18"/>
          <w:lang w:eastAsia="ar-SA"/>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C3696D" w:rsidRPr="00A451F4" w:rsidRDefault="00C3696D" w:rsidP="00C3696D">
      <w:pPr>
        <w:widowControl w:val="0"/>
        <w:suppressAutoHyphens/>
        <w:jc w:val="both"/>
        <w:rPr>
          <w:sz w:val="18"/>
          <w:szCs w:val="18"/>
          <w:lang w:eastAsia="ar-SA"/>
        </w:rPr>
      </w:pPr>
      <w:r w:rsidRPr="00A451F4">
        <w:rPr>
          <w:sz w:val="18"/>
          <w:szCs w:val="18"/>
          <w:lang w:eastAsia="ar-SA"/>
        </w:rPr>
        <w:t>2.33. Получение заявления в электронном виде и прилагаемых к нему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Администрацией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C3696D" w:rsidRPr="00A451F4" w:rsidRDefault="00C3696D" w:rsidP="00C3696D">
      <w:pPr>
        <w:widowControl w:val="0"/>
        <w:suppressAutoHyphens/>
        <w:jc w:val="both"/>
        <w:rPr>
          <w:sz w:val="18"/>
          <w:szCs w:val="18"/>
          <w:lang w:eastAsia="ar-SA"/>
        </w:rPr>
      </w:pPr>
      <w:r w:rsidRPr="00A451F4">
        <w:rPr>
          <w:sz w:val="18"/>
          <w:szCs w:val="18"/>
          <w:lang w:eastAsia="ar-SA"/>
        </w:rPr>
        <w:t>2.34. Заявление, представленное с нарушением указанного порядка, не рассматривается Администрацией.</w:t>
      </w:r>
    </w:p>
    <w:p w:rsidR="00C3696D" w:rsidRPr="00A451F4" w:rsidRDefault="00C3696D" w:rsidP="00C3696D">
      <w:pPr>
        <w:widowControl w:val="0"/>
        <w:suppressAutoHyphens/>
        <w:jc w:val="both"/>
        <w:rPr>
          <w:sz w:val="18"/>
          <w:szCs w:val="18"/>
          <w:lang w:eastAsia="ar-SA"/>
        </w:rPr>
      </w:pPr>
      <w:r w:rsidRPr="00A451F4">
        <w:rPr>
          <w:sz w:val="18"/>
          <w:szCs w:val="18"/>
          <w:lang w:eastAsia="ar-SA"/>
        </w:rPr>
        <w:t>Не позднее 5 рабочих дней со дня представления такого заявления Администрация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C3696D" w:rsidRPr="00A451F4" w:rsidRDefault="00C3696D" w:rsidP="00C3696D">
      <w:pPr>
        <w:widowControl w:val="0"/>
        <w:suppressAutoHyphens/>
        <w:jc w:val="both"/>
        <w:rPr>
          <w:sz w:val="18"/>
          <w:szCs w:val="18"/>
          <w:lang w:eastAsia="ar-SA"/>
        </w:rPr>
      </w:pPr>
      <w:r w:rsidRPr="00A451F4">
        <w:rPr>
          <w:sz w:val="18"/>
          <w:szCs w:val="18"/>
          <w:lang w:eastAsia="ar-SA"/>
        </w:rPr>
        <w:t>Примерная форма заявления в электронной форме размещается Администрацией на официальном сайте Администрации с возможностью бесплатного копирования.</w:t>
      </w:r>
    </w:p>
    <w:p w:rsidR="00C3696D" w:rsidRPr="00A451F4" w:rsidRDefault="00C3696D" w:rsidP="00C3696D">
      <w:pPr>
        <w:widowControl w:val="0"/>
        <w:suppressAutoHyphens/>
        <w:jc w:val="both"/>
        <w:rPr>
          <w:sz w:val="18"/>
          <w:szCs w:val="18"/>
          <w:lang w:eastAsia="ar-SA"/>
        </w:rPr>
      </w:pPr>
      <w:r w:rsidRPr="00A451F4">
        <w:rPr>
          <w:sz w:val="18"/>
          <w:szCs w:val="18"/>
          <w:lang w:eastAsia="ar-SA"/>
        </w:rPr>
        <w:t>2.35. Заявления и прилагаемые к ним документы предоставляются в Администрацию в форме электронных документов путем заполнения формы запроса, размещенной на официальном сайте Администрации, посредством отправки через Единый портал или Региональный портал, направляются в виде файлов в формате XML, созданных с использованием XML-схем и обеспечивающих считывание и контроль представленных данных.</w:t>
      </w:r>
    </w:p>
    <w:p w:rsidR="00C3696D" w:rsidRPr="00A451F4" w:rsidRDefault="00C3696D" w:rsidP="00C3696D">
      <w:pPr>
        <w:widowControl w:val="0"/>
        <w:suppressAutoHyphens/>
        <w:jc w:val="both"/>
        <w:rPr>
          <w:sz w:val="18"/>
          <w:szCs w:val="18"/>
          <w:lang w:eastAsia="ar-SA"/>
        </w:rPr>
      </w:pPr>
      <w:r w:rsidRPr="00A451F4">
        <w:rPr>
          <w:sz w:val="18"/>
          <w:szCs w:val="18"/>
          <w:lang w:eastAsia="ar-SA"/>
        </w:rPr>
        <w:t xml:space="preserve">Заявления представляются в Администрацию в виде файлов в формате </w:t>
      </w:r>
      <w:proofErr w:type="spellStart"/>
      <w:r w:rsidRPr="00A451F4">
        <w:rPr>
          <w:sz w:val="18"/>
          <w:szCs w:val="18"/>
          <w:lang w:eastAsia="ar-SA"/>
        </w:rPr>
        <w:t>doc</w:t>
      </w:r>
      <w:proofErr w:type="spellEnd"/>
      <w:r w:rsidRPr="00A451F4">
        <w:rPr>
          <w:sz w:val="18"/>
          <w:szCs w:val="18"/>
          <w:lang w:eastAsia="ar-SA"/>
        </w:rPr>
        <w:t xml:space="preserve">, </w:t>
      </w:r>
      <w:proofErr w:type="spellStart"/>
      <w:r w:rsidRPr="00A451F4">
        <w:rPr>
          <w:sz w:val="18"/>
          <w:szCs w:val="18"/>
          <w:lang w:eastAsia="ar-SA"/>
        </w:rPr>
        <w:t>docx</w:t>
      </w:r>
      <w:proofErr w:type="spellEnd"/>
      <w:r w:rsidRPr="00A451F4">
        <w:rPr>
          <w:sz w:val="18"/>
          <w:szCs w:val="18"/>
          <w:lang w:eastAsia="ar-SA"/>
        </w:rPr>
        <w:t xml:space="preserve">, </w:t>
      </w:r>
      <w:proofErr w:type="spellStart"/>
      <w:r w:rsidRPr="00A451F4">
        <w:rPr>
          <w:sz w:val="18"/>
          <w:szCs w:val="18"/>
          <w:lang w:eastAsia="ar-SA"/>
        </w:rPr>
        <w:t>txt</w:t>
      </w:r>
      <w:proofErr w:type="spellEnd"/>
      <w:r w:rsidRPr="00A451F4">
        <w:rPr>
          <w:sz w:val="18"/>
          <w:szCs w:val="18"/>
          <w:lang w:eastAsia="ar-SA"/>
        </w:rPr>
        <w:t xml:space="preserve">, </w:t>
      </w:r>
      <w:proofErr w:type="spellStart"/>
      <w:r w:rsidRPr="00A451F4">
        <w:rPr>
          <w:sz w:val="18"/>
          <w:szCs w:val="18"/>
          <w:lang w:eastAsia="ar-SA"/>
        </w:rPr>
        <w:t>xls</w:t>
      </w:r>
      <w:proofErr w:type="spellEnd"/>
      <w:r w:rsidRPr="00A451F4">
        <w:rPr>
          <w:sz w:val="18"/>
          <w:szCs w:val="18"/>
          <w:lang w:eastAsia="ar-SA"/>
        </w:rPr>
        <w:t xml:space="preserve">, </w:t>
      </w:r>
      <w:proofErr w:type="spellStart"/>
      <w:r w:rsidRPr="00A451F4">
        <w:rPr>
          <w:sz w:val="18"/>
          <w:szCs w:val="18"/>
          <w:lang w:eastAsia="ar-SA"/>
        </w:rPr>
        <w:t>xlsx</w:t>
      </w:r>
      <w:proofErr w:type="spellEnd"/>
      <w:r w:rsidRPr="00A451F4">
        <w:rPr>
          <w:sz w:val="18"/>
          <w:szCs w:val="18"/>
          <w:lang w:eastAsia="ar-SA"/>
        </w:rPr>
        <w:t xml:space="preserve">, </w:t>
      </w:r>
      <w:proofErr w:type="spellStart"/>
      <w:r w:rsidRPr="00A451F4">
        <w:rPr>
          <w:sz w:val="18"/>
          <w:szCs w:val="18"/>
          <w:lang w:eastAsia="ar-SA"/>
        </w:rPr>
        <w:t>rtf</w:t>
      </w:r>
      <w:proofErr w:type="spellEnd"/>
      <w:r w:rsidRPr="00A451F4">
        <w:rPr>
          <w:sz w:val="18"/>
          <w:szCs w:val="18"/>
          <w:lang w:eastAsia="ar-SA"/>
        </w:rPr>
        <w:t>, если указанные заявления предоставляются в форме электронного документа посредством электронной почты.</w:t>
      </w:r>
    </w:p>
    <w:p w:rsidR="00C3696D" w:rsidRPr="00A451F4" w:rsidRDefault="00C3696D" w:rsidP="00C3696D">
      <w:pPr>
        <w:widowControl w:val="0"/>
        <w:suppressAutoHyphens/>
        <w:jc w:val="both"/>
        <w:rPr>
          <w:sz w:val="18"/>
          <w:szCs w:val="18"/>
          <w:lang w:eastAsia="ar-SA"/>
        </w:rPr>
      </w:pPr>
      <w:r w:rsidRPr="00A451F4">
        <w:rPr>
          <w:sz w:val="18"/>
          <w:szCs w:val="18"/>
          <w:lang w:eastAsia="ar-SA"/>
        </w:rPr>
        <w:lastRenderedPageBreak/>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C3696D" w:rsidRPr="00A451F4" w:rsidRDefault="00C3696D" w:rsidP="00C3696D">
      <w:pPr>
        <w:widowControl w:val="0"/>
        <w:suppressAutoHyphens/>
        <w:jc w:val="both"/>
        <w:rPr>
          <w:sz w:val="18"/>
          <w:szCs w:val="18"/>
          <w:lang w:eastAsia="ar-SA"/>
        </w:rPr>
      </w:pPr>
      <w:r w:rsidRPr="00A451F4">
        <w:rPr>
          <w:sz w:val="18"/>
          <w:szCs w:val="18"/>
          <w:lang w:eastAsia="ar-SA"/>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C3696D" w:rsidRPr="00A451F4" w:rsidRDefault="00C3696D" w:rsidP="00C3696D">
      <w:pPr>
        <w:widowControl w:val="0"/>
        <w:suppressAutoHyphens/>
        <w:jc w:val="both"/>
        <w:rPr>
          <w:sz w:val="18"/>
          <w:szCs w:val="18"/>
          <w:lang w:eastAsia="ar-SA"/>
        </w:rPr>
      </w:pPr>
      <w:r w:rsidRPr="00A451F4">
        <w:rPr>
          <w:sz w:val="18"/>
          <w:szCs w:val="18"/>
          <w:lang w:eastAsia="ar-SA"/>
        </w:rPr>
        <w:t>2.36. Документы, которые предоставляются Администрацией по результатам рассмотрения заявления в электронной форме, должны быть доступны для просмотра в виде, пригодном для восприятия заявителем, с использованием электронных вычислительных машин, в том числе без использования сети «Интернет».</w:t>
      </w:r>
    </w:p>
    <w:p w:rsidR="00C3696D" w:rsidRPr="00A451F4" w:rsidRDefault="00C3696D" w:rsidP="00C3696D">
      <w:pPr>
        <w:widowControl w:val="0"/>
        <w:suppressAutoHyphens/>
        <w:jc w:val="both"/>
        <w:rPr>
          <w:sz w:val="18"/>
          <w:szCs w:val="18"/>
          <w:lang w:eastAsia="ar-SA"/>
        </w:rPr>
      </w:pPr>
      <w:r w:rsidRPr="00A451F4">
        <w:rPr>
          <w:sz w:val="18"/>
          <w:szCs w:val="18"/>
          <w:lang w:eastAsia="ar-SA"/>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C3696D" w:rsidRPr="00A451F4" w:rsidRDefault="00C3696D" w:rsidP="00C3696D">
      <w:pPr>
        <w:widowControl w:val="0"/>
        <w:suppressAutoHyphens/>
        <w:jc w:val="both"/>
        <w:rPr>
          <w:sz w:val="18"/>
          <w:szCs w:val="18"/>
          <w:lang w:eastAsia="ar-SA"/>
        </w:rPr>
      </w:pPr>
      <w:r w:rsidRPr="00A451F4">
        <w:rPr>
          <w:sz w:val="18"/>
          <w:szCs w:val="18"/>
          <w:lang w:eastAsia="ar-SA"/>
        </w:rPr>
        <w:t>2.37. При предоставлении муниципальной услуги в электронной форме посредством Регионального портала заявителю обеспечивается:</w:t>
      </w:r>
    </w:p>
    <w:p w:rsidR="00C3696D" w:rsidRPr="00A451F4" w:rsidRDefault="00C3696D" w:rsidP="00C3696D">
      <w:pPr>
        <w:widowControl w:val="0"/>
        <w:suppressAutoHyphens/>
        <w:jc w:val="both"/>
        <w:rPr>
          <w:sz w:val="18"/>
          <w:szCs w:val="18"/>
          <w:lang w:eastAsia="ar-SA"/>
        </w:rPr>
      </w:pPr>
      <w:r w:rsidRPr="00A451F4">
        <w:rPr>
          <w:sz w:val="18"/>
          <w:szCs w:val="18"/>
          <w:lang w:eastAsia="ar-SA"/>
        </w:rPr>
        <w:t>а) получение информации о порядке и сроках предоставления услуги;</w:t>
      </w:r>
    </w:p>
    <w:p w:rsidR="00C3696D" w:rsidRPr="00A451F4" w:rsidRDefault="00C3696D" w:rsidP="00C3696D">
      <w:pPr>
        <w:widowControl w:val="0"/>
        <w:suppressAutoHyphens/>
        <w:jc w:val="both"/>
        <w:rPr>
          <w:sz w:val="18"/>
          <w:szCs w:val="18"/>
          <w:lang w:eastAsia="ar-SA"/>
        </w:rPr>
      </w:pPr>
      <w:r w:rsidRPr="00A451F4">
        <w:rPr>
          <w:sz w:val="18"/>
          <w:szCs w:val="18"/>
          <w:lang w:eastAsia="ar-SA"/>
        </w:rPr>
        <w:t>б) формирование заявления о предоставлении муниципальной услуги;</w:t>
      </w:r>
    </w:p>
    <w:p w:rsidR="00C3696D" w:rsidRPr="00A451F4" w:rsidRDefault="00C3696D" w:rsidP="00C3696D">
      <w:pPr>
        <w:widowControl w:val="0"/>
        <w:suppressAutoHyphens/>
        <w:jc w:val="both"/>
        <w:rPr>
          <w:sz w:val="18"/>
          <w:szCs w:val="18"/>
          <w:lang w:eastAsia="ar-SA"/>
        </w:rPr>
      </w:pPr>
      <w:r w:rsidRPr="00A451F4">
        <w:rPr>
          <w:sz w:val="18"/>
          <w:szCs w:val="18"/>
          <w:lang w:eastAsia="ar-SA"/>
        </w:rPr>
        <w:t>в) прием и регистрация заявления и иных документов, необходимых для предоставления услуги;</w:t>
      </w:r>
    </w:p>
    <w:p w:rsidR="00C3696D" w:rsidRPr="00A451F4" w:rsidRDefault="00C3696D" w:rsidP="00C3696D">
      <w:pPr>
        <w:widowControl w:val="0"/>
        <w:suppressAutoHyphens/>
        <w:jc w:val="both"/>
        <w:rPr>
          <w:sz w:val="18"/>
          <w:szCs w:val="18"/>
          <w:lang w:eastAsia="ar-SA"/>
        </w:rPr>
      </w:pPr>
      <w:r w:rsidRPr="00A451F4">
        <w:rPr>
          <w:sz w:val="18"/>
          <w:szCs w:val="18"/>
          <w:lang w:eastAsia="ar-SA"/>
        </w:rPr>
        <w:t>г) получение сведений о ходе выполнения заявления о предоставлении муниципальной услуги;</w:t>
      </w:r>
    </w:p>
    <w:p w:rsidR="00C3696D" w:rsidRPr="00A451F4" w:rsidRDefault="00C3696D" w:rsidP="00C3696D">
      <w:pPr>
        <w:widowControl w:val="0"/>
        <w:suppressAutoHyphens/>
        <w:jc w:val="both"/>
        <w:rPr>
          <w:sz w:val="18"/>
          <w:szCs w:val="18"/>
          <w:lang w:eastAsia="ar-SA"/>
        </w:rPr>
      </w:pPr>
      <w:r w:rsidRPr="00A451F4">
        <w:rPr>
          <w:sz w:val="18"/>
          <w:szCs w:val="18"/>
          <w:lang w:eastAsia="ar-SA"/>
        </w:rPr>
        <w:t>д) досудебное (внесудебное) обжалование решений и действий (бездействия) Администрации, должностного лица или муниципального служащего Администрации.</w:t>
      </w:r>
    </w:p>
    <w:p w:rsidR="00C3696D" w:rsidRPr="00A451F4" w:rsidRDefault="00C3696D" w:rsidP="00C3696D">
      <w:pPr>
        <w:widowControl w:val="0"/>
        <w:suppressAutoHyphens/>
        <w:jc w:val="both"/>
        <w:rPr>
          <w:sz w:val="18"/>
          <w:szCs w:val="18"/>
          <w:lang w:eastAsia="ar-SA"/>
        </w:rPr>
      </w:pPr>
      <w:r w:rsidRPr="00A451F4">
        <w:rPr>
          <w:sz w:val="18"/>
          <w:szCs w:val="18"/>
          <w:lang w:eastAsia="ar-SA"/>
        </w:rPr>
        <w:t>2.38. Заявитель имеет возможность получения информации о ходе выполнения заявления (предоставления муниципальной услуги). Информация о ходе предоставления муниципальной услуги направляется заявителю Администрацией в срок, не превышающий 1 рабочего дня после завершения выполнения соответствующего действия, на адрес электронной почты или с использованием средств Единого портала и Регионального портала, официального сайта по выбору заявителя.</w:t>
      </w:r>
    </w:p>
    <w:p w:rsidR="00C3696D" w:rsidRPr="00A451F4" w:rsidRDefault="00C3696D" w:rsidP="00C3696D">
      <w:pPr>
        <w:widowControl w:val="0"/>
        <w:suppressAutoHyphens/>
        <w:jc w:val="center"/>
        <w:rPr>
          <w:b/>
          <w:sz w:val="18"/>
          <w:szCs w:val="18"/>
          <w:lang w:eastAsia="ar-SA"/>
        </w:rPr>
      </w:pPr>
      <w:r w:rsidRPr="00A451F4">
        <w:rPr>
          <w:b/>
          <w:sz w:val="18"/>
          <w:szCs w:val="18"/>
          <w:lang w:eastAsia="ar-SA"/>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C3696D" w:rsidRPr="00A451F4" w:rsidRDefault="00C3696D" w:rsidP="00C3696D">
      <w:pPr>
        <w:widowControl w:val="0"/>
        <w:suppressAutoHyphens/>
        <w:jc w:val="both"/>
        <w:rPr>
          <w:sz w:val="18"/>
          <w:szCs w:val="18"/>
          <w:lang w:eastAsia="ar-SA"/>
        </w:rPr>
      </w:pPr>
      <w:bookmarkStart w:id="56" w:name="P322"/>
      <w:bookmarkEnd w:id="56"/>
      <w:r w:rsidRPr="00A451F4">
        <w:rPr>
          <w:sz w:val="18"/>
          <w:szCs w:val="18"/>
          <w:lang w:eastAsia="ar-SA"/>
        </w:rPr>
        <w:t>3.1. Предоставление муниципальной услуги включает в себя следующие административные процедуры:</w:t>
      </w:r>
    </w:p>
    <w:p w:rsidR="00C3696D" w:rsidRPr="00A451F4" w:rsidRDefault="00C3696D" w:rsidP="00C3696D">
      <w:pPr>
        <w:widowControl w:val="0"/>
        <w:suppressAutoHyphens/>
        <w:jc w:val="both"/>
        <w:rPr>
          <w:sz w:val="18"/>
          <w:szCs w:val="18"/>
          <w:lang w:eastAsia="ar-SA"/>
        </w:rPr>
      </w:pPr>
      <w:r w:rsidRPr="00A451F4">
        <w:rPr>
          <w:sz w:val="18"/>
          <w:szCs w:val="18"/>
          <w:lang w:eastAsia="ar-SA"/>
        </w:rPr>
        <w:t>1. Прием и регистрация заявления для получения муниципальной услуги;</w:t>
      </w:r>
    </w:p>
    <w:p w:rsidR="00C3696D" w:rsidRPr="00A451F4" w:rsidRDefault="00C3696D" w:rsidP="00C3696D">
      <w:pPr>
        <w:widowControl w:val="0"/>
        <w:suppressAutoHyphens/>
        <w:jc w:val="both"/>
        <w:rPr>
          <w:sz w:val="18"/>
          <w:szCs w:val="18"/>
          <w:lang w:eastAsia="ar-SA"/>
        </w:rPr>
      </w:pPr>
      <w:r w:rsidRPr="00A451F4">
        <w:rPr>
          <w:sz w:val="18"/>
          <w:szCs w:val="18"/>
          <w:lang w:eastAsia="ar-SA"/>
        </w:rPr>
        <w:t>2. Формирование и направление межведомственных запросов (при необходимости);</w:t>
      </w:r>
    </w:p>
    <w:p w:rsidR="00C3696D" w:rsidRPr="00A451F4" w:rsidRDefault="00C3696D" w:rsidP="00C3696D">
      <w:pPr>
        <w:widowControl w:val="0"/>
        <w:suppressAutoHyphens/>
        <w:jc w:val="both"/>
        <w:rPr>
          <w:sz w:val="18"/>
          <w:szCs w:val="18"/>
          <w:lang w:eastAsia="ar-SA"/>
        </w:rPr>
      </w:pPr>
      <w:r w:rsidRPr="00A451F4">
        <w:rPr>
          <w:sz w:val="18"/>
          <w:szCs w:val="18"/>
          <w:lang w:eastAsia="ar-SA"/>
        </w:rPr>
        <w:t>3. Рассмотрение заявления и принятие решения;</w:t>
      </w:r>
    </w:p>
    <w:p w:rsidR="00C3696D" w:rsidRPr="00A451F4" w:rsidRDefault="00C3696D" w:rsidP="00C3696D">
      <w:pPr>
        <w:widowControl w:val="0"/>
        <w:suppressAutoHyphens/>
        <w:jc w:val="both"/>
        <w:rPr>
          <w:sz w:val="18"/>
          <w:szCs w:val="18"/>
          <w:lang w:eastAsia="ar-SA"/>
        </w:rPr>
      </w:pPr>
      <w:r w:rsidRPr="00A451F4">
        <w:rPr>
          <w:sz w:val="18"/>
          <w:szCs w:val="18"/>
          <w:lang w:eastAsia="ar-SA"/>
        </w:rPr>
        <w:t>4. Выдача заявителю результата предоставления муниципальной услуги.</w:t>
      </w:r>
    </w:p>
    <w:p w:rsidR="00C3696D" w:rsidRPr="00A451F4" w:rsidRDefault="00C3696D" w:rsidP="00C3696D">
      <w:pPr>
        <w:widowControl w:val="0"/>
        <w:suppressAutoHyphens/>
        <w:jc w:val="both"/>
        <w:rPr>
          <w:sz w:val="18"/>
          <w:szCs w:val="18"/>
          <w:lang w:eastAsia="ar-SA"/>
        </w:rPr>
      </w:pPr>
      <w:r w:rsidRPr="00A451F4">
        <w:rPr>
          <w:sz w:val="18"/>
          <w:szCs w:val="18"/>
          <w:lang w:eastAsia="ar-SA"/>
        </w:rPr>
        <w:t>5. Порядок исправления допущенных опечаток и ошибок в выданных в результате предоставления муниципальной услуги документах.</w:t>
      </w:r>
    </w:p>
    <w:p w:rsidR="00C3696D" w:rsidRPr="00A451F4" w:rsidRDefault="00C3696D" w:rsidP="00C3696D">
      <w:pPr>
        <w:widowControl w:val="0"/>
        <w:suppressAutoHyphens/>
        <w:jc w:val="both"/>
        <w:rPr>
          <w:sz w:val="18"/>
          <w:szCs w:val="18"/>
          <w:lang w:eastAsia="ar-SA"/>
        </w:rPr>
      </w:pPr>
      <w:r w:rsidRPr="00A451F4">
        <w:rPr>
          <w:sz w:val="18"/>
          <w:szCs w:val="18"/>
          <w:lang w:eastAsia="ar-SA"/>
        </w:rPr>
        <w:t>3.2. Прием и регистрация заявления для получения муниципальной услуги</w:t>
      </w:r>
    </w:p>
    <w:p w:rsidR="00C3696D" w:rsidRPr="00A451F4" w:rsidRDefault="00C3696D" w:rsidP="00C3696D">
      <w:pPr>
        <w:widowControl w:val="0"/>
        <w:suppressAutoHyphens/>
        <w:jc w:val="both"/>
        <w:rPr>
          <w:sz w:val="18"/>
          <w:szCs w:val="18"/>
          <w:lang w:eastAsia="ar-SA"/>
        </w:rPr>
      </w:pPr>
      <w:r w:rsidRPr="00A451F4">
        <w:rPr>
          <w:sz w:val="18"/>
          <w:szCs w:val="18"/>
          <w:lang w:eastAsia="ar-SA"/>
        </w:rPr>
        <w:t>Основанием для начала административной процедуры является поступление заявления на предоставление муниципальной услуги.</w:t>
      </w:r>
    </w:p>
    <w:p w:rsidR="00C3696D" w:rsidRPr="00A451F4" w:rsidRDefault="00C3696D" w:rsidP="00C3696D">
      <w:pPr>
        <w:widowControl w:val="0"/>
        <w:suppressAutoHyphens/>
        <w:jc w:val="both"/>
        <w:rPr>
          <w:sz w:val="18"/>
          <w:szCs w:val="18"/>
          <w:lang w:eastAsia="ar-SA"/>
        </w:rPr>
      </w:pPr>
      <w:r w:rsidRPr="00A451F4">
        <w:rPr>
          <w:sz w:val="18"/>
          <w:szCs w:val="18"/>
          <w:lang w:eastAsia="ar-SA"/>
        </w:rPr>
        <w:t>Заявление представляется заявителем (представителем заявителя) в Администрацию, МФЦ.</w:t>
      </w:r>
    </w:p>
    <w:p w:rsidR="00C3696D" w:rsidRPr="00A451F4" w:rsidRDefault="00C3696D" w:rsidP="00C3696D">
      <w:pPr>
        <w:widowControl w:val="0"/>
        <w:suppressAutoHyphens/>
        <w:jc w:val="both"/>
        <w:rPr>
          <w:sz w:val="18"/>
          <w:szCs w:val="18"/>
          <w:lang w:eastAsia="ar-SA"/>
        </w:rPr>
      </w:pPr>
      <w:r w:rsidRPr="00A451F4">
        <w:rPr>
          <w:sz w:val="18"/>
          <w:szCs w:val="18"/>
          <w:lang w:eastAsia="ar-SA"/>
        </w:rPr>
        <w:t>Заявление направляется заявителем (представителем заявителя) в Администрацию на бумажном носителе посредством почтового отправления или представляется лично.</w:t>
      </w:r>
    </w:p>
    <w:p w:rsidR="00C3696D" w:rsidRPr="00A451F4" w:rsidRDefault="00C3696D" w:rsidP="00C3696D">
      <w:pPr>
        <w:widowControl w:val="0"/>
        <w:suppressAutoHyphens/>
        <w:jc w:val="both"/>
        <w:rPr>
          <w:sz w:val="18"/>
          <w:szCs w:val="18"/>
          <w:lang w:eastAsia="ar-SA"/>
        </w:rPr>
      </w:pPr>
      <w:r w:rsidRPr="00A451F4">
        <w:rPr>
          <w:sz w:val="18"/>
          <w:szCs w:val="18"/>
          <w:lang w:eastAsia="ar-SA"/>
        </w:rPr>
        <w:t>Заявление подписывается заявителем либо представителем заявителя.</w:t>
      </w:r>
    </w:p>
    <w:p w:rsidR="00C3696D" w:rsidRPr="00A451F4" w:rsidRDefault="00C3696D" w:rsidP="00C3696D">
      <w:pPr>
        <w:widowControl w:val="0"/>
        <w:suppressAutoHyphens/>
        <w:jc w:val="both"/>
        <w:rPr>
          <w:sz w:val="18"/>
          <w:szCs w:val="18"/>
          <w:lang w:eastAsia="ar-SA"/>
        </w:rPr>
      </w:pPr>
      <w:r w:rsidRPr="00A451F4">
        <w:rPr>
          <w:sz w:val="18"/>
          <w:szCs w:val="18"/>
          <w:lang w:eastAsia="ar-SA"/>
        </w:rPr>
        <w:t>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C3696D" w:rsidRPr="00A451F4" w:rsidRDefault="00C3696D" w:rsidP="00C3696D">
      <w:pPr>
        <w:widowControl w:val="0"/>
        <w:suppressAutoHyphens/>
        <w:jc w:val="both"/>
        <w:rPr>
          <w:sz w:val="18"/>
          <w:szCs w:val="18"/>
          <w:lang w:eastAsia="ar-SA"/>
        </w:rPr>
      </w:pPr>
      <w:r w:rsidRPr="00A451F4">
        <w:rPr>
          <w:sz w:val="18"/>
          <w:szCs w:val="18"/>
          <w:lang w:eastAsia="ar-SA"/>
        </w:rPr>
        <w:t>При приеме заявления специалист Администрации, ответственный за прием и регистрацию документов по предоставлению муниципальной услуги проверяет:</w:t>
      </w:r>
    </w:p>
    <w:p w:rsidR="00C3696D" w:rsidRPr="00A451F4" w:rsidRDefault="00C3696D" w:rsidP="00C3696D">
      <w:pPr>
        <w:widowControl w:val="0"/>
        <w:suppressAutoHyphens/>
        <w:jc w:val="both"/>
        <w:rPr>
          <w:sz w:val="18"/>
          <w:szCs w:val="18"/>
          <w:lang w:eastAsia="ar-SA"/>
        </w:rPr>
      </w:pPr>
      <w:r w:rsidRPr="00A451F4">
        <w:rPr>
          <w:sz w:val="18"/>
          <w:szCs w:val="18"/>
          <w:lang w:eastAsia="ar-SA"/>
        </w:rPr>
        <w:t>- правильность заполнения заявления;</w:t>
      </w:r>
    </w:p>
    <w:p w:rsidR="00C3696D" w:rsidRPr="00A451F4" w:rsidRDefault="00C3696D" w:rsidP="00C3696D">
      <w:pPr>
        <w:widowControl w:val="0"/>
        <w:suppressAutoHyphens/>
        <w:jc w:val="both"/>
        <w:rPr>
          <w:sz w:val="18"/>
          <w:szCs w:val="18"/>
          <w:lang w:eastAsia="ar-SA"/>
        </w:rPr>
      </w:pPr>
      <w:r w:rsidRPr="00A451F4">
        <w:rPr>
          <w:sz w:val="18"/>
          <w:szCs w:val="18"/>
          <w:lang w:eastAsia="ar-SA"/>
        </w:rPr>
        <w:t>- документ, удостоверяющий личность заявителя, и (или) доверенность его представителя;</w:t>
      </w:r>
    </w:p>
    <w:p w:rsidR="00C3696D" w:rsidRPr="00A451F4" w:rsidRDefault="00C3696D" w:rsidP="00C3696D">
      <w:pPr>
        <w:widowControl w:val="0"/>
        <w:suppressAutoHyphens/>
        <w:jc w:val="both"/>
        <w:rPr>
          <w:sz w:val="18"/>
          <w:szCs w:val="18"/>
          <w:lang w:eastAsia="ar-SA"/>
        </w:rPr>
      </w:pPr>
      <w:r w:rsidRPr="00A451F4">
        <w:rPr>
          <w:sz w:val="18"/>
          <w:szCs w:val="18"/>
          <w:lang w:eastAsia="ar-SA"/>
        </w:rPr>
        <w:t>- осуществляет сверку сведений, указанных заявителем в заявлении, со сведениями, содержащимися в других представленных документах;</w:t>
      </w:r>
    </w:p>
    <w:p w:rsidR="00C3696D" w:rsidRPr="00A451F4" w:rsidRDefault="00C3696D" w:rsidP="00C3696D">
      <w:pPr>
        <w:widowControl w:val="0"/>
        <w:suppressAutoHyphens/>
        <w:jc w:val="both"/>
        <w:rPr>
          <w:sz w:val="18"/>
          <w:szCs w:val="18"/>
          <w:lang w:eastAsia="ar-SA"/>
        </w:rPr>
      </w:pPr>
      <w:r w:rsidRPr="00A451F4">
        <w:rPr>
          <w:sz w:val="18"/>
          <w:szCs w:val="18"/>
          <w:lang w:eastAsia="ar-SA"/>
        </w:rPr>
        <w:t>- комплектность документов, прилагаемых к заявлению.</w:t>
      </w:r>
    </w:p>
    <w:p w:rsidR="00C3696D" w:rsidRPr="00A451F4" w:rsidRDefault="00C3696D" w:rsidP="00C3696D">
      <w:pPr>
        <w:widowControl w:val="0"/>
        <w:suppressAutoHyphens/>
        <w:jc w:val="both"/>
        <w:rPr>
          <w:sz w:val="18"/>
          <w:szCs w:val="18"/>
          <w:lang w:eastAsia="ar-SA"/>
        </w:rPr>
      </w:pPr>
      <w:r w:rsidRPr="00A451F4">
        <w:rPr>
          <w:sz w:val="18"/>
          <w:szCs w:val="18"/>
          <w:lang w:eastAsia="ar-SA"/>
        </w:rPr>
        <w:t>Срок выполнения указанных действий устанавливается до 15 минут.</w:t>
      </w:r>
    </w:p>
    <w:p w:rsidR="00C3696D" w:rsidRPr="00A451F4" w:rsidRDefault="00C3696D" w:rsidP="00C3696D">
      <w:pPr>
        <w:widowControl w:val="0"/>
        <w:suppressAutoHyphens/>
        <w:jc w:val="both"/>
        <w:rPr>
          <w:sz w:val="18"/>
          <w:szCs w:val="18"/>
          <w:lang w:eastAsia="ar-SA"/>
        </w:rPr>
      </w:pPr>
      <w:r w:rsidRPr="00A451F4">
        <w:rPr>
          <w:sz w:val="18"/>
          <w:szCs w:val="18"/>
          <w:lang w:eastAsia="ar-SA"/>
        </w:rPr>
        <w:t>При личном представлении заявления в Администрацию заявитель (представитель заявителя) имеет право представления заявления и (или) документов, указанных в пункте 2.6 Регламента, в заранее установленное время (по предварительной записи).</w:t>
      </w:r>
    </w:p>
    <w:p w:rsidR="00C3696D" w:rsidRPr="00A451F4" w:rsidRDefault="00C3696D" w:rsidP="00C3696D">
      <w:pPr>
        <w:widowControl w:val="0"/>
        <w:suppressAutoHyphens/>
        <w:jc w:val="both"/>
        <w:rPr>
          <w:sz w:val="18"/>
          <w:szCs w:val="18"/>
          <w:lang w:eastAsia="ar-SA"/>
        </w:rPr>
      </w:pPr>
      <w:r w:rsidRPr="00A451F4">
        <w:rPr>
          <w:sz w:val="18"/>
          <w:szCs w:val="18"/>
          <w:lang w:eastAsia="ar-SA"/>
        </w:rPr>
        <w:t>Поступившие заявление и документы, в том числе из МФЦ, регистрируются с присвоением входящего номера и указанием даты получения, заявителю в течение рабочего дня, следующего за днем поступления документов, вручается (направляется) уведомление о приеме заявления к рассмотрению.</w:t>
      </w:r>
    </w:p>
    <w:p w:rsidR="00C3696D" w:rsidRPr="00A451F4" w:rsidRDefault="00C3696D" w:rsidP="00C3696D">
      <w:pPr>
        <w:widowControl w:val="0"/>
        <w:suppressAutoHyphens/>
        <w:jc w:val="both"/>
        <w:rPr>
          <w:sz w:val="18"/>
          <w:szCs w:val="18"/>
          <w:lang w:eastAsia="ar-SA"/>
        </w:rPr>
      </w:pPr>
      <w:r w:rsidRPr="00A451F4">
        <w:rPr>
          <w:sz w:val="18"/>
          <w:szCs w:val="18"/>
          <w:lang w:eastAsia="ar-SA"/>
        </w:rPr>
        <w:t>Заявление и документы (при их наличии), представленные заявителем (представителем заявителя) через МФЦ передаются МФЦ в Администрацию на бумажном носителе в срок, установленный соглашением, заключенным Администрацией с МФЦ.</w:t>
      </w:r>
    </w:p>
    <w:p w:rsidR="00C3696D" w:rsidRPr="00A451F4" w:rsidRDefault="00C3696D" w:rsidP="00C3696D">
      <w:pPr>
        <w:widowControl w:val="0"/>
        <w:suppressAutoHyphens/>
        <w:jc w:val="both"/>
        <w:rPr>
          <w:sz w:val="18"/>
          <w:szCs w:val="18"/>
          <w:lang w:eastAsia="ar-SA"/>
        </w:rPr>
      </w:pPr>
      <w:r w:rsidRPr="00A451F4">
        <w:rPr>
          <w:sz w:val="18"/>
          <w:szCs w:val="18"/>
          <w:lang w:eastAsia="ar-SA"/>
        </w:rPr>
        <w:t>В случае если указанное заявление оформлено не в соответствии с требованиями пункта 2.6 Регламента, а в составе прилагаемых к нему документов отсутствуют документы, предусмотренные подпунктом 1 пункта 2.6 Регламента, заявителю в течение рабочего дня, следующего за днем поступления документов, вручается (направляется) уведомление о необходимости устранения нарушений в оформлении заявления и (или) представления отсутствующих документов.</w:t>
      </w:r>
    </w:p>
    <w:p w:rsidR="00C3696D" w:rsidRPr="00A451F4" w:rsidRDefault="00C3696D" w:rsidP="00C3696D">
      <w:pPr>
        <w:widowControl w:val="0"/>
        <w:suppressAutoHyphens/>
        <w:jc w:val="both"/>
        <w:rPr>
          <w:sz w:val="18"/>
          <w:szCs w:val="18"/>
          <w:lang w:eastAsia="ar-SA"/>
        </w:rPr>
      </w:pPr>
      <w:r w:rsidRPr="00A451F4">
        <w:rPr>
          <w:sz w:val="18"/>
          <w:szCs w:val="18"/>
          <w:lang w:eastAsia="ar-SA"/>
        </w:rPr>
        <w:t>В случае если заявление и документы представлены в Администрацию посредством почтового отправления, расписка в получении таких заявления и документов направляется Администрацией заявителю указанным в заявлении способом в течение рабочего дня, следующего за днем получения Администрацией заявления и документов.</w:t>
      </w:r>
    </w:p>
    <w:p w:rsidR="00C3696D" w:rsidRPr="00A451F4" w:rsidRDefault="00C3696D" w:rsidP="00C3696D">
      <w:pPr>
        <w:widowControl w:val="0"/>
        <w:suppressAutoHyphens/>
        <w:jc w:val="both"/>
        <w:rPr>
          <w:sz w:val="18"/>
          <w:szCs w:val="18"/>
          <w:lang w:eastAsia="ar-SA"/>
        </w:rPr>
      </w:pPr>
      <w:r w:rsidRPr="00A451F4">
        <w:rPr>
          <w:sz w:val="18"/>
          <w:szCs w:val="18"/>
          <w:lang w:eastAsia="ar-SA"/>
        </w:rPr>
        <w:t>Критерием принятия решения о приеме заявления является соблюдение требований, предусмотренных пунктом 2.6 Регламента.</w:t>
      </w:r>
    </w:p>
    <w:p w:rsidR="00C3696D" w:rsidRPr="00A451F4" w:rsidRDefault="00C3696D" w:rsidP="00C3696D">
      <w:pPr>
        <w:widowControl w:val="0"/>
        <w:suppressAutoHyphens/>
        <w:jc w:val="both"/>
        <w:rPr>
          <w:sz w:val="18"/>
          <w:szCs w:val="18"/>
          <w:lang w:eastAsia="ar-SA"/>
        </w:rPr>
      </w:pPr>
      <w:r w:rsidRPr="00A451F4">
        <w:rPr>
          <w:sz w:val="18"/>
          <w:szCs w:val="18"/>
          <w:lang w:eastAsia="ar-SA"/>
        </w:rPr>
        <w:t>Зарегистрированное заявление и документы передаются на рассмотрение главе Администрации, который определяет исполнителя, ответственного за работу с поступившим заявлением (далее - ответственный исполнитель).</w:t>
      </w:r>
    </w:p>
    <w:p w:rsidR="00C3696D" w:rsidRPr="00A451F4" w:rsidRDefault="00C3696D" w:rsidP="00C3696D">
      <w:pPr>
        <w:widowControl w:val="0"/>
        <w:suppressAutoHyphens/>
        <w:jc w:val="both"/>
        <w:rPr>
          <w:sz w:val="18"/>
          <w:szCs w:val="18"/>
          <w:lang w:eastAsia="ar-SA"/>
        </w:rPr>
      </w:pPr>
      <w:r w:rsidRPr="00A451F4">
        <w:rPr>
          <w:sz w:val="18"/>
          <w:szCs w:val="18"/>
          <w:lang w:eastAsia="ar-SA"/>
        </w:rPr>
        <w:t>Продолжительность административной процедуры (максимальный срок ее выполнения) составляет 2 рабочих дня.</w:t>
      </w:r>
    </w:p>
    <w:p w:rsidR="00C3696D" w:rsidRPr="00A451F4" w:rsidRDefault="00C3696D" w:rsidP="00C3696D">
      <w:pPr>
        <w:widowControl w:val="0"/>
        <w:suppressAutoHyphens/>
        <w:jc w:val="both"/>
        <w:rPr>
          <w:sz w:val="18"/>
          <w:szCs w:val="18"/>
          <w:lang w:eastAsia="ar-SA"/>
        </w:rPr>
      </w:pPr>
      <w:r w:rsidRPr="00A451F4">
        <w:rPr>
          <w:sz w:val="18"/>
          <w:szCs w:val="18"/>
          <w:lang w:eastAsia="ar-SA"/>
        </w:rPr>
        <w:t>Результатом административной процедуры является:</w:t>
      </w:r>
    </w:p>
    <w:p w:rsidR="00C3696D" w:rsidRPr="00A451F4" w:rsidRDefault="00C3696D" w:rsidP="00C3696D">
      <w:pPr>
        <w:widowControl w:val="0"/>
        <w:suppressAutoHyphens/>
        <w:jc w:val="both"/>
        <w:rPr>
          <w:sz w:val="18"/>
          <w:szCs w:val="18"/>
          <w:lang w:eastAsia="ar-SA"/>
        </w:rPr>
      </w:pPr>
      <w:r w:rsidRPr="00A451F4">
        <w:rPr>
          <w:sz w:val="18"/>
          <w:szCs w:val="18"/>
          <w:lang w:eastAsia="ar-SA"/>
        </w:rPr>
        <w:t>- регистрация заявления для получения муниципальной услуги и выдача (направление) заявителю уведомления о приеме документов, необходимых для предоставления муниципальной услуги;</w:t>
      </w:r>
    </w:p>
    <w:p w:rsidR="00C3696D" w:rsidRPr="00A451F4" w:rsidRDefault="00C3696D" w:rsidP="00C3696D">
      <w:pPr>
        <w:widowControl w:val="0"/>
        <w:suppressAutoHyphens/>
        <w:jc w:val="both"/>
        <w:rPr>
          <w:sz w:val="18"/>
          <w:szCs w:val="18"/>
          <w:lang w:eastAsia="ar-SA"/>
        </w:rPr>
      </w:pPr>
      <w:r w:rsidRPr="00A451F4">
        <w:rPr>
          <w:sz w:val="18"/>
          <w:szCs w:val="18"/>
          <w:lang w:eastAsia="ar-SA"/>
        </w:rPr>
        <w:t>- регистрация заявления для получения муниципальной услуги и выдача (направление) заявителю уведомления о необходимости устранения нарушений в оформлении заявления и (или) представления отсутствующих документов.</w:t>
      </w:r>
    </w:p>
    <w:p w:rsidR="00C3696D" w:rsidRPr="00A451F4" w:rsidRDefault="00C3696D" w:rsidP="00C3696D">
      <w:pPr>
        <w:widowControl w:val="0"/>
        <w:suppressAutoHyphens/>
        <w:jc w:val="both"/>
        <w:rPr>
          <w:sz w:val="18"/>
          <w:szCs w:val="18"/>
          <w:lang w:eastAsia="ar-SA"/>
        </w:rPr>
      </w:pPr>
      <w:r w:rsidRPr="00A451F4">
        <w:rPr>
          <w:sz w:val="18"/>
          <w:szCs w:val="18"/>
          <w:lang w:eastAsia="ar-SA"/>
        </w:rPr>
        <w:lastRenderedPageBreak/>
        <w:t>3.3. Формирование и направление межведомственных запросов.</w:t>
      </w:r>
    </w:p>
    <w:p w:rsidR="00C3696D" w:rsidRPr="00A451F4" w:rsidRDefault="00C3696D" w:rsidP="00C3696D">
      <w:pPr>
        <w:widowControl w:val="0"/>
        <w:suppressAutoHyphens/>
        <w:jc w:val="both"/>
        <w:rPr>
          <w:sz w:val="18"/>
          <w:szCs w:val="18"/>
          <w:lang w:eastAsia="ar-SA"/>
        </w:rPr>
      </w:pPr>
      <w:r w:rsidRPr="00A451F4">
        <w:rPr>
          <w:sz w:val="18"/>
          <w:szCs w:val="18"/>
          <w:lang w:eastAsia="ar-SA"/>
        </w:rPr>
        <w:t>Основанием для начала административной процедуры является прием заявления без приложения документов, указанных в пункте 2.7 Регламента.</w:t>
      </w:r>
    </w:p>
    <w:p w:rsidR="00C3696D" w:rsidRPr="00A451F4" w:rsidRDefault="00C3696D" w:rsidP="00C3696D">
      <w:pPr>
        <w:widowControl w:val="0"/>
        <w:suppressAutoHyphens/>
        <w:jc w:val="both"/>
        <w:rPr>
          <w:sz w:val="18"/>
          <w:szCs w:val="18"/>
          <w:lang w:eastAsia="ar-SA"/>
        </w:rPr>
      </w:pPr>
      <w:r w:rsidRPr="00A451F4">
        <w:rPr>
          <w:sz w:val="18"/>
          <w:szCs w:val="18"/>
          <w:lang w:eastAsia="ar-SA"/>
        </w:rPr>
        <w:t>В этом случае в зависимости от представленных документов, ответственный исполнитель осуществляет подготовку и направление запросов в порядке межведомственного информационного взаимодействия.</w:t>
      </w:r>
    </w:p>
    <w:p w:rsidR="00C3696D" w:rsidRPr="00A451F4" w:rsidRDefault="00C3696D" w:rsidP="00C3696D">
      <w:pPr>
        <w:widowControl w:val="0"/>
        <w:suppressAutoHyphens/>
        <w:jc w:val="both"/>
        <w:rPr>
          <w:sz w:val="18"/>
          <w:szCs w:val="18"/>
          <w:lang w:eastAsia="ar-SA"/>
        </w:rPr>
      </w:pPr>
      <w:r w:rsidRPr="00A451F4">
        <w:rPr>
          <w:sz w:val="18"/>
          <w:szCs w:val="18"/>
          <w:lang w:eastAsia="ar-SA"/>
        </w:rPr>
        <w:t>Направление запросов в рамках межведомственного информационного взаимодействия осуществляется в соответствии с требованиями ФЗ № 210-ФЗ.</w:t>
      </w:r>
    </w:p>
    <w:p w:rsidR="00C3696D" w:rsidRPr="00A451F4" w:rsidRDefault="00C3696D" w:rsidP="00C3696D">
      <w:pPr>
        <w:widowControl w:val="0"/>
        <w:suppressAutoHyphens/>
        <w:jc w:val="both"/>
        <w:rPr>
          <w:sz w:val="18"/>
          <w:szCs w:val="18"/>
          <w:lang w:eastAsia="ar-SA"/>
        </w:rPr>
      </w:pPr>
      <w:r w:rsidRPr="00A451F4">
        <w:rPr>
          <w:sz w:val="18"/>
          <w:szCs w:val="18"/>
          <w:lang w:eastAsia="ar-SA"/>
        </w:rPr>
        <w:t>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C3696D" w:rsidRPr="00A451F4" w:rsidRDefault="00C3696D" w:rsidP="00C3696D">
      <w:pPr>
        <w:widowControl w:val="0"/>
        <w:suppressAutoHyphens/>
        <w:jc w:val="both"/>
        <w:rPr>
          <w:sz w:val="18"/>
          <w:szCs w:val="18"/>
          <w:lang w:eastAsia="ar-SA"/>
        </w:rPr>
      </w:pPr>
      <w:r w:rsidRPr="00A451F4">
        <w:rPr>
          <w:sz w:val="18"/>
          <w:szCs w:val="18"/>
          <w:lang w:eastAsia="ar-SA"/>
        </w:rPr>
        <w:t>Межведомственные запросы в форме электронного документа подписываются электронной подписью.</w:t>
      </w:r>
    </w:p>
    <w:p w:rsidR="00C3696D" w:rsidRPr="00A451F4" w:rsidRDefault="00C3696D" w:rsidP="00C3696D">
      <w:pPr>
        <w:widowControl w:val="0"/>
        <w:suppressAutoHyphens/>
        <w:jc w:val="both"/>
        <w:rPr>
          <w:sz w:val="18"/>
          <w:szCs w:val="18"/>
          <w:lang w:eastAsia="ar-SA"/>
        </w:rPr>
      </w:pPr>
      <w:r w:rsidRPr="00A451F4">
        <w:rPr>
          <w:sz w:val="18"/>
          <w:szCs w:val="18"/>
          <w:lang w:eastAsia="ar-SA"/>
        </w:rPr>
        <w:t>Продолжительность административной процедуры (максимальный срок ее выполнения) не может превышать 5 рабочих дней со дня поступления заявления.</w:t>
      </w:r>
    </w:p>
    <w:p w:rsidR="00C3696D" w:rsidRPr="00A451F4" w:rsidRDefault="00C3696D" w:rsidP="00C3696D">
      <w:pPr>
        <w:widowControl w:val="0"/>
        <w:suppressAutoHyphens/>
        <w:jc w:val="both"/>
        <w:rPr>
          <w:sz w:val="18"/>
          <w:szCs w:val="18"/>
          <w:lang w:eastAsia="ar-SA"/>
        </w:rPr>
      </w:pPr>
      <w:r w:rsidRPr="00A451F4">
        <w:rPr>
          <w:sz w:val="18"/>
          <w:szCs w:val="18"/>
          <w:lang w:eastAsia="ar-SA"/>
        </w:rPr>
        <w:t>Результатом административной процедуры является запросов о предоставлении информации и документов для предоставления муниципальной услуги, которые приобщаются к заявлению.</w:t>
      </w:r>
    </w:p>
    <w:p w:rsidR="00C3696D" w:rsidRPr="00A451F4" w:rsidRDefault="00C3696D" w:rsidP="00C3696D">
      <w:pPr>
        <w:widowControl w:val="0"/>
        <w:suppressAutoHyphens/>
        <w:jc w:val="both"/>
        <w:rPr>
          <w:sz w:val="18"/>
          <w:szCs w:val="18"/>
          <w:lang w:eastAsia="ar-SA"/>
        </w:rPr>
      </w:pPr>
      <w:r w:rsidRPr="00A451F4">
        <w:rPr>
          <w:sz w:val="18"/>
          <w:szCs w:val="18"/>
          <w:lang w:eastAsia="ar-SA"/>
        </w:rPr>
        <w:t>3.4. Рассмотрение заявления и принятие решения.</w:t>
      </w:r>
    </w:p>
    <w:p w:rsidR="00C3696D" w:rsidRPr="00A451F4" w:rsidRDefault="00C3696D" w:rsidP="00C3696D">
      <w:pPr>
        <w:widowControl w:val="0"/>
        <w:suppressAutoHyphens/>
        <w:jc w:val="both"/>
        <w:rPr>
          <w:sz w:val="18"/>
          <w:szCs w:val="18"/>
          <w:lang w:eastAsia="ar-SA"/>
        </w:rPr>
      </w:pPr>
      <w:r w:rsidRPr="00A451F4">
        <w:rPr>
          <w:sz w:val="18"/>
          <w:szCs w:val="18"/>
          <w:lang w:eastAsia="ar-SA"/>
        </w:rPr>
        <w:t>Основанием для начала административной процедуры является поступление зарегистрированного заявления и приложенного к нему комплекта документов на рассмотрение ответственному исполнителю.</w:t>
      </w:r>
    </w:p>
    <w:p w:rsidR="00C3696D" w:rsidRPr="00A451F4" w:rsidRDefault="00C3696D" w:rsidP="00C3696D">
      <w:pPr>
        <w:widowControl w:val="0"/>
        <w:suppressAutoHyphens/>
        <w:jc w:val="both"/>
        <w:rPr>
          <w:sz w:val="18"/>
          <w:szCs w:val="18"/>
          <w:lang w:eastAsia="ar-SA"/>
        </w:rPr>
      </w:pPr>
      <w:r w:rsidRPr="00A451F4">
        <w:rPr>
          <w:sz w:val="18"/>
          <w:szCs w:val="18"/>
          <w:lang w:eastAsia="ar-SA"/>
        </w:rPr>
        <w:t>Фамилия, имя и отчество (при наличии) ответственного исполнителя, телефон сообщаются заявителю по его обращению.</w:t>
      </w:r>
    </w:p>
    <w:p w:rsidR="00C3696D" w:rsidRPr="00A451F4" w:rsidRDefault="00C3696D" w:rsidP="00C3696D">
      <w:pPr>
        <w:widowControl w:val="0"/>
        <w:suppressAutoHyphens/>
        <w:jc w:val="both"/>
        <w:rPr>
          <w:sz w:val="18"/>
          <w:szCs w:val="18"/>
          <w:lang w:eastAsia="ar-SA"/>
        </w:rPr>
      </w:pPr>
      <w:r w:rsidRPr="00A451F4">
        <w:rPr>
          <w:sz w:val="18"/>
          <w:szCs w:val="18"/>
          <w:lang w:eastAsia="ar-SA"/>
        </w:rPr>
        <w:t>Ответственный исполнитель осуществляет проверку сведений, содержащихся в заявлении и документах, представленных заявителем с целью определения:</w:t>
      </w:r>
    </w:p>
    <w:p w:rsidR="00C3696D" w:rsidRPr="00A451F4" w:rsidRDefault="00C3696D" w:rsidP="00C3696D">
      <w:pPr>
        <w:widowControl w:val="0"/>
        <w:suppressAutoHyphens/>
        <w:jc w:val="both"/>
        <w:rPr>
          <w:sz w:val="18"/>
          <w:szCs w:val="18"/>
          <w:lang w:eastAsia="ar-SA"/>
        </w:rPr>
      </w:pPr>
      <w:r w:rsidRPr="00A451F4">
        <w:rPr>
          <w:sz w:val="18"/>
          <w:szCs w:val="18"/>
          <w:lang w:eastAsia="ar-SA"/>
        </w:rPr>
        <w:t>- полноты и достоверности сведений, содержащихся в представленных документах;</w:t>
      </w:r>
    </w:p>
    <w:p w:rsidR="00C3696D" w:rsidRPr="00A451F4" w:rsidRDefault="00C3696D" w:rsidP="00C3696D">
      <w:pPr>
        <w:widowControl w:val="0"/>
        <w:suppressAutoHyphens/>
        <w:jc w:val="both"/>
        <w:rPr>
          <w:sz w:val="18"/>
          <w:szCs w:val="18"/>
          <w:lang w:eastAsia="ar-SA"/>
        </w:rPr>
      </w:pPr>
      <w:r w:rsidRPr="00A451F4">
        <w:rPr>
          <w:sz w:val="18"/>
          <w:szCs w:val="18"/>
          <w:lang w:eastAsia="ar-SA"/>
        </w:rPr>
        <w:t>- согласованности представленной информации между отдельными документами комплекта;</w:t>
      </w:r>
    </w:p>
    <w:p w:rsidR="00C3696D" w:rsidRPr="00A451F4" w:rsidRDefault="00C3696D" w:rsidP="00C3696D">
      <w:pPr>
        <w:widowControl w:val="0"/>
        <w:suppressAutoHyphens/>
        <w:jc w:val="both"/>
        <w:rPr>
          <w:sz w:val="18"/>
          <w:szCs w:val="18"/>
          <w:lang w:eastAsia="ar-SA"/>
        </w:rPr>
      </w:pPr>
      <w:r w:rsidRPr="00A451F4">
        <w:rPr>
          <w:sz w:val="18"/>
          <w:szCs w:val="18"/>
          <w:lang w:eastAsia="ar-SA"/>
        </w:rPr>
        <w:t>- наличия оснований для отказа в предоставлении муниципальной услуги, предусмотренных пунктом 2.12 Регламента.</w:t>
      </w:r>
    </w:p>
    <w:p w:rsidR="00C3696D" w:rsidRPr="00A451F4" w:rsidRDefault="00C3696D" w:rsidP="00C3696D">
      <w:pPr>
        <w:widowControl w:val="0"/>
        <w:suppressAutoHyphens/>
        <w:jc w:val="both"/>
        <w:rPr>
          <w:sz w:val="18"/>
          <w:szCs w:val="18"/>
          <w:lang w:eastAsia="ar-SA"/>
        </w:rPr>
      </w:pPr>
      <w:r w:rsidRPr="00A451F4">
        <w:rPr>
          <w:sz w:val="18"/>
          <w:szCs w:val="18"/>
          <w:lang w:eastAsia="ar-SA"/>
        </w:rPr>
        <w:t>При наличии оснований для выдачи разрешения на право организации розничного рынка ответственный исполнитель осуществляет подготовку проекта постановления Администрации в срок, не превышающий 15 рабочих дней со дня поступления заявления.</w:t>
      </w:r>
    </w:p>
    <w:p w:rsidR="00C3696D" w:rsidRPr="00A451F4" w:rsidRDefault="00C3696D" w:rsidP="00C3696D">
      <w:pPr>
        <w:widowControl w:val="0"/>
        <w:suppressAutoHyphens/>
        <w:jc w:val="both"/>
        <w:rPr>
          <w:sz w:val="18"/>
          <w:szCs w:val="18"/>
          <w:lang w:eastAsia="ar-SA"/>
        </w:rPr>
      </w:pPr>
      <w:r w:rsidRPr="00A451F4">
        <w:rPr>
          <w:sz w:val="18"/>
          <w:szCs w:val="18"/>
          <w:lang w:eastAsia="ar-SA"/>
        </w:rPr>
        <w:t>При наличии оснований для отказа в выдаче разрешения на право организации розничного рынка и в случае если заявителем не устранены нарушения в оформлении заявления и (или) представления отсутствующих документов, ответственный исполнитель готовит проект уведомления об отказе в выдаче разрешения на право организации розничного рынка с указанием причин отказа в срок, не превышающий 15 рабочих дней со дня поступления заявления.</w:t>
      </w:r>
    </w:p>
    <w:p w:rsidR="00C3696D" w:rsidRPr="00A451F4" w:rsidRDefault="00C3696D" w:rsidP="00C3696D">
      <w:pPr>
        <w:widowControl w:val="0"/>
        <w:suppressAutoHyphens/>
        <w:jc w:val="both"/>
        <w:rPr>
          <w:sz w:val="18"/>
          <w:szCs w:val="18"/>
          <w:lang w:eastAsia="ar-SA"/>
        </w:rPr>
      </w:pPr>
      <w:r w:rsidRPr="00A451F4">
        <w:rPr>
          <w:sz w:val="18"/>
          <w:szCs w:val="18"/>
          <w:lang w:eastAsia="ar-SA"/>
        </w:rPr>
        <w:t>Подготовленные проекты постановлений Администрации о предоставлении муниципальной услуги или об отказе в предоставлении муниципальной услуги направляются на согласование.</w:t>
      </w:r>
    </w:p>
    <w:p w:rsidR="00C3696D" w:rsidRPr="00A451F4" w:rsidRDefault="00C3696D" w:rsidP="00C3696D">
      <w:pPr>
        <w:widowControl w:val="0"/>
        <w:suppressAutoHyphens/>
        <w:jc w:val="both"/>
        <w:rPr>
          <w:sz w:val="18"/>
          <w:szCs w:val="18"/>
          <w:lang w:eastAsia="ar-SA"/>
        </w:rPr>
      </w:pPr>
      <w:r w:rsidRPr="00A451F4">
        <w:rPr>
          <w:sz w:val="18"/>
          <w:szCs w:val="18"/>
          <w:lang w:eastAsia="ar-SA"/>
        </w:rPr>
        <w:t>В случае несогласия с подготовленными документами, обнаружения ошибок и недочетов в нем, замечания исправляются ответственным исполнителем незамедлительно в течение срока административной процедуры.</w:t>
      </w:r>
    </w:p>
    <w:p w:rsidR="00C3696D" w:rsidRPr="00A451F4" w:rsidRDefault="00C3696D" w:rsidP="00C3696D">
      <w:pPr>
        <w:widowControl w:val="0"/>
        <w:suppressAutoHyphens/>
        <w:jc w:val="both"/>
        <w:rPr>
          <w:sz w:val="18"/>
          <w:szCs w:val="18"/>
          <w:lang w:eastAsia="ar-SA"/>
        </w:rPr>
      </w:pPr>
      <w:r w:rsidRPr="00A451F4">
        <w:rPr>
          <w:sz w:val="18"/>
          <w:szCs w:val="18"/>
          <w:lang w:eastAsia="ar-SA"/>
        </w:rPr>
        <w:t>После согласования проекты постановлений Администрации направляются на подпись главе Администрации.</w:t>
      </w:r>
    </w:p>
    <w:p w:rsidR="00C3696D" w:rsidRPr="00A451F4" w:rsidRDefault="00C3696D" w:rsidP="00C3696D">
      <w:pPr>
        <w:widowControl w:val="0"/>
        <w:suppressAutoHyphens/>
        <w:jc w:val="both"/>
        <w:rPr>
          <w:sz w:val="18"/>
          <w:szCs w:val="18"/>
          <w:lang w:eastAsia="ar-SA"/>
        </w:rPr>
      </w:pPr>
      <w:r w:rsidRPr="00A451F4">
        <w:rPr>
          <w:sz w:val="18"/>
          <w:szCs w:val="18"/>
          <w:lang w:eastAsia="ar-SA"/>
        </w:rPr>
        <w:t>Подписанные документы регистрируются в установленном порядке.</w:t>
      </w:r>
    </w:p>
    <w:p w:rsidR="00C3696D" w:rsidRPr="00A451F4" w:rsidRDefault="00C3696D" w:rsidP="00C3696D">
      <w:pPr>
        <w:widowControl w:val="0"/>
        <w:suppressAutoHyphens/>
        <w:jc w:val="both"/>
        <w:rPr>
          <w:sz w:val="18"/>
          <w:szCs w:val="18"/>
          <w:lang w:eastAsia="ar-SA"/>
        </w:rPr>
      </w:pPr>
      <w:r w:rsidRPr="00A451F4">
        <w:rPr>
          <w:sz w:val="18"/>
          <w:szCs w:val="18"/>
          <w:lang w:eastAsia="ar-SA"/>
        </w:rPr>
        <w:t>Продолжительность административной процедуры (максимальный срок ее выполнения) не может превышать 30 календарных дней со дня поступления заявления.</w:t>
      </w:r>
    </w:p>
    <w:p w:rsidR="00C3696D" w:rsidRPr="00A451F4" w:rsidRDefault="00C3696D" w:rsidP="00C3696D">
      <w:pPr>
        <w:widowControl w:val="0"/>
        <w:suppressAutoHyphens/>
        <w:jc w:val="both"/>
        <w:rPr>
          <w:sz w:val="18"/>
          <w:szCs w:val="18"/>
          <w:lang w:eastAsia="ar-SA"/>
        </w:rPr>
      </w:pPr>
      <w:r w:rsidRPr="00A451F4">
        <w:rPr>
          <w:sz w:val="18"/>
          <w:szCs w:val="18"/>
          <w:lang w:eastAsia="ar-SA"/>
        </w:rPr>
        <w:t xml:space="preserve">Результатом административной процедуры является оформленные и зарегистрированные в установленном порядке постановление Администрации о выдаче разрешения на право организации розничного рынка на территории </w:t>
      </w:r>
      <w:r w:rsidRPr="00A451F4">
        <w:rPr>
          <w:sz w:val="18"/>
          <w:szCs w:val="18"/>
        </w:rPr>
        <w:t xml:space="preserve">Мошковского сельсовета </w:t>
      </w:r>
      <w:r w:rsidRPr="00A451F4">
        <w:rPr>
          <w:sz w:val="18"/>
          <w:szCs w:val="18"/>
          <w:lang w:eastAsia="ar-SA"/>
        </w:rPr>
        <w:t xml:space="preserve">Бековского района Пензенской области или уведомление об отказе в выдаче разрешения на право организации розничного рынка на территории </w:t>
      </w:r>
      <w:r w:rsidRPr="00A451F4">
        <w:rPr>
          <w:sz w:val="18"/>
          <w:szCs w:val="18"/>
        </w:rPr>
        <w:t xml:space="preserve">Мошковского сельсовета </w:t>
      </w:r>
      <w:r w:rsidRPr="00A451F4">
        <w:rPr>
          <w:sz w:val="18"/>
          <w:szCs w:val="18"/>
          <w:lang w:eastAsia="ar-SA"/>
        </w:rPr>
        <w:t>Бековского района Пензенской области.</w:t>
      </w:r>
    </w:p>
    <w:p w:rsidR="00C3696D" w:rsidRPr="00A451F4" w:rsidRDefault="00C3696D" w:rsidP="00C3696D">
      <w:pPr>
        <w:widowControl w:val="0"/>
        <w:suppressAutoHyphens/>
        <w:jc w:val="both"/>
        <w:rPr>
          <w:sz w:val="18"/>
          <w:szCs w:val="18"/>
          <w:lang w:eastAsia="ar-SA"/>
        </w:rPr>
      </w:pPr>
      <w:r w:rsidRPr="00A451F4">
        <w:rPr>
          <w:sz w:val="18"/>
          <w:szCs w:val="18"/>
          <w:lang w:eastAsia="ar-SA"/>
        </w:rPr>
        <w:t>3.5. Выдача заявителю результата предоставления муниципальной услуги.</w:t>
      </w:r>
    </w:p>
    <w:p w:rsidR="00C3696D" w:rsidRPr="00A451F4" w:rsidRDefault="00C3696D" w:rsidP="00C3696D">
      <w:pPr>
        <w:widowControl w:val="0"/>
        <w:suppressAutoHyphens/>
        <w:jc w:val="both"/>
        <w:rPr>
          <w:sz w:val="18"/>
          <w:szCs w:val="18"/>
          <w:lang w:eastAsia="ar-SA"/>
        </w:rPr>
      </w:pPr>
      <w:r w:rsidRPr="00A451F4">
        <w:rPr>
          <w:sz w:val="18"/>
          <w:szCs w:val="18"/>
          <w:lang w:eastAsia="ar-SA"/>
        </w:rPr>
        <w:t>Основанием для начала административной процедуры и критерием принятия решения по ней является оформленный и зарегистрированный в установленном порядке один из следующих документов:</w:t>
      </w:r>
    </w:p>
    <w:p w:rsidR="00C3696D" w:rsidRPr="00A451F4" w:rsidRDefault="00C3696D" w:rsidP="00C3696D">
      <w:pPr>
        <w:widowControl w:val="0"/>
        <w:suppressAutoHyphens/>
        <w:jc w:val="both"/>
        <w:rPr>
          <w:sz w:val="18"/>
          <w:szCs w:val="18"/>
          <w:lang w:eastAsia="ar-SA"/>
        </w:rPr>
      </w:pPr>
      <w:r w:rsidRPr="00A451F4">
        <w:rPr>
          <w:sz w:val="18"/>
          <w:szCs w:val="18"/>
          <w:lang w:eastAsia="ar-SA"/>
        </w:rPr>
        <w:t xml:space="preserve">1) постановление Администрации о выдаче разрешения на право организации розничного рынка на территории </w:t>
      </w:r>
      <w:r w:rsidRPr="00A451F4">
        <w:rPr>
          <w:sz w:val="18"/>
          <w:szCs w:val="18"/>
        </w:rPr>
        <w:t xml:space="preserve">Мошковского сельсовета </w:t>
      </w:r>
      <w:r w:rsidRPr="00A451F4">
        <w:rPr>
          <w:sz w:val="18"/>
          <w:szCs w:val="18"/>
          <w:lang w:eastAsia="ar-SA"/>
        </w:rPr>
        <w:t>Бековского района Пензенской области;</w:t>
      </w:r>
    </w:p>
    <w:p w:rsidR="00C3696D" w:rsidRPr="00A451F4" w:rsidRDefault="00C3696D" w:rsidP="00C3696D">
      <w:pPr>
        <w:widowControl w:val="0"/>
        <w:suppressAutoHyphens/>
        <w:jc w:val="both"/>
        <w:rPr>
          <w:sz w:val="18"/>
          <w:szCs w:val="18"/>
          <w:lang w:eastAsia="ar-SA"/>
        </w:rPr>
      </w:pPr>
      <w:r w:rsidRPr="00A451F4">
        <w:rPr>
          <w:sz w:val="18"/>
          <w:szCs w:val="18"/>
          <w:lang w:eastAsia="ar-SA"/>
        </w:rPr>
        <w:t xml:space="preserve">2) уведомление об отказе в выдаче разрешения на право организации розничного рынка на территории </w:t>
      </w:r>
      <w:r w:rsidRPr="00A451F4">
        <w:rPr>
          <w:sz w:val="18"/>
          <w:szCs w:val="18"/>
        </w:rPr>
        <w:t xml:space="preserve">Мошковского сельсовета </w:t>
      </w:r>
      <w:r w:rsidRPr="00A451F4">
        <w:rPr>
          <w:sz w:val="18"/>
          <w:szCs w:val="18"/>
          <w:lang w:eastAsia="ar-SA"/>
        </w:rPr>
        <w:t>Бековского района Пензенской области.</w:t>
      </w:r>
    </w:p>
    <w:p w:rsidR="00C3696D" w:rsidRPr="00A451F4" w:rsidRDefault="00C3696D" w:rsidP="00C3696D">
      <w:pPr>
        <w:widowControl w:val="0"/>
        <w:suppressAutoHyphens/>
        <w:jc w:val="both"/>
        <w:rPr>
          <w:sz w:val="18"/>
          <w:szCs w:val="18"/>
          <w:lang w:eastAsia="ar-SA"/>
        </w:rPr>
      </w:pPr>
      <w:r w:rsidRPr="00A451F4">
        <w:rPr>
          <w:sz w:val="18"/>
          <w:szCs w:val="18"/>
          <w:lang w:eastAsia="ar-SA"/>
        </w:rPr>
        <w:t>Специалист, ответственный за предоставление муниципальной услуги, в течение одного рабочего дня извещает заявителя о необходимости получения результата предоставления муниципальной услуги с указанием времени и места получения по телефону или в электронной форме.</w:t>
      </w:r>
    </w:p>
    <w:p w:rsidR="00C3696D" w:rsidRPr="00A451F4" w:rsidRDefault="00C3696D" w:rsidP="00C3696D">
      <w:pPr>
        <w:widowControl w:val="0"/>
        <w:suppressAutoHyphens/>
        <w:jc w:val="both"/>
        <w:rPr>
          <w:sz w:val="18"/>
          <w:szCs w:val="18"/>
          <w:lang w:eastAsia="ar-SA"/>
        </w:rPr>
      </w:pPr>
      <w:r w:rsidRPr="00A451F4">
        <w:rPr>
          <w:sz w:val="18"/>
          <w:szCs w:val="18"/>
          <w:lang w:eastAsia="ar-SA"/>
        </w:rPr>
        <w:t>Результат предоставления муниципальной услуги направляется заявителю (представителю заявителя) одним из способов, указанным в заявлении:</w:t>
      </w:r>
    </w:p>
    <w:p w:rsidR="00C3696D" w:rsidRPr="00A451F4" w:rsidRDefault="00C3696D" w:rsidP="00C3696D">
      <w:pPr>
        <w:widowControl w:val="0"/>
        <w:suppressAutoHyphens/>
        <w:jc w:val="both"/>
        <w:rPr>
          <w:sz w:val="18"/>
          <w:szCs w:val="18"/>
          <w:lang w:eastAsia="ar-SA"/>
        </w:rPr>
      </w:pPr>
      <w:r w:rsidRPr="00A451F4">
        <w:rPr>
          <w:sz w:val="18"/>
          <w:szCs w:val="18"/>
          <w:lang w:eastAsia="ar-SA"/>
        </w:rPr>
        <w:t>- в виде документа на бумажном носителе, который заявитель (представитель заявителя) получает непосредственно при личном обращении в Администрацию;</w:t>
      </w:r>
    </w:p>
    <w:p w:rsidR="00C3696D" w:rsidRPr="00A451F4" w:rsidRDefault="00C3696D" w:rsidP="00C3696D">
      <w:pPr>
        <w:widowControl w:val="0"/>
        <w:suppressAutoHyphens/>
        <w:jc w:val="both"/>
        <w:rPr>
          <w:sz w:val="18"/>
          <w:szCs w:val="18"/>
          <w:lang w:eastAsia="ar-SA"/>
        </w:rPr>
      </w:pPr>
      <w:r w:rsidRPr="00A451F4">
        <w:rPr>
          <w:sz w:val="18"/>
          <w:szCs w:val="18"/>
          <w:lang w:eastAsia="ar-SA"/>
        </w:rPr>
        <w:t>- в виде документа на бумажном носителе, который направляется заявителю (представителю заявителя) посредством почтового отправления.</w:t>
      </w:r>
    </w:p>
    <w:p w:rsidR="00C3696D" w:rsidRPr="00A451F4" w:rsidRDefault="00C3696D" w:rsidP="00C3696D">
      <w:pPr>
        <w:widowControl w:val="0"/>
        <w:suppressAutoHyphens/>
        <w:jc w:val="both"/>
        <w:rPr>
          <w:sz w:val="18"/>
          <w:szCs w:val="18"/>
          <w:lang w:eastAsia="ar-SA"/>
        </w:rPr>
      </w:pPr>
      <w:r w:rsidRPr="00A451F4">
        <w:rPr>
          <w:sz w:val="18"/>
          <w:szCs w:val="18"/>
          <w:lang w:eastAsia="ar-SA"/>
        </w:rPr>
        <w:t>В случае выбора заявителем (представителем заявителя) получения результата предоставления муниципальной услуги через МФЦ, Администрация обеспечивает передачу документов в МФЦ для выдачи заявителю (представителю заявителя) в срок, предусмотренный соглашением о взаимодействии.</w:t>
      </w:r>
    </w:p>
    <w:p w:rsidR="00C3696D" w:rsidRPr="00A451F4" w:rsidRDefault="00C3696D" w:rsidP="00C3696D">
      <w:pPr>
        <w:widowControl w:val="0"/>
        <w:suppressAutoHyphens/>
        <w:jc w:val="both"/>
        <w:rPr>
          <w:sz w:val="18"/>
          <w:szCs w:val="18"/>
          <w:lang w:eastAsia="ar-SA"/>
        </w:rPr>
      </w:pPr>
      <w:r w:rsidRPr="00A451F4">
        <w:rPr>
          <w:sz w:val="18"/>
          <w:szCs w:val="18"/>
          <w:lang w:eastAsia="ar-SA"/>
        </w:rPr>
        <w:t>При выдаче заявителю результата предоставления муниципальной услуги специалист МФЦ проверяет документ, удостоверяющий личность, и (или) доверенность (в случае подачи заявления представителем заявителя). Заявителю выдается результат предоставления муниципальной услуги под подпись с указанием даты его получения.</w:t>
      </w:r>
    </w:p>
    <w:p w:rsidR="00C3696D" w:rsidRPr="00A451F4" w:rsidRDefault="00C3696D" w:rsidP="00C3696D">
      <w:pPr>
        <w:widowControl w:val="0"/>
        <w:suppressAutoHyphens/>
        <w:jc w:val="both"/>
        <w:rPr>
          <w:sz w:val="18"/>
          <w:szCs w:val="18"/>
          <w:lang w:eastAsia="ar-SA"/>
        </w:rPr>
      </w:pPr>
      <w:r w:rsidRPr="00A451F4">
        <w:rPr>
          <w:sz w:val="18"/>
          <w:szCs w:val="18"/>
          <w:lang w:eastAsia="ar-SA"/>
        </w:rPr>
        <w:t>Продолжительность административной процедуры составляет 3 дня со дня принятия решений, указанных в пункте 3.4 Регламента.</w:t>
      </w:r>
    </w:p>
    <w:p w:rsidR="00C3696D" w:rsidRPr="00A451F4" w:rsidRDefault="00C3696D" w:rsidP="00C3696D">
      <w:pPr>
        <w:widowControl w:val="0"/>
        <w:suppressAutoHyphens/>
        <w:jc w:val="both"/>
        <w:rPr>
          <w:sz w:val="18"/>
          <w:szCs w:val="18"/>
          <w:lang w:eastAsia="ar-SA"/>
        </w:rPr>
      </w:pPr>
      <w:r w:rsidRPr="00A451F4">
        <w:rPr>
          <w:sz w:val="18"/>
          <w:szCs w:val="18"/>
          <w:lang w:eastAsia="ar-SA"/>
        </w:rPr>
        <w:t>Результатом административной процедуры является выдача заявителю результата предоставления муниципальной услуги.</w:t>
      </w:r>
    </w:p>
    <w:p w:rsidR="00C3696D" w:rsidRPr="00A451F4" w:rsidRDefault="00C3696D" w:rsidP="00C3696D">
      <w:pPr>
        <w:widowControl w:val="0"/>
        <w:suppressAutoHyphens/>
        <w:jc w:val="both"/>
        <w:rPr>
          <w:sz w:val="18"/>
          <w:szCs w:val="18"/>
          <w:lang w:eastAsia="ar-SA"/>
        </w:rPr>
      </w:pPr>
      <w:r w:rsidRPr="00A451F4">
        <w:rPr>
          <w:sz w:val="18"/>
          <w:szCs w:val="18"/>
          <w:lang w:eastAsia="ar-SA"/>
        </w:rPr>
        <w:t>В случае неявки заявителя в МФЦ в течение 30 дней с момента окончания срока получения результата предоставления муниципальной услуги, МФЦ курьером отправляет документы в Администрацию под подпись с сопроводительным письмом.</w:t>
      </w:r>
    </w:p>
    <w:p w:rsidR="00C3696D" w:rsidRPr="00A451F4" w:rsidRDefault="00C3696D" w:rsidP="00C3696D">
      <w:pPr>
        <w:widowControl w:val="0"/>
        <w:suppressAutoHyphens/>
        <w:jc w:val="both"/>
        <w:rPr>
          <w:sz w:val="18"/>
          <w:szCs w:val="18"/>
          <w:lang w:eastAsia="ar-SA"/>
        </w:rPr>
      </w:pPr>
      <w:r w:rsidRPr="00A451F4">
        <w:rPr>
          <w:sz w:val="18"/>
          <w:szCs w:val="18"/>
          <w:lang w:eastAsia="ar-SA"/>
        </w:rPr>
        <w:t xml:space="preserve">3.6. Основанием для начала административной процедуры по исправлению допущенных опечаток и ошибок (далее - техническая </w:t>
      </w:r>
      <w:r w:rsidRPr="00A451F4">
        <w:rPr>
          <w:sz w:val="18"/>
          <w:szCs w:val="18"/>
          <w:lang w:eastAsia="ar-SA"/>
        </w:rPr>
        <w:lastRenderedPageBreak/>
        <w:t>ошибка) в выданном результате предоставления муниципальной услуги (далее - выданный в результате предоставления муниципальной услуги документ) является получение Администрацией заявления об исправлении технической ошибки.</w:t>
      </w:r>
    </w:p>
    <w:p w:rsidR="00C3696D" w:rsidRPr="00A451F4" w:rsidRDefault="00C3696D" w:rsidP="00C3696D">
      <w:pPr>
        <w:widowControl w:val="0"/>
        <w:suppressAutoHyphens/>
        <w:jc w:val="both"/>
        <w:rPr>
          <w:sz w:val="18"/>
          <w:szCs w:val="18"/>
          <w:lang w:eastAsia="ar-SA"/>
        </w:rPr>
      </w:pPr>
      <w:r w:rsidRPr="00A451F4">
        <w:rPr>
          <w:sz w:val="18"/>
          <w:szCs w:val="18"/>
          <w:lang w:eastAsia="ar-SA"/>
        </w:rPr>
        <w:t>При обращении об исправлении технической ошибки заявитель представляет:</w:t>
      </w:r>
    </w:p>
    <w:p w:rsidR="00C3696D" w:rsidRPr="00A451F4" w:rsidRDefault="00C3696D" w:rsidP="00C3696D">
      <w:pPr>
        <w:widowControl w:val="0"/>
        <w:suppressAutoHyphens/>
        <w:jc w:val="both"/>
        <w:rPr>
          <w:sz w:val="18"/>
          <w:szCs w:val="18"/>
          <w:lang w:eastAsia="ar-SA"/>
        </w:rPr>
      </w:pPr>
      <w:r w:rsidRPr="00A451F4">
        <w:rPr>
          <w:sz w:val="18"/>
          <w:szCs w:val="18"/>
          <w:lang w:eastAsia="ar-SA"/>
        </w:rPr>
        <w:t>- заявление об исправлении технической ошибки;</w:t>
      </w:r>
    </w:p>
    <w:p w:rsidR="00C3696D" w:rsidRPr="00A451F4" w:rsidRDefault="00C3696D" w:rsidP="00C3696D">
      <w:pPr>
        <w:widowControl w:val="0"/>
        <w:suppressAutoHyphens/>
        <w:jc w:val="both"/>
        <w:rPr>
          <w:sz w:val="18"/>
          <w:szCs w:val="18"/>
          <w:lang w:eastAsia="ar-SA"/>
        </w:rPr>
      </w:pPr>
      <w:r w:rsidRPr="00A451F4">
        <w:rPr>
          <w:sz w:val="18"/>
          <w:szCs w:val="18"/>
          <w:lang w:eastAsia="ar-SA"/>
        </w:rPr>
        <w:t>- документы, подтверждающие наличие в выданном в результате предоставления муниципальной услуги документе технической ошибки.</w:t>
      </w:r>
    </w:p>
    <w:p w:rsidR="00C3696D" w:rsidRPr="00A451F4" w:rsidRDefault="00C3696D" w:rsidP="00C3696D">
      <w:pPr>
        <w:widowControl w:val="0"/>
        <w:suppressAutoHyphens/>
        <w:jc w:val="both"/>
        <w:rPr>
          <w:sz w:val="18"/>
          <w:szCs w:val="18"/>
          <w:lang w:eastAsia="ar-SA"/>
        </w:rPr>
      </w:pPr>
      <w:r w:rsidRPr="00A451F4">
        <w:rPr>
          <w:sz w:val="18"/>
          <w:szCs w:val="18"/>
          <w:lang w:eastAsia="ar-SA"/>
        </w:rPr>
        <w:t>Заявление об исправлении технической ошибки подается заявителем лично или по почте в Администрацию.</w:t>
      </w:r>
    </w:p>
    <w:p w:rsidR="00C3696D" w:rsidRPr="00A451F4" w:rsidRDefault="00C3696D" w:rsidP="00C3696D">
      <w:pPr>
        <w:widowControl w:val="0"/>
        <w:suppressAutoHyphens/>
        <w:jc w:val="both"/>
        <w:rPr>
          <w:sz w:val="18"/>
          <w:szCs w:val="18"/>
          <w:lang w:eastAsia="ar-SA"/>
        </w:rPr>
      </w:pPr>
      <w:r w:rsidRPr="00A451F4">
        <w:rPr>
          <w:sz w:val="18"/>
          <w:szCs w:val="18"/>
          <w:lang w:eastAsia="ar-SA"/>
        </w:rPr>
        <w:t>Заявление об исправлении технической ошибки регистрируется специалистом Администрации и передается ответственному исполнителю в установленном порядке.</w:t>
      </w:r>
    </w:p>
    <w:p w:rsidR="00C3696D" w:rsidRPr="00A451F4" w:rsidRDefault="00C3696D" w:rsidP="00C3696D">
      <w:pPr>
        <w:widowControl w:val="0"/>
        <w:suppressAutoHyphens/>
        <w:jc w:val="both"/>
        <w:rPr>
          <w:sz w:val="18"/>
          <w:szCs w:val="18"/>
          <w:lang w:eastAsia="ar-SA"/>
        </w:rPr>
      </w:pPr>
      <w:r w:rsidRPr="00A451F4">
        <w:rPr>
          <w:sz w:val="18"/>
          <w:szCs w:val="18"/>
          <w:lang w:eastAsia="ar-SA"/>
        </w:rPr>
        <w:t>Ответственный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w:t>
      </w:r>
    </w:p>
    <w:p w:rsidR="00C3696D" w:rsidRPr="00A451F4" w:rsidRDefault="00C3696D" w:rsidP="00C3696D">
      <w:pPr>
        <w:widowControl w:val="0"/>
        <w:suppressAutoHyphens/>
        <w:jc w:val="both"/>
        <w:rPr>
          <w:sz w:val="18"/>
          <w:szCs w:val="18"/>
          <w:lang w:eastAsia="ar-SA"/>
        </w:rPr>
      </w:pPr>
      <w:r w:rsidRPr="00A451F4">
        <w:rPr>
          <w:sz w:val="18"/>
          <w:szCs w:val="18"/>
          <w:lang w:eastAsia="ar-SA"/>
        </w:rPr>
        <w:t>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(или) ошибки.</w:t>
      </w:r>
    </w:p>
    <w:p w:rsidR="00C3696D" w:rsidRPr="00A451F4" w:rsidRDefault="00C3696D" w:rsidP="00C3696D">
      <w:pPr>
        <w:widowControl w:val="0"/>
        <w:suppressAutoHyphens/>
        <w:jc w:val="both"/>
        <w:rPr>
          <w:sz w:val="18"/>
          <w:szCs w:val="18"/>
          <w:lang w:eastAsia="ar-SA"/>
        </w:rPr>
      </w:pPr>
      <w:r w:rsidRPr="00A451F4">
        <w:rPr>
          <w:sz w:val="18"/>
          <w:szCs w:val="18"/>
          <w:lang w:eastAsia="ar-SA"/>
        </w:rPr>
        <w:t>В случае наличия технической ошибки в выданном в результате предоставления муниципальной услуги документе ответственный исполнитель устраняет техническую ошибку путем подготовки документа, выданного в результате предоставления муниципальной услуги.</w:t>
      </w:r>
    </w:p>
    <w:p w:rsidR="00C3696D" w:rsidRPr="00A451F4" w:rsidRDefault="00C3696D" w:rsidP="00C3696D">
      <w:pPr>
        <w:widowControl w:val="0"/>
        <w:suppressAutoHyphens/>
        <w:jc w:val="both"/>
        <w:rPr>
          <w:sz w:val="18"/>
          <w:szCs w:val="18"/>
          <w:lang w:eastAsia="ar-SA"/>
        </w:rPr>
      </w:pPr>
      <w:r w:rsidRPr="00A451F4">
        <w:rPr>
          <w:sz w:val="18"/>
          <w:szCs w:val="18"/>
          <w:lang w:eastAsia="ar-SA"/>
        </w:rPr>
        <w:t>В случае отсутствия технической ошибки в выданном в результате предоставления муниципальной услуги документе ответственный исполнитель готовит уведомление об отсутствии технической ошибки в выданном в результате предоставления муниципальной услуги документе.</w:t>
      </w:r>
    </w:p>
    <w:p w:rsidR="00C3696D" w:rsidRPr="00A451F4" w:rsidRDefault="00C3696D" w:rsidP="00C3696D">
      <w:pPr>
        <w:widowControl w:val="0"/>
        <w:suppressAutoHyphens/>
        <w:jc w:val="both"/>
        <w:rPr>
          <w:sz w:val="18"/>
          <w:szCs w:val="18"/>
          <w:lang w:eastAsia="ar-SA"/>
        </w:rPr>
      </w:pPr>
      <w:r w:rsidRPr="00A451F4">
        <w:rPr>
          <w:sz w:val="18"/>
          <w:szCs w:val="18"/>
          <w:lang w:eastAsia="ar-SA"/>
        </w:rPr>
        <w:t>Ответственный исполнитель передает документ, выданный в результате предоставления муниципальной услуги, либо уведомление об отсутствии технической ошибки в выданном в результате предоставления муниципальной услуги документе на подпись главе Администрации.</w:t>
      </w:r>
    </w:p>
    <w:p w:rsidR="00C3696D" w:rsidRPr="00A451F4" w:rsidRDefault="00C3696D" w:rsidP="00C3696D">
      <w:pPr>
        <w:widowControl w:val="0"/>
        <w:suppressAutoHyphens/>
        <w:jc w:val="both"/>
        <w:rPr>
          <w:sz w:val="18"/>
          <w:szCs w:val="18"/>
          <w:lang w:eastAsia="ar-SA"/>
        </w:rPr>
      </w:pPr>
      <w:r w:rsidRPr="00A451F4">
        <w:rPr>
          <w:sz w:val="18"/>
          <w:szCs w:val="18"/>
          <w:lang w:eastAsia="ar-SA"/>
        </w:rPr>
        <w:t>Глава Администрации подписывает документ, выданный в результате предоставления муниципальной услуги, либо уведомление об отсутствии технической ошибки в выданном в результате предоставления муниципальной услуги документе и передает специалисту Администрации для направления заявителю.</w:t>
      </w:r>
    </w:p>
    <w:p w:rsidR="00C3696D" w:rsidRPr="00A451F4" w:rsidRDefault="00C3696D" w:rsidP="00C3696D">
      <w:pPr>
        <w:widowControl w:val="0"/>
        <w:suppressAutoHyphens/>
        <w:jc w:val="both"/>
        <w:rPr>
          <w:sz w:val="18"/>
          <w:szCs w:val="18"/>
          <w:lang w:eastAsia="ar-SA"/>
        </w:rPr>
      </w:pPr>
      <w:r w:rsidRPr="00A451F4">
        <w:rPr>
          <w:sz w:val="18"/>
          <w:szCs w:val="18"/>
          <w:lang w:eastAsia="ar-SA"/>
        </w:rPr>
        <w:t>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Администрации.</w:t>
      </w:r>
    </w:p>
    <w:p w:rsidR="00C3696D" w:rsidRPr="00A451F4" w:rsidRDefault="00C3696D" w:rsidP="00C3696D">
      <w:pPr>
        <w:widowControl w:val="0"/>
        <w:suppressAutoHyphens/>
        <w:jc w:val="both"/>
        <w:rPr>
          <w:sz w:val="18"/>
          <w:szCs w:val="18"/>
          <w:lang w:eastAsia="ar-SA"/>
        </w:rPr>
      </w:pPr>
      <w:r w:rsidRPr="00A451F4">
        <w:rPr>
          <w:sz w:val="18"/>
          <w:szCs w:val="18"/>
          <w:lang w:eastAsia="ar-SA"/>
        </w:rPr>
        <w:t>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w:t>
      </w:r>
    </w:p>
    <w:p w:rsidR="00C3696D" w:rsidRPr="00A451F4" w:rsidRDefault="00C3696D" w:rsidP="00C3696D">
      <w:pPr>
        <w:widowControl w:val="0"/>
        <w:suppressAutoHyphens/>
        <w:jc w:val="both"/>
        <w:rPr>
          <w:sz w:val="18"/>
          <w:szCs w:val="18"/>
          <w:lang w:eastAsia="ar-SA"/>
        </w:rPr>
      </w:pPr>
      <w:r w:rsidRPr="00A451F4">
        <w:rPr>
          <w:sz w:val="18"/>
          <w:szCs w:val="18"/>
          <w:lang w:eastAsia="ar-SA"/>
        </w:rPr>
        <w:t>а) в случае наличия технической ошибки в выданном в результате предоставления муниципальной услуги документе – документ, выданный в результате предоставления муниципальной услуги;</w:t>
      </w:r>
    </w:p>
    <w:p w:rsidR="00C3696D" w:rsidRPr="00A451F4" w:rsidRDefault="00C3696D" w:rsidP="00C3696D">
      <w:pPr>
        <w:widowControl w:val="0"/>
        <w:suppressAutoHyphens/>
        <w:jc w:val="both"/>
        <w:rPr>
          <w:sz w:val="18"/>
          <w:szCs w:val="18"/>
          <w:lang w:eastAsia="ar-SA"/>
        </w:rPr>
      </w:pPr>
      <w:r w:rsidRPr="00A451F4">
        <w:rPr>
          <w:sz w:val="18"/>
          <w:szCs w:val="18"/>
          <w:lang w:eastAsia="ar-SA"/>
        </w:rPr>
        <w:t>б) в случае отсутствия технической ошибки в выданном в результате предоставления муниципальной услуги документе - уведомление об отсутствии технической ошибки в выданном в результате предоставления муниципальной услуги документе.</w:t>
      </w:r>
    </w:p>
    <w:p w:rsidR="00C3696D" w:rsidRPr="00A451F4" w:rsidRDefault="00C3696D" w:rsidP="00C3696D">
      <w:pPr>
        <w:widowControl w:val="0"/>
        <w:suppressAutoHyphens/>
        <w:jc w:val="both"/>
        <w:rPr>
          <w:sz w:val="18"/>
          <w:szCs w:val="18"/>
          <w:lang w:eastAsia="ar-SA"/>
        </w:rPr>
      </w:pPr>
      <w:r w:rsidRPr="00A451F4">
        <w:rPr>
          <w:sz w:val="18"/>
          <w:szCs w:val="18"/>
          <w:lang w:eastAsia="ar-SA"/>
        </w:rPr>
        <w:t>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 является его регистрация в системе документооборота.</w:t>
      </w:r>
    </w:p>
    <w:p w:rsidR="00C3696D" w:rsidRPr="00A451F4" w:rsidRDefault="00C3696D" w:rsidP="00C3696D">
      <w:pPr>
        <w:widowControl w:val="0"/>
        <w:suppressAutoHyphens/>
        <w:jc w:val="center"/>
        <w:rPr>
          <w:b/>
          <w:sz w:val="18"/>
          <w:szCs w:val="18"/>
          <w:lang w:eastAsia="ar-SA"/>
        </w:rPr>
      </w:pPr>
      <w:r w:rsidRPr="00A451F4">
        <w:rPr>
          <w:b/>
          <w:sz w:val="18"/>
          <w:szCs w:val="18"/>
          <w:lang w:eastAsia="ar-SA"/>
        </w:rPr>
        <w:t>IV. Формы контроля за исполнением Регламента</w:t>
      </w:r>
    </w:p>
    <w:p w:rsidR="00C3696D" w:rsidRPr="00A451F4" w:rsidRDefault="00C3696D" w:rsidP="00C3696D">
      <w:pPr>
        <w:widowControl w:val="0"/>
        <w:suppressAutoHyphens/>
        <w:jc w:val="both"/>
        <w:rPr>
          <w:sz w:val="18"/>
          <w:szCs w:val="18"/>
          <w:lang w:eastAsia="ar-SA"/>
        </w:rPr>
      </w:pPr>
      <w:r w:rsidRPr="00A451F4">
        <w:rPr>
          <w:sz w:val="18"/>
          <w:szCs w:val="18"/>
          <w:lang w:eastAsia="ar-SA"/>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постоянно главой Администрации, а также специалистами, ответственными за выполнение административных действий, входящих в состав административных процедур, в рамках своей компетенции.</w:t>
      </w:r>
    </w:p>
    <w:p w:rsidR="00C3696D" w:rsidRPr="00A451F4" w:rsidRDefault="00C3696D" w:rsidP="00C3696D">
      <w:pPr>
        <w:widowControl w:val="0"/>
        <w:suppressAutoHyphens/>
        <w:jc w:val="both"/>
        <w:rPr>
          <w:sz w:val="18"/>
          <w:szCs w:val="18"/>
          <w:lang w:eastAsia="ar-SA"/>
        </w:rPr>
      </w:pPr>
      <w:r w:rsidRPr="00A451F4">
        <w:rPr>
          <w:sz w:val="18"/>
          <w:szCs w:val="18"/>
          <w:lang w:eastAsia="ar-SA"/>
        </w:rPr>
        <w:t>Текущий контроль осуществляется путем проведения проверок исполнения положений административного регламента, иных нормативных правовых актов Российской Федерации, регулирующих вопросы, связанные с предоставлением муниципальной услуги.</w:t>
      </w:r>
    </w:p>
    <w:p w:rsidR="00C3696D" w:rsidRPr="00A451F4" w:rsidRDefault="00C3696D" w:rsidP="00C3696D">
      <w:pPr>
        <w:widowControl w:val="0"/>
        <w:suppressAutoHyphens/>
        <w:jc w:val="both"/>
        <w:rPr>
          <w:sz w:val="18"/>
          <w:szCs w:val="18"/>
          <w:lang w:eastAsia="ar-SA"/>
        </w:rPr>
      </w:pPr>
      <w:r w:rsidRPr="00A451F4">
        <w:rPr>
          <w:sz w:val="18"/>
          <w:szCs w:val="18"/>
          <w:lang w:eastAsia="ar-SA"/>
        </w:rPr>
        <w:t>4.2. В Администрации проводятся плановые и внеплановые проверки полноты и качества предоставления муниципальной услуги.</w:t>
      </w:r>
    </w:p>
    <w:p w:rsidR="00C3696D" w:rsidRPr="00A451F4" w:rsidRDefault="00C3696D" w:rsidP="00C3696D">
      <w:pPr>
        <w:widowControl w:val="0"/>
        <w:suppressAutoHyphens/>
        <w:jc w:val="both"/>
        <w:rPr>
          <w:sz w:val="18"/>
          <w:szCs w:val="18"/>
          <w:lang w:eastAsia="ar-SA"/>
        </w:rPr>
      </w:pPr>
      <w:r w:rsidRPr="00A451F4">
        <w:rPr>
          <w:sz w:val="18"/>
          <w:szCs w:val="18"/>
          <w:lang w:eastAsia="ar-SA"/>
        </w:rPr>
        <w:t>При проведении плановой проверки рассматриваются все вопросы, связанные с предоставлением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
    <w:p w:rsidR="00C3696D" w:rsidRPr="00A451F4" w:rsidRDefault="00C3696D" w:rsidP="00C3696D">
      <w:pPr>
        <w:widowControl w:val="0"/>
        <w:suppressAutoHyphens/>
        <w:jc w:val="both"/>
        <w:rPr>
          <w:sz w:val="18"/>
          <w:szCs w:val="18"/>
          <w:lang w:eastAsia="ar-SA"/>
        </w:rPr>
      </w:pPr>
      <w:r w:rsidRPr="00A451F4">
        <w:rPr>
          <w:sz w:val="18"/>
          <w:szCs w:val="18"/>
          <w:lang w:eastAsia="ar-SA"/>
        </w:rPr>
        <w:t>Периодичность осуществления проверок определяется главой Администрации.</w:t>
      </w:r>
    </w:p>
    <w:p w:rsidR="00C3696D" w:rsidRPr="00A451F4" w:rsidRDefault="00C3696D" w:rsidP="00C3696D">
      <w:pPr>
        <w:widowControl w:val="0"/>
        <w:suppressAutoHyphens/>
        <w:jc w:val="both"/>
        <w:rPr>
          <w:sz w:val="18"/>
          <w:szCs w:val="18"/>
          <w:lang w:eastAsia="ar-SA"/>
        </w:rPr>
      </w:pPr>
      <w:r w:rsidRPr="00A451F4">
        <w:rPr>
          <w:sz w:val="18"/>
          <w:szCs w:val="18"/>
          <w:lang w:eastAsia="ar-SA"/>
        </w:rPr>
        <w:t>Внеплановые проверки проводятся в случае необходимости проверки устранения ранее выявленных нарушений, а также при поступлении в Администрацию, обращений (жалоб) граждан и юридических лиц, связанных с нарушениями при предоставлении муниципальной услуги.</w:t>
      </w:r>
    </w:p>
    <w:p w:rsidR="00C3696D" w:rsidRPr="00A451F4" w:rsidRDefault="00C3696D" w:rsidP="00C3696D">
      <w:pPr>
        <w:widowControl w:val="0"/>
        <w:suppressAutoHyphens/>
        <w:jc w:val="both"/>
        <w:rPr>
          <w:sz w:val="18"/>
          <w:szCs w:val="18"/>
          <w:lang w:eastAsia="ar-SA"/>
        </w:rPr>
      </w:pPr>
      <w:r w:rsidRPr="00A451F4">
        <w:rPr>
          <w:sz w:val="18"/>
          <w:szCs w:val="18"/>
          <w:lang w:eastAsia="ar-SA"/>
        </w:rPr>
        <w:t>Плановые и внеплановые проверки проводятся на основании распоряжений Администрации.</w:t>
      </w:r>
    </w:p>
    <w:p w:rsidR="00C3696D" w:rsidRPr="00A451F4" w:rsidRDefault="00C3696D" w:rsidP="00C3696D">
      <w:pPr>
        <w:widowControl w:val="0"/>
        <w:suppressAutoHyphens/>
        <w:jc w:val="both"/>
        <w:rPr>
          <w:sz w:val="18"/>
          <w:szCs w:val="18"/>
          <w:lang w:eastAsia="ar-SA"/>
        </w:rPr>
      </w:pPr>
      <w:r w:rsidRPr="00A451F4">
        <w:rPr>
          <w:sz w:val="18"/>
          <w:szCs w:val="18"/>
          <w:lang w:eastAsia="ar-SA"/>
        </w:rP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C3696D" w:rsidRPr="00A451F4" w:rsidRDefault="00C3696D" w:rsidP="00C3696D">
      <w:pPr>
        <w:widowControl w:val="0"/>
        <w:suppressAutoHyphens/>
        <w:jc w:val="both"/>
        <w:rPr>
          <w:sz w:val="18"/>
          <w:szCs w:val="18"/>
          <w:lang w:eastAsia="ar-SA"/>
        </w:rPr>
      </w:pPr>
      <w:r w:rsidRPr="00A451F4">
        <w:rPr>
          <w:sz w:val="18"/>
          <w:szCs w:val="18"/>
          <w:lang w:eastAsia="ar-SA"/>
        </w:rPr>
        <w:t>4.4. Персональная ответственность специалистов Администрации закрепляется в их должностных инструкциях в соответствии с требованиями законодательства Российской Федерации.</w:t>
      </w:r>
    </w:p>
    <w:p w:rsidR="00C3696D" w:rsidRPr="00A451F4" w:rsidRDefault="00C3696D" w:rsidP="00C3696D">
      <w:pPr>
        <w:widowControl w:val="0"/>
        <w:suppressAutoHyphens/>
        <w:jc w:val="both"/>
        <w:rPr>
          <w:sz w:val="18"/>
          <w:szCs w:val="18"/>
          <w:lang w:eastAsia="ar-SA"/>
        </w:rPr>
      </w:pPr>
      <w:r w:rsidRPr="00A451F4">
        <w:rPr>
          <w:sz w:val="18"/>
          <w:szCs w:val="18"/>
          <w:lang w:eastAsia="ar-SA"/>
        </w:rPr>
        <w:t>4.5. Ответственные исполнители несут персональную ответственность за:</w:t>
      </w:r>
    </w:p>
    <w:p w:rsidR="00C3696D" w:rsidRPr="00A451F4" w:rsidRDefault="00C3696D" w:rsidP="00C3696D">
      <w:pPr>
        <w:widowControl w:val="0"/>
        <w:suppressAutoHyphens/>
        <w:jc w:val="both"/>
        <w:rPr>
          <w:sz w:val="18"/>
          <w:szCs w:val="18"/>
          <w:lang w:eastAsia="ar-SA"/>
        </w:rPr>
      </w:pPr>
      <w:r w:rsidRPr="00A451F4">
        <w:rPr>
          <w:sz w:val="18"/>
          <w:szCs w:val="18"/>
          <w:lang w:eastAsia="ar-SA"/>
        </w:rPr>
        <w:t>4.5.1 соответствие результатов рассмотрения документов требованиям законодательства Российской Федерации;</w:t>
      </w:r>
    </w:p>
    <w:p w:rsidR="00C3696D" w:rsidRPr="00A451F4" w:rsidRDefault="00C3696D" w:rsidP="00C3696D">
      <w:pPr>
        <w:widowControl w:val="0"/>
        <w:suppressAutoHyphens/>
        <w:jc w:val="both"/>
        <w:rPr>
          <w:sz w:val="18"/>
          <w:szCs w:val="18"/>
          <w:lang w:eastAsia="ar-SA"/>
        </w:rPr>
      </w:pPr>
      <w:r w:rsidRPr="00A451F4">
        <w:rPr>
          <w:sz w:val="18"/>
          <w:szCs w:val="18"/>
          <w:lang w:eastAsia="ar-SA"/>
        </w:rPr>
        <w:t>4.5.2 соблюдение сроков выполнения административных процедур при предоставлении муниципальной услуги.</w:t>
      </w:r>
    </w:p>
    <w:p w:rsidR="00C3696D" w:rsidRPr="00A451F4" w:rsidRDefault="00C3696D" w:rsidP="00C3696D">
      <w:pPr>
        <w:widowControl w:val="0"/>
        <w:suppressAutoHyphens/>
        <w:jc w:val="both"/>
        <w:rPr>
          <w:sz w:val="18"/>
          <w:szCs w:val="18"/>
          <w:lang w:eastAsia="ar-SA"/>
        </w:rPr>
      </w:pPr>
      <w:r w:rsidRPr="00A451F4">
        <w:rPr>
          <w:sz w:val="18"/>
          <w:szCs w:val="18"/>
          <w:lang w:eastAsia="ar-SA"/>
        </w:rPr>
        <w:t>4.6. Граждане, их объединения и организации могут контролировать предоставление муниципальной услуги путем получения информации по телефону, по письменным обращениям, по электронной почте, через Единый портал и Региональный портал.</w:t>
      </w:r>
    </w:p>
    <w:p w:rsidR="00C3696D" w:rsidRPr="00A451F4" w:rsidRDefault="00C3696D" w:rsidP="00C3696D">
      <w:pPr>
        <w:widowControl w:val="0"/>
        <w:suppressAutoHyphens/>
        <w:jc w:val="center"/>
        <w:rPr>
          <w:b/>
          <w:sz w:val="18"/>
          <w:szCs w:val="18"/>
          <w:lang w:eastAsia="ar-SA"/>
        </w:rPr>
      </w:pPr>
      <w:r w:rsidRPr="00A451F4">
        <w:rPr>
          <w:b/>
          <w:sz w:val="18"/>
          <w:szCs w:val="18"/>
          <w:lang w:eastAsia="ar-SA"/>
        </w:rPr>
        <w:t>V. Досудебный (внесудебный) порядок обжалования решений и действий (бездействия) органа, предоставляющего государственную услугу, органа, предоставляющего муниципальную услугу, многофункционального центра, организаций, указанных в части 1.1 статьи 16 ФЗ № 210-ФЗ, а также их должностных лиц, государственных или муниципальных служащих, работников</w:t>
      </w:r>
    </w:p>
    <w:p w:rsidR="00C3696D" w:rsidRPr="00A451F4" w:rsidRDefault="00C3696D" w:rsidP="00C3696D">
      <w:pPr>
        <w:widowControl w:val="0"/>
        <w:suppressAutoHyphens/>
        <w:jc w:val="both"/>
        <w:rPr>
          <w:sz w:val="18"/>
          <w:szCs w:val="18"/>
          <w:lang w:eastAsia="ar-SA"/>
        </w:rPr>
      </w:pPr>
      <w:r w:rsidRPr="00A451F4">
        <w:rPr>
          <w:sz w:val="18"/>
          <w:szCs w:val="18"/>
          <w:lang w:eastAsia="ar-SA"/>
        </w:rPr>
        <w:t>5.1. Заявители вправе обжаловать решения, принятые в ходе предоставления муниципальной услуги (на любом этапе), действия (бездействие) Администрации, а также ее должностных лиц, муниципальных служащих, МФЦ, работника МФЦ, а также организаций, предусмотренных частью 1.1 статьи 16 ФЗ № 210-ФЗ, или их работников в досудебном порядке.</w:t>
      </w:r>
    </w:p>
    <w:p w:rsidR="00C3696D" w:rsidRPr="00A451F4" w:rsidRDefault="00C3696D" w:rsidP="00C3696D">
      <w:pPr>
        <w:widowControl w:val="0"/>
        <w:suppressAutoHyphens/>
        <w:jc w:val="both"/>
        <w:rPr>
          <w:sz w:val="18"/>
          <w:szCs w:val="18"/>
          <w:lang w:eastAsia="ar-SA"/>
        </w:rPr>
      </w:pPr>
      <w:r w:rsidRPr="00A451F4">
        <w:rPr>
          <w:sz w:val="18"/>
          <w:szCs w:val="18"/>
          <w:lang w:eastAsia="ar-SA"/>
        </w:rPr>
        <w:lastRenderedPageBreak/>
        <w:t>5.2. Предметом жалобы могут являться нарушения прав и законных интересов заявителей, противоправные решения, действия (бездействие) Администрации, а также ее должностных лиц, муниципальных служащих, МФЦ, работника МФЦ, а также организаций, предусмотренных частью 1.1 статьи 16 ФЗ № 210-ФЗ, или их работников, нарушения положений настоящего Административного регламента, некорректное поведение или нарушение служебной этики в ходе предоставления муниципальной услуги.</w:t>
      </w:r>
    </w:p>
    <w:p w:rsidR="00C3696D" w:rsidRPr="00A451F4" w:rsidRDefault="00C3696D" w:rsidP="00C3696D">
      <w:pPr>
        <w:widowControl w:val="0"/>
        <w:suppressAutoHyphens/>
        <w:jc w:val="both"/>
        <w:rPr>
          <w:sz w:val="18"/>
          <w:szCs w:val="18"/>
          <w:lang w:eastAsia="ar-SA"/>
        </w:rPr>
      </w:pPr>
      <w:r w:rsidRPr="00A451F4">
        <w:rPr>
          <w:sz w:val="18"/>
          <w:szCs w:val="18"/>
          <w:lang w:eastAsia="ar-SA"/>
        </w:rPr>
        <w:t>5.3.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на официальном сайте Администрации, в Едином портале, Региональном портале.</w:t>
      </w:r>
    </w:p>
    <w:p w:rsidR="00C3696D" w:rsidRPr="00A451F4" w:rsidRDefault="00C3696D" w:rsidP="00C3696D">
      <w:pPr>
        <w:widowControl w:val="0"/>
        <w:suppressAutoHyphens/>
        <w:jc w:val="both"/>
        <w:rPr>
          <w:sz w:val="18"/>
          <w:szCs w:val="18"/>
          <w:lang w:eastAsia="ar-SA"/>
        </w:rPr>
      </w:pPr>
      <w:r w:rsidRPr="00A451F4">
        <w:rPr>
          <w:sz w:val="18"/>
          <w:szCs w:val="18"/>
          <w:lang w:eastAsia="ar-SA"/>
        </w:rPr>
        <w:t>Указанная информация также может быть сообщена заявителю в устной и (или) в письменной форме.</w:t>
      </w:r>
    </w:p>
    <w:p w:rsidR="00C3696D" w:rsidRPr="00A451F4" w:rsidRDefault="00C3696D" w:rsidP="00C3696D">
      <w:pPr>
        <w:widowControl w:val="0"/>
        <w:suppressAutoHyphens/>
        <w:jc w:val="both"/>
        <w:rPr>
          <w:sz w:val="18"/>
          <w:szCs w:val="18"/>
          <w:lang w:eastAsia="ar-SA"/>
        </w:rPr>
      </w:pPr>
      <w:r w:rsidRPr="00A451F4">
        <w:rPr>
          <w:sz w:val="18"/>
          <w:szCs w:val="18"/>
          <w:lang w:eastAsia="ar-SA"/>
        </w:rPr>
        <w:t>5.4. Заявитель может обратиться с жалобой на нарушение порядка предоставления муниципальной услуги, в том числе в следующих случаях:</w:t>
      </w:r>
    </w:p>
    <w:p w:rsidR="00C3696D" w:rsidRPr="00A451F4" w:rsidRDefault="00C3696D" w:rsidP="00C3696D">
      <w:pPr>
        <w:widowControl w:val="0"/>
        <w:suppressAutoHyphens/>
        <w:jc w:val="both"/>
        <w:rPr>
          <w:sz w:val="18"/>
          <w:szCs w:val="18"/>
          <w:lang w:eastAsia="ar-SA"/>
        </w:rPr>
      </w:pPr>
      <w:r w:rsidRPr="00A451F4">
        <w:rPr>
          <w:sz w:val="18"/>
          <w:szCs w:val="18"/>
          <w:lang w:eastAsia="ar-SA"/>
        </w:rPr>
        <w:t>1) нарушение срока регистрации запроса о предоставлении муниципальной услуги, запроса, указанного в статье 15.1 ФЗ № 210-ФЗ;</w:t>
      </w:r>
    </w:p>
    <w:p w:rsidR="00C3696D" w:rsidRPr="00A451F4" w:rsidRDefault="00C3696D" w:rsidP="00C3696D">
      <w:pPr>
        <w:widowControl w:val="0"/>
        <w:suppressAutoHyphens/>
        <w:jc w:val="both"/>
        <w:rPr>
          <w:sz w:val="18"/>
          <w:szCs w:val="18"/>
          <w:lang w:eastAsia="ar-SA"/>
        </w:rPr>
      </w:pPr>
      <w:r w:rsidRPr="00A451F4">
        <w:rPr>
          <w:sz w:val="18"/>
          <w:szCs w:val="18"/>
          <w:lang w:eastAsia="ar-SA"/>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ФЗ № 210-ФЗ;</w:t>
      </w:r>
    </w:p>
    <w:p w:rsidR="00C3696D" w:rsidRPr="00A451F4" w:rsidRDefault="00C3696D" w:rsidP="00C3696D">
      <w:pPr>
        <w:widowControl w:val="0"/>
        <w:suppressAutoHyphens/>
        <w:jc w:val="both"/>
        <w:rPr>
          <w:sz w:val="18"/>
          <w:szCs w:val="18"/>
          <w:lang w:eastAsia="ar-SA"/>
        </w:rPr>
      </w:pPr>
      <w:r w:rsidRPr="00A451F4">
        <w:rPr>
          <w:sz w:val="18"/>
          <w:szCs w:val="18"/>
          <w:lang w:eastAsia="ar-SA"/>
        </w:rPr>
        <w:t>3) требование у заявителя документов, не предусмотренных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C3696D" w:rsidRPr="00A451F4" w:rsidRDefault="00C3696D" w:rsidP="00C3696D">
      <w:pPr>
        <w:widowControl w:val="0"/>
        <w:suppressAutoHyphens/>
        <w:jc w:val="both"/>
        <w:rPr>
          <w:sz w:val="18"/>
          <w:szCs w:val="18"/>
          <w:lang w:eastAsia="ar-SA"/>
        </w:rPr>
      </w:pPr>
      <w:r w:rsidRPr="00A451F4">
        <w:rPr>
          <w:sz w:val="18"/>
          <w:szCs w:val="18"/>
          <w:lang w:eastAsia="ar-SA"/>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 у заявителя;</w:t>
      </w:r>
    </w:p>
    <w:p w:rsidR="00C3696D" w:rsidRPr="00A451F4" w:rsidRDefault="00C3696D" w:rsidP="00C3696D">
      <w:pPr>
        <w:widowControl w:val="0"/>
        <w:suppressAutoHyphens/>
        <w:jc w:val="both"/>
        <w:rPr>
          <w:sz w:val="18"/>
          <w:szCs w:val="18"/>
          <w:lang w:eastAsia="ar-SA"/>
        </w:rPr>
      </w:pPr>
      <w:r w:rsidRPr="00A451F4">
        <w:rPr>
          <w:sz w:val="18"/>
          <w:szCs w:val="18"/>
          <w:lang w:eastAsia="ar-SA"/>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ФЗ № 210-ФЗ;</w:t>
      </w:r>
    </w:p>
    <w:p w:rsidR="00C3696D" w:rsidRPr="00A451F4" w:rsidRDefault="00C3696D" w:rsidP="00C3696D">
      <w:pPr>
        <w:widowControl w:val="0"/>
        <w:suppressAutoHyphens/>
        <w:jc w:val="both"/>
        <w:rPr>
          <w:sz w:val="18"/>
          <w:szCs w:val="18"/>
          <w:lang w:eastAsia="ar-SA"/>
        </w:rPr>
      </w:pPr>
      <w:r w:rsidRPr="00A451F4">
        <w:rPr>
          <w:sz w:val="18"/>
          <w:szCs w:val="18"/>
          <w:lang w:eastAsia="ar-SA"/>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правовыми актами;</w:t>
      </w:r>
    </w:p>
    <w:p w:rsidR="00C3696D" w:rsidRPr="00A451F4" w:rsidRDefault="00C3696D" w:rsidP="00C3696D">
      <w:pPr>
        <w:widowControl w:val="0"/>
        <w:suppressAutoHyphens/>
        <w:jc w:val="both"/>
        <w:rPr>
          <w:sz w:val="18"/>
          <w:szCs w:val="18"/>
          <w:lang w:eastAsia="ar-SA"/>
        </w:rPr>
      </w:pPr>
      <w:r w:rsidRPr="00A451F4">
        <w:rPr>
          <w:sz w:val="18"/>
          <w:szCs w:val="18"/>
          <w:lang w:eastAsia="ar-SA"/>
        </w:rPr>
        <w:t>7) отказ Администрации, должностного лица Администрации, МФЦ, работника МФЦ, организаций, предусмотренных частью 1.1 статьи 16 ФЗ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ФЗ № 210-ФЗ;</w:t>
      </w:r>
    </w:p>
    <w:p w:rsidR="00C3696D" w:rsidRPr="00A451F4" w:rsidRDefault="00C3696D" w:rsidP="00C3696D">
      <w:pPr>
        <w:widowControl w:val="0"/>
        <w:suppressAutoHyphens/>
        <w:jc w:val="both"/>
        <w:rPr>
          <w:sz w:val="18"/>
          <w:szCs w:val="18"/>
          <w:lang w:eastAsia="ar-SA"/>
        </w:rPr>
      </w:pPr>
      <w:r w:rsidRPr="00A451F4">
        <w:rPr>
          <w:sz w:val="18"/>
          <w:szCs w:val="18"/>
          <w:lang w:eastAsia="ar-SA"/>
        </w:rPr>
        <w:t>8) нарушение срока или порядка выдачи документов по результатам предоставления муниципальной услуги;</w:t>
      </w:r>
    </w:p>
    <w:p w:rsidR="00C3696D" w:rsidRPr="00A451F4" w:rsidRDefault="00C3696D" w:rsidP="00C3696D">
      <w:pPr>
        <w:widowControl w:val="0"/>
        <w:suppressAutoHyphens/>
        <w:jc w:val="both"/>
        <w:rPr>
          <w:sz w:val="18"/>
          <w:szCs w:val="18"/>
          <w:lang w:eastAsia="ar-SA"/>
        </w:rPr>
      </w:pPr>
      <w:r w:rsidRPr="00A451F4">
        <w:rPr>
          <w:sz w:val="18"/>
          <w:szCs w:val="18"/>
          <w:lang w:eastAsia="ar-SA"/>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ФЗ № 210-ФЗ;</w:t>
      </w:r>
    </w:p>
    <w:p w:rsidR="00C3696D" w:rsidRPr="00A451F4" w:rsidRDefault="00C3696D" w:rsidP="00C3696D">
      <w:pPr>
        <w:widowControl w:val="0"/>
        <w:suppressAutoHyphens/>
        <w:jc w:val="both"/>
        <w:rPr>
          <w:sz w:val="18"/>
          <w:szCs w:val="18"/>
          <w:lang w:eastAsia="ar-SA"/>
        </w:rPr>
      </w:pPr>
      <w:r w:rsidRPr="00A451F4">
        <w:rPr>
          <w:sz w:val="18"/>
          <w:szCs w:val="18"/>
          <w:lang w:eastAsia="ar-SA"/>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предусмотренных пунктом 4 части 1 статьи 7 ФЗ №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ФЗ № 210-ФЗ.</w:t>
      </w:r>
    </w:p>
    <w:p w:rsidR="00C3696D" w:rsidRPr="00A451F4" w:rsidRDefault="00C3696D" w:rsidP="00C3696D">
      <w:pPr>
        <w:widowControl w:val="0"/>
        <w:suppressAutoHyphens/>
        <w:jc w:val="both"/>
        <w:rPr>
          <w:sz w:val="18"/>
          <w:szCs w:val="18"/>
          <w:lang w:eastAsia="ar-SA"/>
        </w:rPr>
      </w:pPr>
      <w:r w:rsidRPr="00A451F4">
        <w:rPr>
          <w:sz w:val="18"/>
          <w:szCs w:val="18"/>
          <w:lang w:eastAsia="ar-SA"/>
        </w:rPr>
        <w:t xml:space="preserve">5.5. Жалоба подается в письменной форме на бумажном носителе, в электронной форме в Администрацию, МФЦ либо в соответствующий орган местного самоуправления </w:t>
      </w:r>
      <w:r w:rsidRPr="00A451F4">
        <w:rPr>
          <w:sz w:val="18"/>
          <w:szCs w:val="18"/>
        </w:rPr>
        <w:t xml:space="preserve">Мошковского сельсовета </w:t>
      </w:r>
      <w:r w:rsidRPr="00A451F4">
        <w:rPr>
          <w:sz w:val="18"/>
          <w:szCs w:val="18"/>
          <w:lang w:eastAsia="ar-SA"/>
        </w:rPr>
        <w:t xml:space="preserve">Бековского района Пензенской области, являющийся учредителем МФЦ (далее - учредитель МФЦ), а также в организации, предусмотренные частью 1.1 статьи 16 ФЗ № 210-ФЗ. </w:t>
      </w:r>
    </w:p>
    <w:p w:rsidR="00C3696D" w:rsidRPr="00A451F4" w:rsidRDefault="00C3696D" w:rsidP="00C3696D">
      <w:pPr>
        <w:widowControl w:val="0"/>
        <w:suppressAutoHyphens/>
        <w:jc w:val="both"/>
        <w:rPr>
          <w:sz w:val="18"/>
          <w:szCs w:val="18"/>
          <w:lang w:eastAsia="ar-SA"/>
        </w:rPr>
      </w:pPr>
      <w:r w:rsidRPr="00A451F4">
        <w:rPr>
          <w:sz w:val="18"/>
          <w:szCs w:val="18"/>
          <w:lang w:eastAsia="ar-SA"/>
        </w:rPr>
        <w:t>Жалобы на решения и действия (бездействие) главы Администрации, подаются в вышестоящий орган (при его наличии) либо в случае его отсутствия рассматриваются непосредственно главой Администрации.</w:t>
      </w:r>
    </w:p>
    <w:p w:rsidR="00C3696D" w:rsidRPr="00A451F4" w:rsidRDefault="00C3696D" w:rsidP="00C3696D">
      <w:pPr>
        <w:widowControl w:val="0"/>
        <w:suppressAutoHyphens/>
        <w:jc w:val="both"/>
        <w:rPr>
          <w:sz w:val="18"/>
          <w:szCs w:val="18"/>
          <w:lang w:eastAsia="ar-SA"/>
        </w:rPr>
      </w:pPr>
      <w:r w:rsidRPr="00A451F4">
        <w:rPr>
          <w:sz w:val="18"/>
          <w:szCs w:val="18"/>
          <w:lang w:eastAsia="ar-SA"/>
        </w:rPr>
        <w:t xml:space="preserve"> Жалобы на решения и действия (бездействие) работника МФЦ подаются руководителю МФЦ. Жалобы на решения и действия (бездействие) МФЦ подаются учредителю МФЦ или должностному лицу, уполномоченному нормативным правовым актом Пензенской области. </w:t>
      </w:r>
    </w:p>
    <w:p w:rsidR="00C3696D" w:rsidRPr="00A451F4" w:rsidRDefault="00C3696D" w:rsidP="00C3696D">
      <w:pPr>
        <w:widowControl w:val="0"/>
        <w:suppressAutoHyphens/>
        <w:jc w:val="both"/>
        <w:rPr>
          <w:sz w:val="18"/>
          <w:szCs w:val="18"/>
          <w:lang w:eastAsia="ar-SA"/>
        </w:rPr>
      </w:pPr>
      <w:r w:rsidRPr="00A451F4">
        <w:rPr>
          <w:sz w:val="18"/>
          <w:szCs w:val="18"/>
          <w:lang w:eastAsia="ar-SA"/>
        </w:rPr>
        <w:t>Жалобы на решения и действия (бездействие) работников организаций, предусмотренных частью 1.1 статьи 16 ФЗ № 210-ФЗ, подаются руководителям этих организаций.</w:t>
      </w:r>
    </w:p>
    <w:p w:rsidR="00C3696D" w:rsidRPr="00A451F4" w:rsidRDefault="00C3696D" w:rsidP="00C3696D">
      <w:pPr>
        <w:widowControl w:val="0"/>
        <w:suppressAutoHyphens/>
        <w:jc w:val="both"/>
        <w:rPr>
          <w:sz w:val="18"/>
          <w:szCs w:val="18"/>
          <w:lang w:eastAsia="ar-SA"/>
        </w:rPr>
      </w:pPr>
      <w:r w:rsidRPr="00A451F4">
        <w:rPr>
          <w:sz w:val="18"/>
          <w:szCs w:val="18"/>
          <w:lang w:eastAsia="ar-SA"/>
        </w:rPr>
        <w:t>Жалоба на решения, принятые главой Администрации, подается в порядке, установленном действующим законодательством в уполномоченный исполнительный орган муниципальной власти Пензенской области, к компетенции которого относится осуществление контроля за соблюдением органами местного самоуправления законодательства о градостроительной деятельности.</w:t>
      </w:r>
    </w:p>
    <w:p w:rsidR="00C3696D" w:rsidRPr="00A451F4" w:rsidRDefault="00C3696D" w:rsidP="00C3696D">
      <w:pPr>
        <w:widowControl w:val="0"/>
        <w:suppressAutoHyphens/>
        <w:jc w:val="both"/>
        <w:rPr>
          <w:sz w:val="18"/>
          <w:szCs w:val="18"/>
          <w:lang w:eastAsia="ar-SA"/>
        </w:rPr>
      </w:pPr>
      <w:r w:rsidRPr="00A451F4">
        <w:rPr>
          <w:sz w:val="18"/>
          <w:szCs w:val="18"/>
          <w:lang w:eastAsia="ar-SA"/>
        </w:rPr>
        <w:t xml:space="preserve">Жалоба на решения и действия (бездействия) Администрации, должностных лиц Администрации, муниципальных служащих Администрации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w:t>
      </w:r>
      <w:proofErr w:type="spellStart"/>
      <w:r w:rsidRPr="00A451F4">
        <w:rPr>
          <w:sz w:val="18"/>
          <w:szCs w:val="18"/>
          <w:lang w:eastAsia="ar-SA"/>
        </w:rPr>
        <w:t>ГрК</w:t>
      </w:r>
      <w:proofErr w:type="spellEnd"/>
      <w:r w:rsidRPr="00A451F4">
        <w:rPr>
          <w:sz w:val="18"/>
          <w:szCs w:val="18"/>
          <w:lang w:eastAsia="ar-SA"/>
        </w:rPr>
        <w:t xml:space="preserve"> РФ, может быть подана такими лицами в порядке, установленном статьей 11.2 ФЗ № 210-ФЗ, либо в порядке, установленном антимонопольным законодательством Российской Федерации, в антимонопольный орган.</w:t>
      </w:r>
    </w:p>
    <w:p w:rsidR="00C3696D" w:rsidRPr="00A451F4" w:rsidRDefault="00C3696D" w:rsidP="00C3696D">
      <w:pPr>
        <w:widowControl w:val="0"/>
        <w:suppressAutoHyphens/>
        <w:jc w:val="both"/>
        <w:rPr>
          <w:sz w:val="18"/>
          <w:szCs w:val="18"/>
          <w:lang w:eastAsia="ar-SA"/>
        </w:rPr>
      </w:pPr>
      <w:r w:rsidRPr="00A451F4">
        <w:rPr>
          <w:sz w:val="18"/>
          <w:szCs w:val="18"/>
          <w:lang w:eastAsia="ar-SA"/>
        </w:rPr>
        <w:t xml:space="preserve">5.6. Особенности подачи и рассмотрения жалобы на решения и действия (бездействие) Администрации, должностных лиц, </w:t>
      </w:r>
      <w:r w:rsidRPr="00A451F4">
        <w:rPr>
          <w:sz w:val="18"/>
          <w:szCs w:val="18"/>
          <w:lang w:eastAsia="ar-SA"/>
        </w:rPr>
        <w:lastRenderedPageBreak/>
        <w:t>муниципальных служащих при предоставлении муниципа</w:t>
      </w:r>
      <w:bookmarkStart w:id="57" w:name="_GoBack"/>
      <w:bookmarkEnd w:id="57"/>
      <w:r w:rsidRPr="00A451F4">
        <w:rPr>
          <w:sz w:val="18"/>
          <w:szCs w:val="18"/>
          <w:lang w:eastAsia="ar-SA"/>
        </w:rPr>
        <w:t xml:space="preserve">льной услуги устанавливаются Порядком подачи и рассмотрения жалоб на решения и действия (бездействие) органов местного самоуправления </w:t>
      </w:r>
      <w:r w:rsidRPr="00A451F4">
        <w:rPr>
          <w:sz w:val="18"/>
          <w:szCs w:val="18"/>
        </w:rPr>
        <w:t xml:space="preserve">Мошковского сельсовета </w:t>
      </w:r>
      <w:r w:rsidRPr="00A451F4">
        <w:rPr>
          <w:sz w:val="18"/>
          <w:szCs w:val="18"/>
          <w:lang w:eastAsia="ar-SA"/>
        </w:rPr>
        <w:t>Бековского района Пензенской области и их должностных лиц, муниципальных служащих, утвержденным постановлением Администрации.</w:t>
      </w:r>
    </w:p>
    <w:p w:rsidR="00C3696D" w:rsidRPr="00A451F4" w:rsidRDefault="00C3696D" w:rsidP="00C3696D">
      <w:pPr>
        <w:widowControl w:val="0"/>
        <w:suppressAutoHyphens/>
        <w:jc w:val="both"/>
        <w:rPr>
          <w:sz w:val="18"/>
          <w:szCs w:val="18"/>
          <w:lang w:eastAsia="ar-SA"/>
        </w:rPr>
      </w:pPr>
      <w:r w:rsidRPr="00A451F4">
        <w:rPr>
          <w:sz w:val="18"/>
          <w:szCs w:val="18"/>
          <w:lang w:eastAsia="ar-SA"/>
        </w:rPr>
        <w:t>Рассмотрение жалоб на решения и действия (бездействие) МФЦ, работников МФЦ осуществляется в соответствии с Порядком подачи и рассмотрения жалоб на решения и действия (бездействие) многофункционального центра Бековского района Пензенской области и его работников при предоставлении муниципальных услуг, утвержденным постановлением Администрации.</w:t>
      </w:r>
    </w:p>
    <w:p w:rsidR="00C3696D" w:rsidRPr="00A451F4" w:rsidRDefault="00C3696D" w:rsidP="00C3696D">
      <w:pPr>
        <w:widowControl w:val="0"/>
        <w:suppressAutoHyphens/>
        <w:jc w:val="both"/>
        <w:rPr>
          <w:sz w:val="18"/>
          <w:szCs w:val="18"/>
          <w:lang w:eastAsia="ar-SA"/>
        </w:rPr>
      </w:pPr>
      <w:r w:rsidRPr="00A451F4">
        <w:rPr>
          <w:sz w:val="18"/>
          <w:szCs w:val="18"/>
          <w:lang w:eastAsia="ar-SA"/>
        </w:rPr>
        <w:t xml:space="preserve">5.7. Жалоба может быть направлена по почте, электронной почте, через МФЦ, с использованием информационно-телекоммуникационной сети «Интернет», официального сайта Администрации, Единого портала либо Регионального портала, с использованием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муниципальной услуги, а также может быть принята при личном приеме заявителя. </w:t>
      </w:r>
    </w:p>
    <w:p w:rsidR="00C3696D" w:rsidRPr="00A451F4" w:rsidRDefault="00C3696D" w:rsidP="00C3696D">
      <w:pPr>
        <w:widowControl w:val="0"/>
        <w:suppressAutoHyphens/>
        <w:jc w:val="both"/>
        <w:rPr>
          <w:sz w:val="18"/>
          <w:szCs w:val="18"/>
          <w:lang w:eastAsia="ar-SA"/>
        </w:rPr>
      </w:pPr>
      <w:r w:rsidRPr="00A451F4">
        <w:rPr>
          <w:sz w:val="18"/>
          <w:szCs w:val="18"/>
          <w:lang w:eastAsia="ar-SA"/>
        </w:rPr>
        <w:t>5.8. 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C3696D" w:rsidRPr="00A451F4" w:rsidRDefault="00C3696D" w:rsidP="00C3696D">
      <w:pPr>
        <w:widowControl w:val="0"/>
        <w:suppressAutoHyphens/>
        <w:jc w:val="both"/>
        <w:rPr>
          <w:sz w:val="18"/>
          <w:szCs w:val="18"/>
          <w:lang w:eastAsia="ar-SA"/>
        </w:rPr>
      </w:pPr>
      <w:r w:rsidRPr="00A451F4">
        <w:rPr>
          <w:sz w:val="18"/>
          <w:szCs w:val="18"/>
          <w:lang w:eastAsia="ar-SA"/>
        </w:rPr>
        <w:t>5.9.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соответствии с действующим законодательством.</w:t>
      </w:r>
    </w:p>
    <w:p w:rsidR="00C3696D" w:rsidRPr="00A451F4" w:rsidRDefault="00C3696D" w:rsidP="00C3696D">
      <w:pPr>
        <w:widowControl w:val="0"/>
        <w:suppressAutoHyphens/>
        <w:jc w:val="both"/>
        <w:rPr>
          <w:sz w:val="18"/>
          <w:szCs w:val="18"/>
          <w:lang w:eastAsia="ar-SA"/>
        </w:rPr>
      </w:pPr>
      <w:r w:rsidRPr="00A451F4">
        <w:rPr>
          <w:sz w:val="18"/>
          <w:szCs w:val="18"/>
          <w:lang w:eastAsia="ar-SA"/>
        </w:rPr>
        <w:t>5.10. Жалоба должна содержать:</w:t>
      </w:r>
    </w:p>
    <w:p w:rsidR="00C3696D" w:rsidRPr="00A451F4" w:rsidRDefault="00C3696D" w:rsidP="00C3696D">
      <w:pPr>
        <w:widowControl w:val="0"/>
        <w:suppressAutoHyphens/>
        <w:jc w:val="both"/>
        <w:rPr>
          <w:sz w:val="18"/>
          <w:szCs w:val="18"/>
          <w:lang w:eastAsia="ar-SA"/>
        </w:rPr>
      </w:pPr>
      <w:r w:rsidRPr="00A451F4">
        <w:rPr>
          <w:sz w:val="18"/>
          <w:szCs w:val="18"/>
          <w:lang w:eastAsia="ar-SA"/>
        </w:rPr>
        <w:t>1) наименование Администрации, главы Администрации, либо муниципального служащего, МФЦ, его руководителя и (или) работника, организаций, предусмотренных частью 1.1 статьи 16 ФЗ № 210-ФЗ, их руководителей и (или) работников, решения и действия (бездействие) которых обжалуются;</w:t>
      </w:r>
    </w:p>
    <w:p w:rsidR="00C3696D" w:rsidRPr="00A451F4" w:rsidRDefault="00C3696D" w:rsidP="00C3696D">
      <w:pPr>
        <w:widowControl w:val="0"/>
        <w:suppressAutoHyphens/>
        <w:jc w:val="both"/>
        <w:rPr>
          <w:sz w:val="18"/>
          <w:szCs w:val="18"/>
          <w:lang w:eastAsia="ar-SA"/>
        </w:rPr>
      </w:pPr>
      <w:r w:rsidRPr="00A451F4">
        <w:rPr>
          <w:sz w:val="18"/>
          <w:szCs w:val="18"/>
          <w:lang w:eastAsia="ar-SA"/>
        </w:rPr>
        <w:t>2) фамилию, имя, отчество (последние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3696D" w:rsidRPr="00A451F4" w:rsidRDefault="00C3696D" w:rsidP="00C3696D">
      <w:pPr>
        <w:widowControl w:val="0"/>
        <w:suppressAutoHyphens/>
        <w:jc w:val="both"/>
        <w:rPr>
          <w:sz w:val="18"/>
          <w:szCs w:val="18"/>
          <w:lang w:eastAsia="ar-SA"/>
        </w:rPr>
      </w:pPr>
      <w:r w:rsidRPr="00A451F4">
        <w:rPr>
          <w:sz w:val="18"/>
          <w:szCs w:val="18"/>
          <w:lang w:eastAsia="ar-SA"/>
        </w:rPr>
        <w:t>3) сведения об обжалуемых решениях и действиях (бездействии) Администрации, главы Администрации, либо муниципального служащего, МФЦ, работника МФЦ, организаций, предусмотренных частью 1.1 статьи 16 ФЗ № 210-ФЗ;</w:t>
      </w:r>
    </w:p>
    <w:p w:rsidR="00C3696D" w:rsidRPr="00A451F4" w:rsidRDefault="00C3696D" w:rsidP="00C3696D">
      <w:pPr>
        <w:widowControl w:val="0"/>
        <w:suppressAutoHyphens/>
        <w:jc w:val="both"/>
        <w:rPr>
          <w:sz w:val="18"/>
          <w:szCs w:val="18"/>
          <w:lang w:eastAsia="ar-SA"/>
        </w:rPr>
      </w:pPr>
      <w:r w:rsidRPr="00A451F4">
        <w:rPr>
          <w:sz w:val="18"/>
          <w:szCs w:val="18"/>
          <w:lang w:eastAsia="ar-SA"/>
        </w:rPr>
        <w:t>4) доводы, на основании которых заявитель не согласен с решением и действием (бездействием) Администрации, главы Администрации, либо муниципального служащего, МФЦ, работника МФЦ, организаций, предусмотренных частью 1.1 статьи 16 ФЗ № 210-ФЗ, их работников. Заявителем могут быть представлены документы (при наличии), подтверждающие доводы заявителя, либо их копии.</w:t>
      </w:r>
    </w:p>
    <w:p w:rsidR="00C3696D" w:rsidRPr="00A451F4" w:rsidRDefault="00C3696D" w:rsidP="00C3696D">
      <w:pPr>
        <w:widowControl w:val="0"/>
        <w:suppressAutoHyphens/>
        <w:jc w:val="both"/>
        <w:rPr>
          <w:sz w:val="18"/>
          <w:szCs w:val="18"/>
          <w:lang w:eastAsia="ar-SA"/>
        </w:rPr>
      </w:pPr>
      <w:r w:rsidRPr="00A451F4">
        <w:rPr>
          <w:sz w:val="18"/>
          <w:szCs w:val="18"/>
          <w:lang w:eastAsia="ar-SA"/>
        </w:rPr>
        <w:t>5.11. Жалоба подлежит обязательной регистрации в течение одного рабочего дня с момента поступления.</w:t>
      </w:r>
    </w:p>
    <w:p w:rsidR="00C3696D" w:rsidRPr="00A451F4" w:rsidRDefault="00C3696D" w:rsidP="00C3696D">
      <w:pPr>
        <w:widowControl w:val="0"/>
        <w:suppressAutoHyphens/>
        <w:jc w:val="both"/>
        <w:rPr>
          <w:sz w:val="18"/>
          <w:szCs w:val="18"/>
          <w:lang w:eastAsia="ar-SA"/>
        </w:rPr>
      </w:pPr>
      <w:r w:rsidRPr="00A451F4">
        <w:rPr>
          <w:sz w:val="18"/>
          <w:szCs w:val="18"/>
          <w:lang w:eastAsia="ar-SA"/>
        </w:rPr>
        <w:t>При поступлении жалобы через МФЦ, МФЦ обеспечивает ее передачу в Администрацию в порядке и сроки, которые установлены соглашением о взаимодействии между МФЦ и Администрацией, но не позднее следующего рабочего дня со дня поступления жалобы.</w:t>
      </w:r>
    </w:p>
    <w:p w:rsidR="00C3696D" w:rsidRPr="00A451F4" w:rsidRDefault="00C3696D" w:rsidP="00C3696D">
      <w:pPr>
        <w:widowControl w:val="0"/>
        <w:suppressAutoHyphens/>
        <w:jc w:val="both"/>
        <w:rPr>
          <w:sz w:val="18"/>
          <w:szCs w:val="18"/>
          <w:lang w:eastAsia="ar-SA"/>
        </w:rPr>
      </w:pPr>
      <w:r w:rsidRPr="00A451F4">
        <w:rPr>
          <w:sz w:val="18"/>
          <w:szCs w:val="18"/>
          <w:lang w:eastAsia="ar-SA"/>
        </w:rPr>
        <w:t>При этом срок рассмотрения жалобы исчисляется со дня регистрации жалобы в Администрации.</w:t>
      </w:r>
    </w:p>
    <w:p w:rsidR="00C3696D" w:rsidRPr="00A451F4" w:rsidRDefault="00C3696D" w:rsidP="00C3696D">
      <w:pPr>
        <w:widowControl w:val="0"/>
        <w:suppressAutoHyphens/>
        <w:jc w:val="both"/>
        <w:rPr>
          <w:sz w:val="18"/>
          <w:szCs w:val="18"/>
          <w:lang w:eastAsia="ar-SA"/>
        </w:rPr>
      </w:pPr>
      <w:r w:rsidRPr="00A451F4">
        <w:rPr>
          <w:sz w:val="18"/>
          <w:szCs w:val="18"/>
          <w:lang w:eastAsia="ar-SA"/>
        </w:rPr>
        <w:t>5.12. Жалоба, поступившая в Администрацию, МФЦ, учредителю МФЦ, в организации, предусмотренные частью 1.1 статьи 16 ФЗ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МФЦ, организаций, предусмотренных частью 1.1 статьи 16 ФЗ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3696D" w:rsidRPr="00A451F4" w:rsidRDefault="00C3696D" w:rsidP="00C3696D">
      <w:pPr>
        <w:widowControl w:val="0"/>
        <w:suppressAutoHyphens/>
        <w:jc w:val="both"/>
        <w:rPr>
          <w:sz w:val="18"/>
          <w:szCs w:val="18"/>
          <w:lang w:eastAsia="ar-SA"/>
        </w:rPr>
      </w:pPr>
      <w:r w:rsidRPr="00A451F4">
        <w:rPr>
          <w:sz w:val="18"/>
          <w:szCs w:val="18"/>
          <w:lang w:eastAsia="ar-SA"/>
        </w:rPr>
        <w:t>5.13. Основания для приостановления рассмотрения жалобы отсутствуют.</w:t>
      </w:r>
    </w:p>
    <w:p w:rsidR="00C3696D" w:rsidRPr="00A451F4" w:rsidRDefault="00C3696D" w:rsidP="00C3696D">
      <w:pPr>
        <w:widowControl w:val="0"/>
        <w:suppressAutoHyphens/>
        <w:jc w:val="both"/>
        <w:rPr>
          <w:sz w:val="18"/>
          <w:szCs w:val="18"/>
          <w:lang w:eastAsia="ar-SA"/>
        </w:rPr>
      </w:pPr>
      <w:r w:rsidRPr="00A451F4">
        <w:rPr>
          <w:sz w:val="18"/>
          <w:szCs w:val="18"/>
          <w:lang w:eastAsia="ar-SA"/>
        </w:rPr>
        <w:t>5.14. По результатам рассмотрения жалобы принимается одно из следующих решений:</w:t>
      </w:r>
    </w:p>
    <w:p w:rsidR="00C3696D" w:rsidRPr="00A451F4" w:rsidRDefault="00C3696D" w:rsidP="00C3696D">
      <w:pPr>
        <w:widowControl w:val="0"/>
        <w:suppressAutoHyphens/>
        <w:jc w:val="both"/>
        <w:rPr>
          <w:sz w:val="18"/>
          <w:szCs w:val="18"/>
          <w:lang w:eastAsia="ar-SA"/>
        </w:rPr>
      </w:pPr>
      <w:r w:rsidRPr="00A451F4">
        <w:rPr>
          <w:sz w:val="18"/>
          <w:szCs w:val="18"/>
          <w:lang w:eastAsia="ar-SA"/>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w:t>
      </w:r>
    </w:p>
    <w:p w:rsidR="00C3696D" w:rsidRPr="00A451F4" w:rsidRDefault="00C3696D" w:rsidP="00C3696D">
      <w:pPr>
        <w:widowControl w:val="0"/>
        <w:suppressAutoHyphens/>
        <w:jc w:val="both"/>
        <w:rPr>
          <w:sz w:val="18"/>
          <w:szCs w:val="18"/>
          <w:lang w:eastAsia="ar-SA"/>
        </w:rPr>
      </w:pPr>
      <w:r w:rsidRPr="00A451F4">
        <w:rPr>
          <w:sz w:val="18"/>
          <w:szCs w:val="18"/>
          <w:lang w:eastAsia="ar-SA"/>
        </w:rPr>
        <w:t>2) в удовлетворении жалобы отказывается.</w:t>
      </w:r>
    </w:p>
    <w:p w:rsidR="00C3696D" w:rsidRPr="00A451F4" w:rsidRDefault="00C3696D" w:rsidP="00C3696D">
      <w:pPr>
        <w:widowControl w:val="0"/>
        <w:suppressAutoHyphens/>
        <w:jc w:val="both"/>
        <w:rPr>
          <w:sz w:val="18"/>
          <w:szCs w:val="18"/>
          <w:lang w:eastAsia="ar-SA"/>
        </w:rPr>
      </w:pPr>
      <w:r w:rsidRPr="00A451F4">
        <w:rPr>
          <w:sz w:val="18"/>
          <w:szCs w:val="18"/>
          <w:lang w:eastAsia="ar-SA"/>
        </w:rPr>
        <w:t>5.15. Не позднее дня, следующего за днем принятия решения, указанного в пункте 5.14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3696D" w:rsidRPr="00A451F4" w:rsidRDefault="00C3696D" w:rsidP="00C3696D">
      <w:pPr>
        <w:widowControl w:val="0"/>
        <w:suppressAutoHyphens/>
        <w:jc w:val="both"/>
        <w:rPr>
          <w:sz w:val="18"/>
          <w:szCs w:val="18"/>
          <w:lang w:eastAsia="ar-SA"/>
        </w:rPr>
      </w:pPr>
      <w:r w:rsidRPr="00A451F4">
        <w:rPr>
          <w:sz w:val="18"/>
          <w:szCs w:val="18"/>
          <w:lang w:eastAsia="ar-SA"/>
        </w:rPr>
        <w:t>5.16.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МФЦ, либо организацией, предусмотренной частью 1.1 статьи 16 ФЗ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C3696D" w:rsidRPr="00A451F4" w:rsidRDefault="00C3696D" w:rsidP="00C3696D">
      <w:pPr>
        <w:widowControl w:val="0"/>
        <w:suppressAutoHyphens/>
        <w:jc w:val="both"/>
        <w:rPr>
          <w:sz w:val="18"/>
          <w:szCs w:val="18"/>
          <w:lang w:eastAsia="ar-SA"/>
        </w:rPr>
      </w:pPr>
      <w:r w:rsidRPr="00A451F4">
        <w:rPr>
          <w:sz w:val="18"/>
          <w:szCs w:val="18"/>
          <w:lang w:eastAsia="ar-SA"/>
        </w:rPr>
        <w:t>5.17.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3696D" w:rsidRPr="00A451F4" w:rsidRDefault="00C3696D" w:rsidP="00C3696D">
      <w:pPr>
        <w:widowControl w:val="0"/>
        <w:suppressAutoHyphens/>
        <w:jc w:val="both"/>
        <w:rPr>
          <w:sz w:val="18"/>
          <w:szCs w:val="18"/>
          <w:lang w:eastAsia="ar-SA"/>
        </w:rPr>
      </w:pPr>
      <w:r w:rsidRPr="00A451F4">
        <w:rPr>
          <w:sz w:val="18"/>
          <w:szCs w:val="18"/>
          <w:lang w:eastAsia="ar-SA"/>
        </w:rPr>
        <w:t>5.18.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C3696D" w:rsidRPr="00A451F4" w:rsidRDefault="00C3696D" w:rsidP="00C3696D">
      <w:pPr>
        <w:widowControl w:val="0"/>
        <w:suppressAutoHyphens/>
        <w:jc w:val="both"/>
        <w:rPr>
          <w:sz w:val="18"/>
          <w:szCs w:val="18"/>
          <w:lang w:eastAsia="ar-SA"/>
        </w:rPr>
      </w:pPr>
      <w:r w:rsidRPr="00A451F4">
        <w:rPr>
          <w:sz w:val="18"/>
          <w:szCs w:val="18"/>
          <w:lang w:eastAsia="ar-SA"/>
        </w:rPr>
        <w:t>5.19. Заявитель имеет право обжаловать решение по жалобе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C3696D" w:rsidRPr="00A451F4" w:rsidRDefault="00C3696D" w:rsidP="00C3696D">
      <w:pPr>
        <w:widowControl w:val="0"/>
        <w:suppressAutoHyphens/>
        <w:jc w:val="right"/>
        <w:rPr>
          <w:sz w:val="18"/>
          <w:szCs w:val="18"/>
          <w:lang w:eastAsia="ar-SA"/>
        </w:rPr>
      </w:pPr>
      <w:r>
        <w:rPr>
          <w:sz w:val="18"/>
          <w:szCs w:val="18"/>
          <w:lang w:eastAsia="ar-SA"/>
        </w:rPr>
        <w:t>П</w:t>
      </w:r>
      <w:r w:rsidRPr="00A451F4">
        <w:rPr>
          <w:sz w:val="18"/>
          <w:szCs w:val="18"/>
          <w:lang w:eastAsia="ar-SA"/>
        </w:rPr>
        <w:t xml:space="preserve">риложение </w:t>
      </w:r>
    </w:p>
    <w:p w:rsidR="00C3696D" w:rsidRPr="00A451F4" w:rsidRDefault="00C3696D" w:rsidP="00C3696D">
      <w:pPr>
        <w:widowControl w:val="0"/>
        <w:suppressAutoHyphens/>
        <w:jc w:val="right"/>
        <w:rPr>
          <w:sz w:val="18"/>
          <w:szCs w:val="18"/>
          <w:lang w:eastAsia="ar-SA"/>
        </w:rPr>
      </w:pPr>
      <w:r w:rsidRPr="00A451F4">
        <w:rPr>
          <w:sz w:val="18"/>
          <w:szCs w:val="18"/>
          <w:lang w:eastAsia="ar-SA"/>
        </w:rPr>
        <w:t xml:space="preserve">к административному регламенту </w:t>
      </w:r>
    </w:p>
    <w:p w:rsidR="00C3696D" w:rsidRPr="00A451F4" w:rsidRDefault="00C3696D" w:rsidP="00C3696D">
      <w:pPr>
        <w:widowControl w:val="0"/>
        <w:suppressAutoHyphens/>
        <w:jc w:val="right"/>
        <w:rPr>
          <w:sz w:val="18"/>
          <w:szCs w:val="18"/>
          <w:lang w:eastAsia="ar-SA"/>
        </w:rPr>
      </w:pPr>
      <w:r w:rsidRPr="00A451F4">
        <w:rPr>
          <w:sz w:val="18"/>
          <w:szCs w:val="18"/>
          <w:lang w:eastAsia="ar-SA"/>
        </w:rPr>
        <w:t xml:space="preserve">предоставления муниципальной услуги </w:t>
      </w:r>
    </w:p>
    <w:p w:rsidR="00C3696D" w:rsidRPr="00A451F4" w:rsidRDefault="00C3696D" w:rsidP="00C3696D">
      <w:pPr>
        <w:widowControl w:val="0"/>
        <w:suppressAutoHyphens/>
        <w:jc w:val="right"/>
        <w:rPr>
          <w:sz w:val="18"/>
          <w:szCs w:val="18"/>
          <w:lang w:eastAsia="ar-SA"/>
        </w:rPr>
      </w:pPr>
      <w:r w:rsidRPr="00A451F4">
        <w:rPr>
          <w:sz w:val="18"/>
          <w:szCs w:val="18"/>
          <w:lang w:eastAsia="ar-SA"/>
        </w:rPr>
        <w:t xml:space="preserve">«Выдача разрешения на право </w:t>
      </w:r>
    </w:p>
    <w:p w:rsidR="00C3696D" w:rsidRPr="00A451F4" w:rsidRDefault="00C3696D" w:rsidP="00C3696D">
      <w:pPr>
        <w:widowControl w:val="0"/>
        <w:suppressAutoHyphens/>
        <w:jc w:val="right"/>
        <w:rPr>
          <w:sz w:val="18"/>
          <w:szCs w:val="18"/>
          <w:lang w:eastAsia="ar-SA"/>
        </w:rPr>
      </w:pPr>
      <w:r w:rsidRPr="00A451F4">
        <w:rPr>
          <w:sz w:val="18"/>
          <w:szCs w:val="18"/>
          <w:lang w:eastAsia="ar-SA"/>
        </w:rPr>
        <w:t>организации розничного рынка,</w:t>
      </w:r>
    </w:p>
    <w:p w:rsidR="00C3696D" w:rsidRPr="00A451F4" w:rsidRDefault="00C3696D" w:rsidP="00C3696D">
      <w:pPr>
        <w:widowControl w:val="0"/>
        <w:suppressAutoHyphens/>
        <w:jc w:val="right"/>
        <w:rPr>
          <w:sz w:val="18"/>
          <w:szCs w:val="18"/>
          <w:lang w:eastAsia="ar-SA"/>
        </w:rPr>
      </w:pPr>
      <w:r w:rsidRPr="00A451F4">
        <w:rPr>
          <w:sz w:val="18"/>
          <w:szCs w:val="18"/>
          <w:lang w:eastAsia="ar-SA"/>
        </w:rPr>
        <w:t xml:space="preserve"> расположенного на территории </w:t>
      </w:r>
    </w:p>
    <w:p w:rsidR="00C3696D" w:rsidRPr="00A451F4" w:rsidRDefault="00C3696D" w:rsidP="00C3696D">
      <w:pPr>
        <w:widowControl w:val="0"/>
        <w:suppressAutoHyphens/>
        <w:jc w:val="right"/>
        <w:rPr>
          <w:sz w:val="18"/>
          <w:szCs w:val="18"/>
          <w:lang w:eastAsia="ar-SA"/>
        </w:rPr>
      </w:pPr>
      <w:r w:rsidRPr="00A451F4">
        <w:rPr>
          <w:sz w:val="18"/>
          <w:szCs w:val="18"/>
        </w:rPr>
        <w:t xml:space="preserve">Мошковского сельсовета </w:t>
      </w:r>
      <w:r w:rsidRPr="00A451F4">
        <w:rPr>
          <w:sz w:val="18"/>
          <w:szCs w:val="18"/>
          <w:lang w:eastAsia="ar-SA"/>
        </w:rPr>
        <w:t xml:space="preserve">Бековского </w:t>
      </w:r>
    </w:p>
    <w:p w:rsidR="00C3696D" w:rsidRPr="00A451F4" w:rsidRDefault="00C3696D" w:rsidP="00C3696D">
      <w:pPr>
        <w:widowControl w:val="0"/>
        <w:suppressAutoHyphens/>
        <w:jc w:val="right"/>
        <w:rPr>
          <w:sz w:val="18"/>
          <w:szCs w:val="18"/>
          <w:lang w:eastAsia="ar-SA"/>
        </w:rPr>
      </w:pPr>
      <w:r w:rsidRPr="00A451F4">
        <w:rPr>
          <w:sz w:val="18"/>
          <w:szCs w:val="18"/>
          <w:lang w:eastAsia="ar-SA"/>
        </w:rPr>
        <w:t xml:space="preserve">района Пензенской области» </w:t>
      </w:r>
    </w:p>
    <w:p w:rsidR="00C3696D" w:rsidRPr="00A451F4" w:rsidRDefault="00C3696D" w:rsidP="00C3696D">
      <w:pPr>
        <w:widowControl w:val="0"/>
        <w:suppressAutoHyphens/>
        <w:jc w:val="both"/>
        <w:rPr>
          <w:sz w:val="18"/>
          <w:szCs w:val="18"/>
          <w:lang w:eastAsia="ar-SA"/>
        </w:rPr>
      </w:pPr>
    </w:p>
    <w:p w:rsidR="00C3696D" w:rsidRPr="00A451F4" w:rsidRDefault="00C3696D" w:rsidP="00C3696D">
      <w:pPr>
        <w:widowControl w:val="0"/>
        <w:suppressAutoHyphens/>
        <w:jc w:val="right"/>
        <w:rPr>
          <w:sz w:val="18"/>
          <w:szCs w:val="18"/>
          <w:lang w:eastAsia="ar-SA"/>
        </w:rPr>
      </w:pPr>
      <w:r w:rsidRPr="00A451F4">
        <w:rPr>
          <w:sz w:val="18"/>
          <w:szCs w:val="18"/>
          <w:lang w:eastAsia="ar-SA"/>
        </w:rPr>
        <w:t xml:space="preserve">Главе администрации </w:t>
      </w:r>
    </w:p>
    <w:p w:rsidR="00C3696D" w:rsidRPr="00A451F4" w:rsidRDefault="00C3696D" w:rsidP="00C3696D">
      <w:pPr>
        <w:widowControl w:val="0"/>
        <w:suppressAutoHyphens/>
        <w:jc w:val="right"/>
        <w:rPr>
          <w:sz w:val="18"/>
          <w:szCs w:val="18"/>
        </w:rPr>
      </w:pPr>
      <w:r w:rsidRPr="00A451F4">
        <w:rPr>
          <w:sz w:val="18"/>
          <w:szCs w:val="18"/>
        </w:rPr>
        <w:lastRenderedPageBreak/>
        <w:t xml:space="preserve">Мошковского сельсовета </w:t>
      </w:r>
    </w:p>
    <w:p w:rsidR="00C3696D" w:rsidRPr="00A451F4" w:rsidRDefault="00C3696D" w:rsidP="00C3696D">
      <w:pPr>
        <w:widowControl w:val="0"/>
        <w:suppressAutoHyphens/>
        <w:jc w:val="right"/>
        <w:rPr>
          <w:sz w:val="18"/>
          <w:szCs w:val="18"/>
          <w:lang w:eastAsia="ar-SA"/>
        </w:rPr>
      </w:pPr>
      <w:r w:rsidRPr="00A451F4">
        <w:rPr>
          <w:sz w:val="18"/>
          <w:szCs w:val="18"/>
          <w:lang w:eastAsia="ar-SA"/>
        </w:rPr>
        <w:t xml:space="preserve">Бековского района </w:t>
      </w:r>
    </w:p>
    <w:p w:rsidR="00C3696D" w:rsidRPr="00A451F4" w:rsidRDefault="00C3696D" w:rsidP="00C3696D">
      <w:pPr>
        <w:widowControl w:val="0"/>
        <w:suppressAutoHyphens/>
        <w:jc w:val="right"/>
        <w:rPr>
          <w:sz w:val="18"/>
          <w:szCs w:val="18"/>
          <w:lang w:eastAsia="ar-SA"/>
        </w:rPr>
      </w:pPr>
      <w:r w:rsidRPr="00A451F4">
        <w:rPr>
          <w:sz w:val="18"/>
          <w:szCs w:val="18"/>
          <w:lang w:eastAsia="ar-SA"/>
        </w:rPr>
        <w:t>Пензенской области</w:t>
      </w:r>
    </w:p>
    <w:p w:rsidR="00C3696D" w:rsidRPr="00A451F4" w:rsidRDefault="00C3696D" w:rsidP="00C3696D">
      <w:pPr>
        <w:widowControl w:val="0"/>
        <w:suppressAutoHyphens/>
        <w:jc w:val="right"/>
        <w:rPr>
          <w:sz w:val="18"/>
          <w:szCs w:val="18"/>
          <w:lang w:eastAsia="ar-SA"/>
        </w:rPr>
      </w:pPr>
      <w:r w:rsidRPr="00A451F4">
        <w:rPr>
          <w:sz w:val="18"/>
          <w:szCs w:val="18"/>
          <w:lang w:eastAsia="ar-SA"/>
        </w:rPr>
        <w:t>__________________________________</w:t>
      </w:r>
    </w:p>
    <w:p w:rsidR="00C3696D" w:rsidRPr="00A451F4" w:rsidRDefault="00C3696D" w:rsidP="00C3696D">
      <w:pPr>
        <w:widowControl w:val="0"/>
        <w:suppressAutoHyphens/>
        <w:jc w:val="right"/>
        <w:rPr>
          <w:sz w:val="18"/>
          <w:szCs w:val="18"/>
          <w:lang w:eastAsia="ar-SA"/>
        </w:rPr>
      </w:pPr>
      <w:r w:rsidRPr="00A451F4">
        <w:rPr>
          <w:sz w:val="18"/>
          <w:szCs w:val="18"/>
          <w:lang w:eastAsia="ar-SA"/>
        </w:rPr>
        <w:t>от _____________________________</w:t>
      </w:r>
    </w:p>
    <w:p w:rsidR="00C3696D" w:rsidRPr="00A451F4" w:rsidRDefault="00C3696D" w:rsidP="00C3696D">
      <w:pPr>
        <w:widowControl w:val="0"/>
        <w:suppressAutoHyphens/>
        <w:jc w:val="right"/>
        <w:rPr>
          <w:sz w:val="18"/>
          <w:szCs w:val="18"/>
          <w:lang w:eastAsia="ar-SA"/>
        </w:rPr>
      </w:pPr>
      <w:r w:rsidRPr="00A451F4">
        <w:rPr>
          <w:sz w:val="18"/>
          <w:szCs w:val="18"/>
          <w:lang w:eastAsia="ar-SA"/>
        </w:rPr>
        <w:t xml:space="preserve">(полное наименование юридического лица, </w:t>
      </w:r>
    </w:p>
    <w:p w:rsidR="00C3696D" w:rsidRPr="00A451F4" w:rsidRDefault="00C3696D" w:rsidP="00C3696D">
      <w:pPr>
        <w:widowControl w:val="0"/>
        <w:suppressAutoHyphens/>
        <w:jc w:val="right"/>
        <w:rPr>
          <w:sz w:val="18"/>
          <w:szCs w:val="18"/>
          <w:lang w:eastAsia="ar-SA"/>
        </w:rPr>
      </w:pPr>
      <w:r w:rsidRPr="00A451F4">
        <w:rPr>
          <w:sz w:val="18"/>
          <w:szCs w:val="18"/>
          <w:lang w:eastAsia="ar-SA"/>
        </w:rPr>
        <w:t>сокращенное наименование (если имеется)</w:t>
      </w:r>
    </w:p>
    <w:p w:rsidR="00C3696D" w:rsidRPr="00A451F4" w:rsidRDefault="00C3696D" w:rsidP="00C3696D">
      <w:pPr>
        <w:widowControl w:val="0"/>
        <w:suppressAutoHyphens/>
        <w:jc w:val="right"/>
        <w:rPr>
          <w:sz w:val="18"/>
          <w:szCs w:val="18"/>
          <w:lang w:eastAsia="ar-SA"/>
        </w:rPr>
      </w:pPr>
      <w:r w:rsidRPr="00A451F4">
        <w:rPr>
          <w:sz w:val="18"/>
          <w:szCs w:val="18"/>
          <w:lang w:eastAsia="ar-SA"/>
        </w:rPr>
        <w:t>______________________________</w:t>
      </w:r>
    </w:p>
    <w:p w:rsidR="00C3696D" w:rsidRPr="00A451F4" w:rsidRDefault="00C3696D" w:rsidP="00C3696D">
      <w:pPr>
        <w:widowControl w:val="0"/>
        <w:suppressAutoHyphens/>
        <w:jc w:val="right"/>
        <w:rPr>
          <w:sz w:val="18"/>
          <w:szCs w:val="18"/>
          <w:lang w:eastAsia="ar-SA"/>
        </w:rPr>
      </w:pPr>
      <w:r w:rsidRPr="00A451F4">
        <w:rPr>
          <w:sz w:val="18"/>
          <w:szCs w:val="18"/>
          <w:lang w:eastAsia="ar-SA"/>
        </w:rPr>
        <w:t>организационно-правовая форма)</w:t>
      </w:r>
    </w:p>
    <w:p w:rsidR="00C3696D" w:rsidRPr="00A451F4" w:rsidRDefault="00C3696D" w:rsidP="00C3696D">
      <w:pPr>
        <w:widowControl w:val="0"/>
        <w:suppressAutoHyphens/>
        <w:jc w:val="right"/>
        <w:rPr>
          <w:sz w:val="18"/>
          <w:szCs w:val="18"/>
          <w:lang w:eastAsia="ar-SA"/>
        </w:rPr>
      </w:pPr>
      <w:r w:rsidRPr="00A451F4">
        <w:rPr>
          <w:sz w:val="18"/>
          <w:szCs w:val="18"/>
          <w:lang w:eastAsia="ar-SA"/>
        </w:rPr>
        <w:t>_____________________________</w:t>
      </w:r>
    </w:p>
    <w:p w:rsidR="00C3696D" w:rsidRPr="00A451F4" w:rsidRDefault="00C3696D" w:rsidP="00C3696D">
      <w:pPr>
        <w:widowControl w:val="0"/>
        <w:suppressAutoHyphens/>
        <w:jc w:val="right"/>
        <w:rPr>
          <w:sz w:val="18"/>
          <w:szCs w:val="18"/>
          <w:lang w:eastAsia="ar-SA"/>
        </w:rPr>
      </w:pPr>
      <w:r w:rsidRPr="00A451F4">
        <w:rPr>
          <w:sz w:val="18"/>
          <w:szCs w:val="18"/>
          <w:lang w:eastAsia="ar-SA"/>
        </w:rPr>
        <w:t>(адрес места нахождения)</w:t>
      </w:r>
    </w:p>
    <w:p w:rsidR="00C3696D" w:rsidRPr="00A451F4" w:rsidRDefault="00C3696D" w:rsidP="00C3696D">
      <w:pPr>
        <w:widowControl w:val="0"/>
        <w:suppressAutoHyphens/>
        <w:jc w:val="both"/>
        <w:rPr>
          <w:sz w:val="18"/>
          <w:szCs w:val="18"/>
          <w:lang w:eastAsia="ar-SA"/>
        </w:rPr>
      </w:pPr>
    </w:p>
    <w:p w:rsidR="00C3696D" w:rsidRPr="00A451F4" w:rsidRDefault="00C3696D" w:rsidP="00C3696D">
      <w:pPr>
        <w:widowControl w:val="0"/>
        <w:suppressAutoHyphens/>
        <w:jc w:val="center"/>
        <w:rPr>
          <w:sz w:val="18"/>
          <w:szCs w:val="18"/>
          <w:lang w:eastAsia="ar-SA"/>
        </w:rPr>
      </w:pPr>
      <w:r w:rsidRPr="00A451F4">
        <w:rPr>
          <w:sz w:val="18"/>
          <w:szCs w:val="18"/>
          <w:lang w:eastAsia="ar-SA"/>
        </w:rPr>
        <w:t>ЗАЯВЛЕНИЕ</w:t>
      </w:r>
    </w:p>
    <w:p w:rsidR="00C3696D" w:rsidRPr="00A451F4" w:rsidRDefault="00C3696D" w:rsidP="00C3696D">
      <w:pPr>
        <w:widowControl w:val="0"/>
        <w:suppressAutoHyphens/>
        <w:jc w:val="both"/>
        <w:rPr>
          <w:sz w:val="18"/>
          <w:szCs w:val="18"/>
          <w:lang w:eastAsia="ar-SA"/>
        </w:rPr>
      </w:pPr>
    </w:p>
    <w:p w:rsidR="00C3696D" w:rsidRPr="00A451F4" w:rsidRDefault="00C3696D" w:rsidP="00C3696D">
      <w:pPr>
        <w:widowControl w:val="0"/>
        <w:suppressAutoHyphens/>
        <w:ind w:firstLine="709"/>
        <w:jc w:val="both"/>
        <w:rPr>
          <w:sz w:val="18"/>
          <w:szCs w:val="18"/>
          <w:lang w:eastAsia="ar-SA"/>
        </w:rPr>
      </w:pPr>
      <w:r w:rsidRPr="00A451F4">
        <w:rPr>
          <w:sz w:val="18"/>
          <w:szCs w:val="18"/>
          <w:lang w:eastAsia="ar-SA"/>
        </w:rPr>
        <w:t>Прошу выдать разрешение на право организации розничного рынка по адресу (место нахождения объекта или объектов недвижимости):</w:t>
      </w:r>
    </w:p>
    <w:p w:rsidR="00C3696D" w:rsidRPr="00A451F4" w:rsidRDefault="00C3696D" w:rsidP="00C3696D">
      <w:pPr>
        <w:widowControl w:val="0"/>
        <w:suppressAutoHyphens/>
        <w:jc w:val="both"/>
        <w:rPr>
          <w:sz w:val="18"/>
          <w:szCs w:val="18"/>
          <w:lang w:eastAsia="ar-SA"/>
        </w:rPr>
      </w:pPr>
      <w:r w:rsidRPr="00A451F4">
        <w:rPr>
          <w:sz w:val="18"/>
          <w:szCs w:val="18"/>
          <w:lang w:eastAsia="ar-SA"/>
        </w:rPr>
        <w:t>_______________________________________________________________________</w:t>
      </w:r>
    </w:p>
    <w:p w:rsidR="00C3696D" w:rsidRPr="00A451F4" w:rsidRDefault="00C3696D" w:rsidP="00C3696D">
      <w:pPr>
        <w:widowControl w:val="0"/>
        <w:suppressAutoHyphens/>
        <w:ind w:firstLine="709"/>
        <w:jc w:val="center"/>
        <w:rPr>
          <w:sz w:val="18"/>
          <w:szCs w:val="18"/>
          <w:lang w:eastAsia="ar-SA"/>
        </w:rPr>
      </w:pPr>
      <w:r w:rsidRPr="00A451F4">
        <w:rPr>
          <w:sz w:val="18"/>
          <w:szCs w:val="18"/>
          <w:lang w:eastAsia="ar-SA"/>
        </w:rPr>
        <w:t>(тип рынка, который предлагается организовать)</w:t>
      </w:r>
    </w:p>
    <w:p w:rsidR="00C3696D" w:rsidRPr="00A451F4" w:rsidRDefault="00C3696D" w:rsidP="00C3696D">
      <w:pPr>
        <w:widowControl w:val="0"/>
        <w:suppressAutoHyphens/>
        <w:jc w:val="both"/>
        <w:rPr>
          <w:sz w:val="18"/>
          <w:szCs w:val="18"/>
          <w:lang w:eastAsia="ar-SA"/>
        </w:rPr>
      </w:pPr>
      <w:r w:rsidRPr="00A451F4">
        <w:rPr>
          <w:sz w:val="18"/>
          <w:szCs w:val="18"/>
          <w:lang w:eastAsia="ar-SA"/>
        </w:rPr>
        <w:t>_______________________________________________________________________</w:t>
      </w:r>
    </w:p>
    <w:p w:rsidR="00C3696D" w:rsidRPr="00A451F4" w:rsidRDefault="00C3696D" w:rsidP="00C3696D">
      <w:pPr>
        <w:widowControl w:val="0"/>
        <w:suppressAutoHyphens/>
        <w:jc w:val="center"/>
        <w:rPr>
          <w:sz w:val="18"/>
          <w:szCs w:val="18"/>
          <w:lang w:eastAsia="ar-SA"/>
        </w:rPr>
      </w:pPr>
      <w:r w:rsidRPr="00A451F4">
        <w:rPr>
          <w:sz w:val="18"/>
          <w:szCs w:val="18"/>
          <w:lang w:eastAsia="ar-SA"/>
        </w:rPr>
        <w:t>(место расположения объекта или объектов недвижимости, где предполагается организовать рынок)</w:t>
      </w:r>
    </w:p>
    <w:p w:rsidR="00C3696D" w:rsidRPr="00A451F4" w:rsidRDefault="00C3696D" w:rsidP="00C3696D">
      <w:pPr>
        <w:widowControl w:val="0"/>
        <w:suppressAutoHyphens/>
        <w:ind w:firstLine="709"/>
        <w:jc w:val="both"/>
        <w:rPr>
          <w:sz w:val="18"/>
          <w:szCs w:val="18"/>
          <w:lang w:eastAsia="ar-SA"/>
        </w:rPr>
      </w:pPr>
      <w:r w:rsidRPr="00A451F4">
        <w:rPr>
          <w:sz w:val="18"/>
          <w:szCs w:val="18"/>
          <w:lang w:eastAsia="ar-SA"/>
        </w:rPr>
        <w:t>Государственный регистрационный номер записи о создании юридического лица: ________________________________________________</w:t>
      </w:r>
    </w:p>
    <w:p w:rsidR="00C3696D" w:rsidRPr="00A451F4" w:rsidRDefault="00C3696D" w:rsidP="00C3696D">
      <w:pPr>
        <w:widowControl w:val="0"/>
        <w:suppressAutoHyphens/>
        <w:ind w:firstLine="709"/>
        <w:jc w:val="both"/>
        <w:rPr>
          <w:sz w:val="18"/>
          <w:szCs w:val="18"/>
          <w:lang w:eastAsia="ar-SA"/>
        </w:rPr>
      </w:pPr>
      <w:r w:rsidRPr="00A451F4">
        <w:rPr>
          <w:sz w:val="18"/>
          <w:szCs w:val="18"/>
          <w:lang w:eastAsia="ar-SA"/>
        </w:rPr>
        <w:t>Данные документа, подтверждающего факт внесения сведений о юридическом лице в Единый государственный реестр юридических лиц: _______________________________________________________________________</w:t>
      </w:r>
    </w:p>
    <w:p w:rsidR="00C3696D" w:rsidRPr="00A451F4" w:rsidRDefault="00C3696D" w:rsidP="00C3696D">
      <w:pPr>
        <w:widowControl w:val="0"/>
        <w:suppressAutoHyphens/>
        <w:ind w:firstLine="709"/>
        <w:jc w:val="both"/>
        <w:rPr>
          <w:sz w:val="18"/>
          <w:szCs w:val="18"/>
          <w:lang w:eastAsia="ar-SA"/>
        </w:rPr>
      </w:pPr>
      <w:r w:rsidRPr="00A451F4">
        <w:rPr>
          <w:sz w:val="18"/>
          <w:szCs w:val="18"/>
          <w:lang w:eastAsia="ar-SA"/>
        </w:rPr>
        <w:t>Идентификационный номер налогоплательщика: ______________________</w:t>
      </w:r>
    </w:p>
    <w:p w:rsidR="00C3696D" w:rsidRPr="00A451F4" w:rsidRDefault="00C3696D" w:rsidP="00C3696D">
      <w:pPr>
        <w:widowControl w:val="0"/>
        <w:suppressAutoHyphens/>
        <w:ind w:firstLine="709"/>
        <w:jc w:val="both"/>
        <w:rPr>
          <w:sz w:val="18"/>
          <w:szCs w:val="18"/>
          <w:lang w:eastAsia="ar-SA"/>
        </w:rPr>
      </w:pPr>
      <w:r w:rsidRPr="00A451F4">
        <w:rPr>
          <w:sz w:val="18"/>
          <w:szCs w:val="18"/>
          <w:lang w:eastAsia="ar-SA"/>
        </w:rPr>
        <w:t>Данные документа о постановке юридического лица на учет в налоговом органе: ______________________________________________________________</w:t>
      </w:r>
    </w:p>
    <w:p w:rsidR="00C3696D" w:rsidRPr="00A451F4" w:rsidRDefault="00C3696D" w:rsidP="00C3696D">
      <w:pPr>
        <w:widowControl w:val="0"/>
        <w:suppressAutoHyphens/>
        <w:ind w:firstLine="709"/>
        <w:jc w:val="both"/>
        <w:rPr>
          <w:sz w:val="18"/>
          <w:szCs w:val="18"/>
          <w:lang w:eastAsia="ar-SA"/>
        </w:rPr>
      </w:pPr>
    </w:p>
    <w:p w:rsidR="00C3696D" w:rsidRPr="00A451F4" w:rsidRDefault="00C3696D" w:rsidP="00C3696D">
      <w:pPr>
        <w:widowControl w:val="0"/>
        <w:suppressAutoHyphens/>
        <w:ind w:firstLine="709"/>
        <w:jc w:val="both"/>
        <w:rPr>
          <w:sz w:val="18"/>
          <w:szCs w:val="18"/>
          <w:lang w:eastAsia="ar-SA"/>
        </w:rPr>
      </w:pPr>
      <w:r w:rsidRPr="00A451F4">
        <w:rPr>
          <w:sz w:val="18"/>
          <w:szCs w:val="18"/>
          <w:lang w:eastAsia="ar-SA"/>
        </w:rPr>
        <w:t>Приложение: на ______ листах</w:t>
      </w:r>
    </w:p>
    <w:p w:rsidR="00C3696D" w:rsidRPr="00A451F4" w:rsidRDefault="00C3696D" w:rsidP="00C3696D">
      <w:pPr>
        <w:widowControl w:val="0"/>
        <w:suppressAutoHyphens/>
        <w:jc w:val="both"/>
        <w:rPr>
          <w:sz w:val="18"/>
          <w:szCs w:val="18"/>
          <w:lang w:eastAsia="ar-SA"/>
        </w:rPr>
      </w:pPr>
    </w:p>
    <w:p w:rsidR="00C3696D" w:rsidRPr="00A451F4" w:rsidRDefault="00C3696D" w:rsidP="00C3696D">
      <w:pPr>
        <w:widowControl w:val="0"/>
        <w:suppressAutoHyphens/>
        <w:jc w:val="both"/>
        <w:rPr>
          <w:sz w:val="18"/>
          <w:szCs w:val="18"/>
          <w:lang w:eastAsia="ar-SA"/>
        </w:rPr>
      </w:pPr>
      <w:r w:rsidRPr="00A451F4">
        <w:rPr>
          <w:sz w:val="18"/>
          <w:szCs w:val="18"/>
          <w:lang w:eastAsia="ar-SA"/>
        </w:rPr>
        <w:t xml:space="preserve">     _____________________________________             ___________________</w:t>
      </w:r>
    </w:p>
    <w:p w:rsidR="00C3696D" w:rsidRPr="00A451F4" w:rsidRDefault="00C3696D" w:rsidP="00C3696D">
      <w:pPr>
        <w:widowControl w:val="0"/>
        <w:suppressAutoHyphens/>
        <w:jc w:val="both"/>
        <w:rPr>
          <w:sz w:val="18"/>
          <w:szCs w:val="18"/>
          <w:lang w:eastAsia="ar-SA"/>
        </w:rPr>
      </w:pPr>
      <w:r w:rsidRPr="00A451F4">
        <w:rPr>
          <w:sz w:val="18"/>
          <w:szCs w:val="18"/>
          <w:lang w:eastAsia="ar-SA"/>
        </w:rPr>
        <w:t>(дата, подпись руководителя, печать (при наличии</w:t>
      </w:r>
      <w:proofErr w:type="gramStart"/>
      <w:r w:rsidRPr="00A451F4">
        <w:rPr>
          <w:sz w:val="18"/>
          <w:szCs w:val="18"/>
          <w:lang w:eastAsia="ar-SA"/>
        </w:rPr>
        <w:t>))</w:t>
      </w:r>
      <w:r w:rsidRPr="00A451F4">
        <w:rPr>
          <w:sz w:val="18"/>
          <w:szCs w:val="18"/>
          <w:lang w:eastAsia="ar-SA"/>
        </w:rPr>
        <w:tab/>
      </w:r>
      <w:proofErr w:type="gramEnd"/>
      <w:r w:rsidRPr="00A451F4">
        <w:rPr>
          <w:sz w:val="18"/>
          <w:szCs w:val="18"/>
          <w:lang w:eastAsia="ar-SA"/>
        </w:rPr>
        <w:tab/>
        <w:t xml:space="preserve">       (Ф.И.О.)</w:t>
      </w:r>
    </w:p>
    <w:p w:rsidR="00806477" w:rsidRDefault="00D4240D" w:rsidP="00367F50">
      <w:pPr>
        <w:tabs>
          <w:tab w:val="left" w:pos="6555"/>
        </w:tabs>
        <w:rPr>
          <w:sz w:val="18"/>
          <w:szCs w:val="18"/>
        </w:rPr>
      </w:pPr>
      <w:r>
        <w:rPr>
          <w:b/>
          <w:noProof/>
          <w:sz w:val="18"/>
          <w:szCs w:val="18"/>
        </w:rPr>
        <mc:AlternateContent>
          <mc:Choice Requires="wps">
            <w:drawing>
              <wp:anchor distT="0" distB="0" distL="114300" distR="114300" simplePos="0" relativeHeight="251656704" behindDoc="1" locked="0" layoutInCell="1" allowOverlap="0">
                <wp:simplePos x="0" y="0"/>
                <wp:positionH relativeFrom="column">
                  <wp:posOffset>-55245</wp:posOffset>
                </wp:positionH>
                <wp:positionV relativeFrom="paragraph">
                  <wp:posOffset>260350</wp:posOffset>
                </wp:positionV>
                <wp:extent cx="6522085" cy="1558290"/>
                <wp:effectExtent l="7620" t="11430" r="13970" b="11430"/>
                <wp:wrapTight wrapText="bothSides">
                  <wp:wrapPolygon edited="0">
                    <wp:start x="578" y="-167"/>
                    <wp:lineTo x="307" y="0"/>
                    <wp:lineTo x="-34" y="1540"/>
                    <wp:lineTo x="-34" y="19540"/>
                    <wp:lineTo x="271" y="21433"/>
                    <wp:lineTo x="374" y="21433"/>
                    <wp:lineTo x="21192" y="21433"/>
                    <wp:lineTo x="21293" y="21433"/>
                    <wp:lineTo x="21634" y="19540"/>
                    <wp:lineTo x="21634" y="1716"/>
                    <wp:lineTo x="21226" y="0"/>
                    <wp:lineTo x="20988" y="-167"/>
                    <wp:lineTo x="578" y="-167"/>
                  </wp:wrapPolygon>
                </wp:wrapTight>
                <wp:docPr id="1"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2085" cy="1558290"/>
                        </a:xfrm>
                        <a:prstGeom prst="roundRect">
                          <a:avLst>
                            <a:gd name="adj" fmla="val 14991"/>
                          </a:avLst>
                        </a:prstGeom>
                        <a:solidFill>
                          <a:srgbClr val="FFFFFF"/>
                        </a:solidFill>
                        <a:ln w="9525">
                          <a:solidFill>
                            <a:srgbClr val="000000"/>
                          </a:solidFill>
                          <a:round/>
                          <a:headEnd/>
                          <a:tailEnd/>
                        </a:ln>
                      </wps:spPr>
                      <wps:txb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0A5654">
                              <w:trPr>
                                <w:trHeight w:val="1008"/>
                              </w:trPr>
                              <w:tc>
                                <w:tcPr>
                                  <w:tcW w:w="4022" w:type="dxa"/>
                                  <w:vAlign w:val="center"/>
                                </w:tcPr>
                                <w:p w:rsidR="000A5654" w:rsidRPr="00D6394C" w:rsidRDefault="000A5654" w:rsidP="00D6394C">
                                  <w:pPr>
                                    <w:spacing w:after="120"/>
                                    <w:jc w:val="center"/>
                                    <w:rPr>
                                      <w:sz w:val="20"/>
                                      <w:szCs w:val="20"/>
                                    </w:rPr>
                                  </w:pPr>
                                  <w:r w:rsidRPr="00D6394C">
                                    <w:rPr>
                                      <w:b/>
                                      <w:sz w:val="20"/>
                                      <w:szCs w:val="20"/>
                                    </w:rPr>
                                    <w:t>Редактор:</w:t>
                                  </w:r>
                                </w:p>
                                <w:p w:rsidR="000A5654" w:rsidRPr="00D6394C" w:rsidRDefault="000A5654" w:rsidP="00D6394C">
                                  <w:pPr>
                                    <w:spacing w:after="120"/>
                                    <w:jc w:val="center"/>
                                    <w:rPr>
                                      <w:sz w:val="20"/>
                                      <w:szCs w:val="20"/>
                                    </w:rPr>
                                  </w:pPr>
                                  <w:r w:rsidRPr="00D6394C">
                                    <w:rPr>
                                      <w:sz w:val="20"/>
                                      <w:szCs w:val="20"/>
                                    </w:rPr>
                                    <w:t>Коробкова О.С.</w:t>
                                  </w:r>
                                </w:p>
                                <w:p w:rsidR="000A5654" w:rsidRPr="00D6394C" w:rsidRDefault="000A5654"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0A5654" w:rsidRPr="00D6394C" w:rsidRDefault="000A5654"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0A5654" w:rsidRPr="00D6394C" w:rsidRDefault="000A5654" w:rsidP="00D6394C">
                                  <w:pPr>
                                    <w:spacing w:after="120"/>
                                    <w:jc w:val="center"/>
                                    <w:rPr>
                                      <w:rFonts w:ascii="Arial" w:hAnsi="Arial" w:cs="Arial"/>
                                      <w:b/>
                                      <w:sz w:val="20"/>
                                      <w:szCs w:val="20"/>
                                    </w:rPr>
                                  </w:pPr>
                                  <w:r w:rsidRPr="00D6394C">
                                    <w:rPr>
                                      <w:rFonts w:ascii="Arial" w:hAnsi="Arial" w:cs="Arial"/>
                                      <w:b/>
                                      <w:sz w:val="20"/>
                                      <w:szCs w:val="20"/>
                                    </w:rPr>
                                    <w:t xml:space="preserve">Тираж – 50 </w:t>
                                  </w:r>
                                  <w:proofErr w:type="spellStart"/>
                                  <w:r w:rsidRPr="00D6394C">
                                    <w:rPr>
                                      <w:rFonts w:ascii="Arial" w:hAnsi="Arial" w:cs="Arial"/>
                                      <w:b/>
                                      <w:sz w:val="20"/>
                                      <w:szCs w:val="20"/>
                                    </w:rPr>
                                    <w:t>зкз</w:t>
                                  </w:r>
                                  <w:proofErr w:type="spellEnd"/>
                                  <w:r w:rsidRPr="00D6394C">
                                    <w:rPr>
                                      <w:rFonts w:ascii="Arial" w:hAnsi="Arial" w:cs="Arial"/>
                                      <w:b/>
                                      <w:sz w:val="20"/>
                                      <w:szCs w:val="20"/>
                                    </w:rPr>
                                    <w:t>.</w:t>
                                  </w:r>
                                </w:p>
                              </w:tc>
                              <w:tc>
                                <w:tcPr>
                                  <w:tcW w:w="4469" w:type="dxa"/>
                                  <w:vAlign w:val="center"/>
                                </w:tcPr>
                                <w:p w:rsidR="000A5654" w:rsidRPr="00D6394C" w:rsidRDefault="000A5654" w:rsidP="00D6394C">
                                  <w:pPr>
                                    <w:spacing w:after="120"/>
                                    <w:jc w:val="center"/>
                                    <w:rPr>
                                      <w:b/>
                                      <w:sz w:val="20"/>
                                      <w:szCs w:val="20"/>
                                    </w:rPr>
                                  </w:pPr>
                                  <w:r w:rsidRPr="00D6394C">
                                    <w:rPr>
                                      <w:b/>
                                      <w:sz w:val="20"/>
                                      <w:szCs w:val="20"/>
                                    </w:rPr>
                                    <w:t>НАШ АДРЕС:</w:t>
                                  </w:r>
                                </w:p>
                                <w:p w:rsidR="000A5654" w:rsidRPr="00D6394C" w:rsidRDefault="000A5654"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0A5654" w:rsidRPr="00D6394C" w:rsidRDefault="000A5654" w:rsidP="00D6394C">
                                  <w:pPr>
                                    <w:spacing w:after="120"/>
                                    <w:jc w:val="center"/>
                                    <w:rPr>
                                      <w:sz w:val="20"/>
                                      <w:szCs w:val="20"/>
                                    </w:rPr>
                                  </w:pPr>
                                  <w:r w:rsidRPr="00D6394C">
                                    <w:rPr>
                                      <w:sz w:val="20"/>
                                      <w:szCs w:val="20"/>
                                    </w:rPr>
                                    <w:t>Тел. 52-1-21</w:t>
                                  </w:r>
                                </w:p>
                              </w:tc>
                            </w:tr>
                          </w:tbl>
                          <w:p w:rsidR="000A5654" w:rsidRPr="004D72DC" w:rsidRDefault="000A5654"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9" o:spid="_x0000_s1036" style="position:absolute;margin-left:-4.35pt;margin-top:20.5pt;width:513.55pt;height:12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982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" o:allowoverlap="f">
                <v:textbo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0A5654">
                        <w:trPr>
                          <w:trHeight w:val="1008"/>
                        </w:trPr>
                        <w:tc>
                          <w:tcPr>
                            <w:tcW w:w="4022" w:type="dxa"/>
                            <w:vAlign w:val="center"/>
                          </w:tcPr>
                          <w:p w:rsidR="000A5654" w:rsidRPr="00D6394C" w:rsidRDefault="000A5654" w:rsidP="00D6394C">
                            <w:pPr>
                              <w:spacing w:after="120"/>
                              <w:jc w:val="center"/>
                              <w:rPr>
                                <w:sz w:val="20"/>
                                <w:szCs w:val="20"/>
                              </w:rPr>
                            </w:pPr>
                            <w:r w:rsidRPr="00D6394C">
                              <w:rPr>
                                <w:b/>
                                <w:sz w:val="20"/>
                                <w:szCs w:val="20"/>
                              </w:rPr>
                              <w:t>Редактор:</w:t>
                            </w:r>
                          </w:p>
                          <w:p w:rsidR="000A5654" w:rsidRPr="00D6394C" w:rsidRDefault="000A5654" w:rsidP="00D6394C">
                            <w:pPr>
                              <w:spacing w:after="120"/>
                              <w:jc w:val="center"/>
                              <w:rPr>
                                <w:sz w:val="20"/>
                                <w:szCs w:val="20"/>
                              </w:rPr>
                            </w:pPr>
                            <w:r w:rsidRPr="00D6394C">
                              <w:rPr>
                                <w:sz w:val="20"/>
                                <w:szCs w:val="20"/>
                              </w:rPr>
                              <w:t>Коробкова О.С.</w:t>
                            </w:r>
                          </w:p>
                          <w:p w:rsidR="000A5654" w:rsidRPr="00D6394C" w:rsidRDefault="000A5654"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0A5654" w:rsidRPr="00D6394C" w:rsidRDefault="000A5654"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0A5654" w:rsidRPr="00D6394C" w:rsidRDefault="000A5654" w:rsidP="00D6394C">
                            <w:pPr>
                              <w:spacing w:after="120"/>
                              <w:jc w:val="center"/>
                              <w:rPr>
                                <w:rFonts w:ascii="Arial" w:hAnsi="Arial" w:cs="Arial"/>
                                <w:b/>
                                <w:sz w:val="20"/>
                                <w:szCs w:val="20"/>
                              </w:rPr>
                            </w:pPr>
                            <w:r w:rsidRPr="00D6394C">
                              <w:rPr>
                                <w:rFonts w:ascii="Arial" w:hAnsi="Arial" w:cs="Arial"/>
                                <w:b/>
                                <w:sz w:val="20"/>
                                <w:szCs w:val="20"/>
                              </w:rPr>
                              <w:t xml:space="preserve">Тираж – 50 </w:t>
                            </w:r>
                            <w:proofErr w:type="spellStart"/>
                            <w:r w:rsidRPr="00D6394C">
                              <w:rPr>
                                <w:rFonts w:ascii="Arial" w:hAnsi="Arial" w:cs="Arial"/>
                                <w:b/>
                                <w:sz w:val="20"/>
                                <w:szCs w:val="20"/>
                              </w:rPr>
                              <w:t>зкз</w:t>
                            </w:r>
                            <w:proofErr w:type="spellEnd"/>
                            <w:r w:rsidRPr="00D6394C">
                              <w:rPr>
                                <w:rFonts w:ascii="Arial" w:hAnsi="Arial" w:cs="Arial"/>
                                <w:b/>
                                <w:sz w:val="20"/>
                                <w:szCs w:val="20"/>
                              </w:rPr>
                              <w:t>.</w:t>
                            </w:r>
                          </w:p>
                        </w:tc>
                        <w:tc>
                          <w:tcPr>
                            <w:tcW w:w="4469" w:type="dxa"/>
                            <w:vAlign w:val="center"/>
                          </w:tcPr>
                          <w:p w:rsidR="000A5654" w:rsidRPr="00D6394C" w:rsidRDefault="000A5654" w:rsidP="00D6394C">
                            <w:pPr>
                              <w:spacing w:after="120"/>
                              <w:jc w:val="center"/>
                              <w:rPr>
                                <w:b/>
                                <w:sz w:val="20"/>
                                <w:szCs w:val="20"/>
                              </w:rPr>
                            </w:pPr>
                            <w:r w:rsidRPr="00D6394C">
                              <w:rPr>
                                <w:b/>
                                <w:sz w:val="20"/>
                                <w:szCs w:val="20"/>
                              </w:rPr>
                              <w:t>НАШ АДРЕС:</w:t>
                            </w:r>
                          </w:p>
                          <w:p w:rsidR="000A5654" w:rsidRPr="00D6394C" w:rsidRDefault="000A5654"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0A5654" w:rsidRPr="00D6394C" w:rsidRDefault="000A5654" w:rsidP="00D6394C">
                            <w:pPr>
                              <w:spacing w:after="120"/>
                              <w:jc w:val="center"/>
                              <w:rPr>
                                <w:sz w:val="20"/>
                                <w:szCs w:val="20"/>
                              </w:rPr>
                            </w:pPr>
                            <w:r w:rsidRPr="00D6394C">
                              <w:rPr>
                                <w:sz w:val="20"/>
                                <w:szCs w:val="20"/>
                              </w:rPr>
                              <w:t>Тел. 52-1-21</w:t>
                            </w:r>
                          </w:p>
                        </w:tc>
                      </w:tr>
                    </w:tbl>
                    <w:p w:rsidR="000A5654" w:rsidRPr="004D72DC" w:rsidRDefault="000A5654"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v:textbox>
                <w10:wrap type="tight"/>
              </v:roundrect>
            </w:pict>
          </mc:Fallback>
        </mc:AlternateContent>
      </w:r>
    </w:p>
    <w:p w:rsidR="00367F50" w:rsidRDefault="00367F50">
      <w:pPr>
        <w:tabs>
          <w:tab w:val="left" w:pos="6555"/>
        </w:tabs>
        <w:rPr>
          <w:sz w:val="18"/>
          <w:szCs w:val="18"/>
        </w:rPr>
      </w:pPr>
    </w:p>
    <w:sectPr w:rsidR="00367F50" w:rsidSect="002E7D5C">
      <w:headerReference w:type="even" r:id="rId17"/>
      <w:headerReference w:type="default" r:id="rId18"/>
      <w:pgSz w:w="11906" w:h="16838" w:code="9"/>
      <w:pgMar w:top="-1418" w:right="567" w:bottom="851" w:left="1134" w:header="56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556F" w:rsidRDefault="0000556F">
      <w:r>
        <w:separator/>
      </w:r>
    </w:p>
  </w:endnote>
  <w:endnote w:type="continuationSeparator" w:id="0">
    <w:p w:rsidR="0000556F" w:rsidRDefault="00005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Peterburg">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zeta SansSerif">
    <w:altName w:val="Arial"/>
    <w:charset w:val="00"/>
    <w:family w:val="swiss"/>
    <w:pitch w:val="variable"/>
    <w:sig w:usb0="00000203" w:usb1="00000000" w:usb2="00000000" w:usb3="00000000" w:csb0="00000005" w:csb1="00000000"/>
  </w:font>
  <w:font w:name="Gazeta Titul">
    <w:altName w:val="Arial"/>
    <w:panose1 w:val="00000000000000000000"/>
    <w:charset w:val="00"/>
    <w:family w:val="swiss"/>
    <w:notTrueType/>
    <w:pitch w:val="variable"/>
    <w:sig w:usb0="00000003" w:usb1="00000000" w:usb2="00000000" w:usb3="00000000" w:csb0="00000001" w:csb1="00000000"/>
  </w:font>
  <w:font w:name="Jikharev">
    <w:altName w:val="Times New Roman"/>
    <w:charset w:val="CC"/>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556F" w:rsidRDefault="0000556F">
      <w:r>
        <w:separator/>
      </w:r>
    </w:p>
  </w:footnote>
  <w:footnote w:type="continuationSeparator" w:id="0">
    <w:p w:rsidR="0000556F" w:rsidRDefault="000055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654" w:rsidRDefault="00647650" w:rsidP="00087E45">
    <w:pPr>
      <w:pStyle w:val="a8"/>
      <w:framePr w:wrap="around" w:vAnchor="text" w:hAnchor="margin" w:xAlign="right" w:y="1"/>
      <w:rPr>
        <w:rStyle w:val="a6"/>
      </w:rPr>
    </w:pPr>
    <w:r>
      <w:rPr>
        <w:rStyle w:val="a6"/>
      </w:rPr>
      <w:fldChar w:fldCharType="begin"/>
    </w:r>
    <w:r w:rsidR="000A5654">
      <w:rPr>
        <w:rStyle w:val="a6"/>
      </w:rPr>
      <w:instrText xml:space="preserve">PAGE  </w:instrText>
    </w:r>
    <w:r>
      <w:rPr>
        <w:rStyle w:val="a6"/>
      </w:rPr>
      <w:fldChar w:fldCharType="separate"/>
    </w:r>
    <w:r w:rsidR="000A5654">
      <w:rPr>
        <w:rStyle w:val="a6"/>
        <w:noProof/>
      </w:rPr>
      <w:t>26</w:t>
    </w:r>
    <w:r>
      <w:rPr>
        <w:rStyle w:val="a6"/>
      </w:rPr>
      <w:fldChar w:fldCharType="end"/>
    </w:r>
  </w:p>
  <w:p w:rsidR="000A5654" w:rsidRDefault="000A5654" w:rsidP="00B37889">
    <w:pPr>
      <w:pStyle w:val="a8"/>
      <w:ind w:right="360"/>
    </w:pPr>
  </w:p>
  <w:p w:rsidR="000A5654" w:rsidRDefault="000A5654"/>
  <w:p w:rsidR="000A5654" w:rsidRDefault="000A5654"/>
  <w:p w:rsidR="000A5654" w:rsidRDefault="000A5654"/>
  <w:p w:rsidR="000A5654" w:rsidRDefault="000A5654"/>
  <w:p w:rsidR="000A5654" w:rsidRDefault="000A565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654" w:rsidRPr="004B1923" w:rsidRDefault="00647650" w:rsidP="00087E45">
    <w:pPr>
      <w:pStyle w:val="a8"/>
      <w:framePr w:wrap="around" w:vAnchor="text" w:hAnchor="margin" w:xAlign="right" w:y="1"/>
      <w:rPr>
        <w:rStyle w:val="a6"/>
        <w:b w:val="0"/>
        <w:i w:val="0"/>
        <w:sz w:val="20"/>
      </w:rPr>
    </w:pPr>
    <w:r w:rsidRPr="004B1923">
      <w:rPr>
        <w:rStyle w:val="a6"/>
        <w:b w:val="0"/>
        <w:i w:val="0"/>
        <w:sz w:val="20"/>
      </w:rPr>
      <w:fldChar w:fldCharType="begin"/>
    </w:r>
    <w:r w:rsidR="000A5654" w:rsidRPr="004B1923">
      <w:rPr>
        <w:rStyle w:val="a6"/>
        <w:b w:val="0"/>
        <w:i w:val="0"/>
        <w:sz w:val="20"/>
      </w:rPr>
      <w:instrText xml:space="preserve">PAGE  </w:instrText>
    </w:r>
    <w:r w:rsidRPr="004B1923">
      <w:rPr>
        <w:rStyle w:val="a6"/>
        <w:b w:val="0"/>
        <w:i w:val="0"/>
        <w:sz w:val="20"/>
      </w:rPr>
      <w:fldChar w:fldCharType="separate"/>
    </w:r>
    <w:r w:rsidR="00C3696D">
      <w:rPr>
        <w:rStyle w:val="a6"/>
        <w:b w:val="0"/>
        <w:i w:val="0"/>
        <w:noProof/>
        <w:sz w:val="20"/>
      </w:rPr>
      <w:t>46</w:t>
    </w:r>
    <w:r w:rsidRPr="004B1923">
      <w:rPr>
        <w:rStyle w:val="a6"/>
        <w:b w:val="0"/>
        <w:i w:val="0"/>
        <w:sz w:val="20"/>
      </w:rPr>
      <w:fldChar w:fldCharType="end"/>
    </w:r>
  </w:p>
  <w:p w:rsidR="000A5654" w:rsidRPr="00B37889" w:rsidRDefault="000A5654" w:rsidP="00B37889">
    <w:pPr>
      <w:spacing w:line="480" w:lineRule="auto"/>
      <w:rPr>
        <w:b/>
        <w:sz w:val="20"/>
        <w:szCs w:val="20"/>
      </w:rPr>
    </w:pPr>
    <w:r w:rsidRPr="00B37889">
      <w:rPr>
        <w:b/>
        <w:sz w:val="20"/>
        <w:szCs w:val="20"/>
      </w:rPr>
      <w:t>В</w:t>
    </w:r>
    <w:r>
      <w:rPr>
        <w:b/>
        <w:sz w:val="20"/>
        <w:szCs w:val="20"/>
      </w:rPr>
      <w:t>едомости</w:t>
    </w:r>
    <w:r w:rsidRPr="00B37889">
      <w:rPr>
        <w:b/>
        <w:i/>
        <w:sz w:val="20"/>
        <w:szCs w:val="20"/>
      </w:rPr>
      <w:t xml:space="preserve"> </w:t>
    </w:r>
    <w:r>
      <w:rPr>
        <w:b/>
        <w:sz w:val="20"/>
        <w:szCs w:val="20"/>
      </w:rPr>
      <w:t xml:space="preserve">Мошковского </w:t>
    </w:r>
    <w:r w:rsidRPr="00B37889">
      <w:rPr>
        <w:b/>
        <w:sz w:val="20"/>
        <w:szCs w:val="20"/>
      </w:rPr>
      <w:t>сельсовета</w:t>
    </w:r>
    <w:r>
      <w:rPr>
        <w:b/>
        <w:sz w:val="20"/>
        <w:szCs w:val="20"/>
      </w:rPr>
      <w:t xml:space="preserve">, </w:t>
    </w:r>
    <w:r w:rsidRPr="00B37889">
      <w:rPr>
        <w:b/>
        <w:sz w:val="20"/>
        <w:szCs w:val="20"/>
      </w:rPr>
      <w:t>№</w:t>
    </w:r>
    <w:r>
      <w:rPr>
        <w:b/>
        <w:sz w:val="20"/>
        <w:szCs w:val="20"/>
      </w:rPr>
      <w:t xml:space="preserve"> 1</w:t>
    </w:r>
    <w:r w:rsidR="00C3696D">
      <w:rPr>
        <w:b/>
        <w:sz w:val="20"/>
        <w:szCs w:val="20"/>
      </w:rPr>
      <w:t>8</w:t>
    </w:r>
    <w:r>
      <w:rPr>
        <w:b/>
        <w:sz w:val="20"/>
        <w:szCs w:val="20"/>
      </w:rPr>
      <w:t xml:space="preserve"> (18</w:t>
    </w:r>
    <w:r w:rsidR="00C3696D">
      <w:rPr>
        <w:b/>
        <w:sz w:val="20"/>
        <w:szCs w:val="20"/>
      </w:rPr>
      <w:t>8</w:t>
    </w:r>
    <w:r>
      <w:rPr>
        <w:b/>
        <w:sz w:val="20"/>
        <w:szCs w:val="20"/>
      </w:rPr>
      <w:t xml:space="preserve">) </w:t>
    </w:r>
    <w:r w:rsidR="0092690B">
      <w:rPr>
        <w:b/>
        <w:sz w:val="20"/>
        <w:szCs w:val="20"/>
      </w:rPr>
      <w:t>1</w:t>
    </w:r>
    <w:r w:rsidR="00C3696D">
      <w:rPr>
        <w:b/>
        <w:sz w:val="20"/>
        <w:szCs w:val="20"/>
      </w:rPr>
      <w:t>6</w:t>
    </w:r>
    <w:r w:rsidR="0092690B">
      <w:rPr>
        <w:b/>
        <w:sz w:val="20"/>
        <w:szCs w:val="20"/>
      </w:rPr>
      <w:t xml:space="preserve"> сентября</w:t>
    </w:r>
    <w:r>
      <w:rPr>
        <w:b/>
        <w:sz w:val="20"/>
        <w:szCs w:val="20"/>
      </w:rPr>
      <w:t xml:space="preserve"> 2019 года</w:t>
    </w:r>
  </w:p>
  <w:p w:rsidR="000A5654" w:rsidRDefault="000A5654" w:rsidP="002500C9">
    <w:pPr>
      <w:pStyle w:val="a8"/>
      <w:ind w:right="360"/>
    </w:pPr>
    <w:r w:rsidRPr="00B37889">
      <w:tab/>
    </w:r>
  </w:p>
  <w:p w:rsidR="000A5654" w:rsidRDefault="000A5654"/>
  <w:p w:rsidR="000A5654" w:rsidRDefault="000A565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 id="_x0000_i1117" style="width:3in;height:3in" coordsize="" o:spt="100" o:bullet="t" adj="0,,0" path="" filled="f" stroked="f">
        <v:stroke joinstyle="miter"/>
        <v:imagedata r:id="rId1" o:title="base_23573_90834_669"/>
        <v:formulas/>
        <v:path o:connecttype="segments"/>
      </v:shape>
    </w:pict>
  </w:numPicBullet>
  <w:abstractNum w:abstractNumId="0">
    <w:nsid w:val="FFFFFF81"/>
    <w:multiLevelType w:val="singleLevel"/>
    <w:tmpl w:val="F52E85C8"/>
    <w:lvl w:ilvl="0">
      <w:start w:val="1"/>
      <w:numFmt w:val="bullet"/>
      <w:pStyle w:val="4"/>
      <w:lvlText w:val=""/>
      <w:lvlJc w:val="left"/>
      <w:pPr>
        <w:tabs>
          <w:tab w:val="num" w:pos="1209"/>
        </w:tabs>
        <w:ind w:left="1209" w:hanging="360"/>
      </w:pPr>
      <w:rPr>
        <w:rFonts w:ascii="Symbol" w:hAnsi="Symbol" w:hint="default"/>
      </w:rPr>
    </w:lvl>
  </w:abstractNum>
  <w:abstractNum w:abstractNumId="1">
    <w:nsid w:val="00000002"/>
    <w:multiLevelType w:val="multilevel"/>
    <w:tmpl w:val="00000002"/>
    <w:name w:val="WWNum2"/>
    <w:lvl w:ilvl="0">
      <w:start w:val="1"/>
      <w:numFmt w:val="decimal"/>
      <w:lvlText w:val="%1."/>
      <w:lvlJc w:val="left"/>
      <w:pPr>
        <w:tabs>
          <w:tab w:val="num" w:pos="720"/>
        </w:tabs>
        <w:ind w:left="720" w:hanging="360"/>
      </w:pPr>
      <w:rPr>
        <w:b w:val="0"/>
      </w:rPr>
    </w:lvl>
    <w:lvl w:ilvl="1">
      <w:start w:val="211"/>
      <w:numFmt w:val="decimal"/>
      <w:lvlText w:val="%2"/>
      <w:lvlJc w:val="left"/>
      <w:pPr>
        <w:tabs>
          <w:tab w:val="num" w:pos="1560"/>
        </w:tabs>
        <w:ind w:left="1560" w:hanging="48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6"/>
    <w:multiLevelType w:val="singleLevel"/>
    <w:tmpl w:val="00000006"/>
    <w:name w:val="WW8Num6"/>
    <w:lvl w:ilvl="0">
      <w:start w:val="1"/>
      <w:numFmt w:val="bullet"/>
      <w:lvlText w:val=""/>
      <w:lvlJc w:val="left"/>
      <w:pPr>
        <w:tabs>
          <w:tab w:val="num" w:pos="1440"/>
        </w:tabs>
        <w:ind w:left="1440" w:hanging="360"/>
      </w:pPr>
      <w:rPr>
        <w:rFonts w:ascii="Symbol" w:hAnsi="Symbol" w:cs="Times New Roman"/>
      </w:rPr>
    </w:lvl>
  </w:abstractNum>
  <w:abstractNum w:abstractNumId="3">
    <w:nsid w:val="00000013"/>
    <w:multiLevelType w:val="multilevel"/>
    <w:tmpl w:val="00000013"/>
    <w:name w:val="WW8Num19"/>
    <w:lvl w:ilvl="0">
      <w:start w:val="3"/>
      <w:numFmt w:val="decimal"/>
      <w:lvlText w:val="%1."/>
      <w:lvlJc w:val="left"/>
      <w:pPr>
        <w:tabs>
          <w:tab w:val="num" w:pos="630"/>
        </w:tabs>
        <w:ind w:left="630" w:hanging="630"/>
      </w:pPr>
    </w:lvl>
    <w:lvl w:ilvl="1">
      <w:start w:val="3"/>
      <w:numFmt w:val="decimal"/>
      <w:lvlText w:val="%1.%2."/>
      <w:lvlJc w:val="left"/>
      <w:pPr>
        <w:tabs>
          <w:tab w:val="num" w:pos="1428"/>
        </w:tabs>
        <w:ind w:left="1428" w:hanging="720"/>
      </w:pPr>
    </w:lvl>
    <w:lvl w:ilvl="2">
      <w:start w:val="1"/>
      <w:numFmt w:val="decimal"/>
      <w:lvlText w:val="%1.%2.%3."/>
      <w:lvlJc w:val="left"/>
      <w:pPr>
        <w:tabs>
          <w:tab w:val="num" w:pos="2136"/>
        </w:tabs>
        <w:ind w:left="2136" w:hanging="720"/>
      </w:pPr>
    </w:lvl>
    <w:lvl w:ilvl="3">
      <w:start w:val="1"/>
      <w:numFmt w:val="decimal"/>
      <w:lvlText w:val="%1.%2.%3.%4."/>
      <w:lvlJc w:val="left"/>
      <w:pPr>
        <w:tabs>
          <w:tab w:val="num" w:pos="3204"/>
        </w:tabs>
        <w:ind w:left="3204" w:hanging="1080"/>
      </w:pPr>
    </w:lvl>
    <w:lvl w:ilvl="4">
      <w:start w:val="1"/>
      <w:numFmt w:val="decimal"/>
      <w:lvlText w:val="%1.%2.%3.%4.%5."/>
      <w:lvlJc w:val="left"/>
      <w:pPr>
        <w:tabs>
          <w:tab w:val="num" w:pos="3912"/>
        </w:tabs>
        <w:ind w:left="3912" w:hanging="1080"/>
      </w:pPr>
    </w:lvl>
    <w:lvl w:ilvl="5">
      <w:start w:val="1"/>
      <w:numFmt w:val="decimal"/>
      <w:lvlText w:val="%1.%2.%3.%4.%5.%6."/>
      <w:lvlJc w:val="left"/>
      <w:pPr>
        <w:tabs>
          <w:tab w:val="num" w:pos="4980"/>
        </w:tabs>
        <w:ind w:left="4980" w:hanging="1440"/>
      </w:pPr>
    </w:lvl>
    <w:lvl w:ilvl="6">
      <w:start w:val="1"/>
      <w:numFmt w:val="decimal"/>
      <w:lvlText w:val="%1.%2.%3.%4.%5.%6.%7."/>
      <w:lvlJc w:val="left"/>
      <w:pPr>
        <w:tabs>
          <w:tab w:val="num" w:pos="6048"/>
        </w:tabs>
        <w:ind w:left="6048" w:hanging="1800"/>
      </w:pPr>
    </w:lvl>
    <w:lvl w:ilvl="7">
      <w:start w:val="1"/>
      <w:numFmt w:val="decimal"/>
      <w:lvlText w:val="%1.%2.%3.%4.%5.%6.%7.%8."/>
      <w:lvlJc w:val="left"/>
      <w:pPr>
        <w:tabs>
          <w:tab w:val="num" w:pos="6756"/>
        </w:tabs>
        <w:ind w:left="6756" w:hanging="1800"/>
      </w:pPr>
    </w:lvl>
    <w:lvl w:ilvl="8">
      <w:start w:val="1"/>
      <w:numFmt w:val="decimal"/>
      <w:lvlText w:val="%1.%2.%3.%4.%5.%6.%7.%8.%9."/>
      <w:lvlJc w:val="left"/>
      <w:pPr>
        <w:tabs>
          <w:tab w:val="num" w:pos="7824"/>
        </w:tabs>
        <w:ind w:left="7824" w:hanging="2160"/>
      </w:pPr>
    </w:lvl>
  </w:abstractNum>
  <w:abstractNum w:abstractNumId="4">
    <w:nsid w:val="07380D72"/>
    <w:multiLevelType w:val="hybridMultilevel"/>
    <w:tmpl w:val="C56E9DBA"/>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168059D"/>
    <w:multiLevelType w:val="multilevel"/>
    <w:tmpl w:val="D5C0D9D2"/>
    <w:lvl w:ilvl="0">
      <w:start w:val="1"/>
      <w:numFmt w:val="none"/>
      <w:suff w:val="nothing"/>
      <w:lvlText w:val=""/>
      <w:lvlJc w:val="left"/>
      <w:pPr>
        <w:ind w:left="0" w:firstLine="0"/>
      </w:pPr>
      <w:rPr>
        <w:rFonts w:hint="default"/>
      </w:rPr>
    </w:lvl>
    <w:lvl w:ilvl="1">
      <w:start w:val="1"/>
      <w:numFmt w:val="none"/>
      <w:lvlRestart w:val="0"/>
      <w:pStyle w:val="2"/>
      <w:suff w:val="nothing"/>
      <w:lvlText w:val=""/>
      <w:lvlJc w:val="left"/>
      <w:pPr>
        <w:ind w:left="0" w:firstLine="0"/>
      </w:pPr>
      <w:rPr>
        <w:rFonts w:hint="default"/>
        <w:sz w:val="24"/>
      </w:rPr>
    </w:lvl>
    <w:lvl w:ilvl="2">
      <w:start w:val="1"/>
      <w:numFmt w:val="decimal"/>
      <w:pStyle w:val="3"/>
      <w:suff w:val="space"/>
      <w:lvlText w:val="Глава %3."/>
      <w:lvlJc w:val="left"/>
      <w:pPr>
        <w:ind w:left="4679" w:hanging="1134"/>
      </w:pPr>
      <w:rPr>
        <w:rFonts w:hint="default"/>
        <w:b/>
        <w:i w:val="0"/>
        <w:sz w:val="28"/>
        <w:szCs w:val="28"/>
      </w:rPr>
    </w:lvl>
    <w:lvl w:ilvl="3">
      <w:start w:val="1"/>
      <w:numFmt w:val="decimal"/>
      <w:lvlRestart w:val="2"/>
      <w:pStyle w:val="40"/>
      <w:suff w:val="nothing"/>
      <w:lvlText w:val="Статья %4"/>
      <w:lvlJc w:val="left"/>
      <w:pPr>
        <w:ind w:left="1560" w:hanging="1134"/>
      </w:pPr>
      <w:rPr>
        <w:rFonts w:hint="default"/>
        <w:b/>
        <w:i w:val="0"/>
        <w:sz w:val="28"/>
        <w:szCs w:val="28"/>
      </w:rPr>
    </w:lvl>
    <w:lvl w:ilvl="4">
      <w:start w:val="1"/>
      <w:numFmt w:val="none"/>
      <w:lvlRestart w:val="0"/>
      <w:pStyle w:val="5"/>
      <w:suff w:val="nothing"/>
      <w:lvlText w:val="%5"/>
      <w:lvlJc w:val="left"/>
      <w:pPr>
        <w:ind w:left="284" w:firstLine="0"/>
      </w:pPr>
      <w:rPr>
        <w:rFonts w:hint="default"/>
      </w:rPr>
    </w:lvl>
    <w:lvl w:ilvl="5">
      <w:start w:val="1"/>
      <w:numFmt w:val="decimal"/>
      <w:pStyle w:val="1"/>
      <w:lvlText w:val="%6."/>
      <w:lvlJc w:val="left"/>
      <w:pPr>
        <w:tabs>
          <w:tab w:val="num" w:pos="1211"/>
        </w:tabs>
        <w:ind w:left="284" w:firstLine="567"/>
      </w:pPr>
      <w:rPr>
        <w:rFonts w:hint="default"/>
        <w:i w:val="0"/>
        <w:strike w:val="0"/>
      </w:rPr>
    </w:lvl>
    <w:lvl w:ilvl="6">
      <w:start w:val="1"/>
      <w:numFmt w:val="decimal"/>
      <w:pStyle w:val="20"/>
      <w:suff w:val="space"/>
      <w:lvlText w:val="%7) "/>
      <w:lvlJc w:val="left"/>
      <w:pPr>
        <w:ind w:left="568" w:firstLine="283"/>
      </w:pPr>
      <w:rPr>
        <w:rFonts w:hint="default"/>
      </w:rPr>
    </w:lvl>
    <w:lvl w:ilvl="7">
      <w:start w:val="1"/>
      <w:numFmt w:val="russianLower"/>
      <w:pStyle w:val="41"/>
      <w:suff w:val="space"/>
      <w:lvlText w:val="%8)"/>
      <w:lvlJc w:val="left"/>
      <w:pPr>
        <w:ind w:left="567" w:firstLine="284"/>
      </w:pPr>
      <w:rPr>
        <w:rFonts w:hint="default"/>
        <w:b w:val="0"/>
        <w:i w:val="0"/>
        <w:sz w:val="24"/>
        <w:szCs w:val="24"/>
      </w:rPr>
    </w:lvl>
    <w:lvl w:ilvl="8">
      <w:start w:val="1"/>
      <w:numFmt w:val="none"/>
      <w:lvlRestart w:val="0"/>
      <w:suff w:val="nothing"/>
      <w:lvlText w:val=""/>
      <w:lvlJc w:val="left"/>
      <w:pPr>
        <w:ind w:left="284" w:firstLine="0"/>
      </w:pPr>
      <w:rPr>
        <w:rFonts w:hint="default"/>
      </w:rPr>
    </w:lvl>
  </w:abstractNum>
  <w:abstractNum w:abstractNumId="6">
    <w:nsid w:val="53B46E17"/>
    <w:multiLevelType w:val="hybridMultilevel"/>
    <w:tmpl w:val="7698394E"/>
    <w:lvl w:ilvl="0" w:tplc="B59488AE">
      <w:start w:val="1"/>
      <w:numFmt w:val="upperRoman"/>
      <w:pStyle w:val="10"/>
      <w:lvlText w:val="%1."/>
      <w:lvlJc w:val="right"/>
      <w:pPr>
        <w:tabs>
          <w:tab w:val="num" w:pos="1315"/>
        </w:tabs>
        <w:ind w:left="1315" w:hanging="180"/>
      </w:pPr>
    </w:lvl>
    <w:lvl w:ilvl="1" w:tplc="EF9CE7FC">
      <w:numFmt w:val="none"/>
      <w:lvlText w:val=""/>
      <w:lvlJc w:val="left"/>
      <w:pPr>
        <w:tabs>
          <w:tab w:val="num" w:pos="-1057"/>
        </w:tabs>
        <w:ind w:left="0" w:firstLine="0"/>
      </w:pPr>
    </w:lvl>
    <w:lvl w:ilvl="2" w:tplc="361E925E">
      <w:numFmt w:val="none"/>
      <w:lvlText w:val=""/>
      <w:lvlJc w:val="left"/>
      <w:pPr>
        <w:tabs>
          <w:tab w:val="num" w:pos="-1057"/>
        </w:tabs>
        <w:ind w:left="0" w:firstLine="0"/>
      </w:pPr>
    </w:lvl>
    <w:lvl w:ilvl="3" w:tplc="C9F8AEF6">
      <w:numFmt w:val="none"/>
      <w:lvlText w:val=""/>
      <w:lvlJc w:val="left"/>
      <w:pPr>
        <w:tabs>
          <w:tab w:val="num" w:pos="-1057"/>
        </w:tabs>
        <w:ind w:left="0" w:firstLine="0"/>
      </w:pPr>
    </w:lvl>
    <w:lvl w:ilvl="4" w:tplc="C6F41034">
      <w:numFmt w:val="none"/>
      <w:lvlText w:val=""/>
      <w:lvlJc w:val="left"/>
      <w:pPr>
        <w:tabs>
          <w:tab w:val="num" w:pos="-1057"/>
        </w:tabs>
        <w:ind w:left="0" w:firstLine="0"/>
      </w:pPr>
    </w:lvl>
    <w:lvl w:ilvl="5" w:tplc="F6DAB4F8">
      <w:numFmt w:val="none"/>
      <w:lvlText w:val=""/>
      <w:lvlJc w:val="left"/>
      <w:pPr>
        <w:tabs>
          <w:tab w:val="num" w:pos="-1057"/>
        </w:tabs>
        <w:ind w:left="0" w:firstLine="0"/>
      </w:pPr>
    </w:lvl>
    <w:lvl w:ilvl="6" w:tplc="30EE9B68">
      <w:numFmt w:val="none"/>
      <w:lvlText w:val=""/>
      <w:lvlJc w:val="left"/>
      <w:pPr>
        <w:tabs>
          <w:tab w:val="num" w:pos="-1057"/>
        </w:tabs>
        <w:ind w:left="0" w:firstLine="0"/>
      </w:pPr>
    </w:lvl>
    <w:lvl w:ilvl="7" w:tplc="5670922A">
      <w:numFmt w:val="none"/>
      <w:lvlText w:val=""/>
      <w:lvlJc w:val="left"/>
      <w:pPr>
        <w:tabs>
          <w:tab w:val="num" w:pos="-1057"/>
        </w:tabs>
        <w:ind w:left="0" w:firstLine="0"/>
      </w:pPr>
    </w:lvl>
    <w:lvl w:ilvl="8" w:tplc="F90E1810">
      <w:numFmt w:val="none"/>
      <w:lvlText w:val=""/>
      <w:lvlJc w:val="left"/>
      <w:pPr>
        <w:tabs>
          <w:tab w:val="num" w:pos="-1057"/>
        </w:tabs>
        <w:ind w:left="0" w:firstLine="0"/>
      </w:pPr>
    </w:lvl>
  </w:abstractNum>
  <w:num w:numId="1">
    <w:abstractNumId w:val="5"/>
  </w:num>
  <w:num w:numId="2">
    <w:abstractNumId w:val="6"/>
    <w:lvlOverride w:ilvl="0">
      <w:startOverride w:val="1"/>
    </w:lvlOverride>
    <w:lvlOverride w:ilvl="1"/>
    <w:lvlOverride w:ilvl="2"/>
    <w:lvlOverride w:ilvl="3"/>
    <w:lvlOverride w:ilvl="4"/>
    <w:lvlOverride w:ilvl="5"/>
    <w:lvlOverride w:ilvl="6"/>
    <w:lvlOverride w:ilvl="7"/>
    <w:lvlOverride w:ilvl="8"/>
  </w:num>
  <w:num w:numId="3">
    <w:abstractNumId w:val="0"/>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rawingGridVerticalSpacing w:val="57"/>
  <w:displayHorizontalDrawingGridEvery w:val="0"/>
  <w:displayVerticalDrawingGridEvery w:val="0"/>
  <w:doNotUseMarginsForDrawingGridOrigin/>
  <w:drawingGridVerticalOrigin w:val="198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D96"/>
    <w:rsid w:val="00000387"/>
    <w:rsid w:val="000010B5"/>
    <w:rsid w:val="000011A5"/>
    <w:rsid w:val="00001645"/>
    <w:rsid w:val="0000171A"/>
    <w:rsid w:val="00001E86"/>
    <w:rsid w:val="0000327F"/>
    <w:rsid w:val="000049D9"/>
    <w:rsid w:val="0000556F"/>
    <w:rsid w:val="00006E74"/>
    <w:rsid w:val="000070A8"/>
    <w:rsid w:val="00007510"/>
    <w:rsid w:val="00007704"/>
    <w:rsid w:val="000100EC"/>
    <w:rsid w:val="000108FC"/>
    <w:rsid w:val="00012D1E"/>
    <w:rsid w:val="00014507"/>
    <w:rsid w:val="000152CC"/>
    <w:rsid w:val="00016A4F"/>
    <w:rsid w:val="00017C1D"/>
    <w:rsid w:val="00021105"/>
    <w:rsid w:val="0002115D"/>
    <w:rsid w:val="000232E0"/>
    <w:rsid w:val="000238C5"/>
    <w:rsid w:val="00024354"/>
    <w:rsid w:val="000273FC"/>
    <w:rsid w:val="00030696"/>
    <w:rsid w:val="00032B56"/>
    <w:rsid w:val="00033C64"/>
    <w:rsid w:val="00033D73"/>
    <w:rsid w:val="00034725"/>
    <w:rsid w:val="0003472F"/>
    <w:rsid w:val="00035F8B"/>
    <w:rsid w:val="0004125A"/>
    <w:rsid w:val="00042A13"/>
    <w:rsid w:val="00043F63"/>
    <w:rsid w:val="00044F23"/>
    <w:rsid w:val="000451A8"/>
    <w:rsid w:val="0004570C"/>
    <w:rsid w:val="00046CD5"/>
    <w:rsid w:val="0004760B"/>
    <w:rsid w:val="00050B4E"/>
    <w:rsid w:val="00050EB1"/>
    <w:rsid w:val="00051AB4"/>
    <w:rsid w:val="00051ED7"/>
    <w:rsid w:val="000540E7"/>
    <w:rsid w:val="00054664"/>
    <w:rsid w:val="00054D17"/>
    <w:rsid w:val="00055039"/>
    <w:rsid w:val="00055175"/>
    <w:rsid w:val="00055189"/>
    <w:rsid w:val="00055E86"/>
    <w:rsid w:val="000571C8"/>
    <w:rsid w:val="000576F4"/>
    <w:rsid w:val="00057A9B"/>
    <w:rsid w:val="00057FE5"/>
    <w:rsid w:val="0006000C"/>
    <w:rsid w:val="00061C15"/>
    <w:rsid w:val="00062808"/>
    <w:rsid w:val="00064D4F"/>
    <w:rsid w:val="00066673"/>
    <w:rsid w:val="00067127"/>
    <w:rsid w:val="00067201"/>
    <w:rsid w:val="00067DBA"/>
    <w:rsid w:val="000721E8"/>
    <w:rsid w:val="00073884"/>
    <w:rsid w:val="00074EE3"/>
    <w:rsid w:val="0007583A"/>
    <w:rsid w:val="00076342"/>
    <w:rsid w:val="00076901"/>
    <w:rsid w:val="00080AC7"/>
    <w:rsid w:val="00080C60"/>
    <w:rsid w:val="00081D8F"/>
    <w:rsid w:val="00085207"/>
    <w:rsid w:val="000864FE"/>
    <w:rsid w:val="00086DAF"/>
    <w:rsid w:val="00087BE2"/>
    <w:rsid w:val="00087E45"/>
    <w:rsid w:val="00087F59"/>
    <w:rsid w:val="0009120F"/>
    <w:rsid w:val="000918D2"/>
    <w:rsid w:val="0009383B"/>
    <w:rsid w:val="00095D93"/>
    <w:rsid w:val="0009731A"/>
    <w:rsid w:val="00097A54"/>
    <w:rsid w:val="000A28FB"/>
    <w:rsid w:val="000A3690"/>
    <w:rsid w:val="000A52AD"/>
    <w:rsid w:val="000A5654"/>
    <w:rsid w:val="000A7251"/>
    <w:rsid w:val="000B0FA3"/>
    <w:rsid w:val="000B21A7"/>
    <w:rsid w:val="000B22BC"/>
    <w:rsid w:val="000B4BB9"/>
    <w:rsid w:val="000B5735"/>
    <w:rsid w:val="000B6421"/>
    <w:rsid w:val="000B7050"/>
    <w:rsid w:val="000B77AA"/>
    <w:rsid w:val="000C18B9"/>
    <w:rsid w:val="000C40F8"/>
    <w:rsid w:val="000C6D99"/>
    <w:rsid w:val="000C6E10"/>
    <w:rsid w:val="000C7A50"/>
    <w:rsid w:val="000D1002"/>
    <w:rsid w:val="000D16D2"/>
    <w:rsid w:val="000D1831"/>
    <w:rsid w:val="000D2798"/>
    <w:rsid w:val="000D2F18"/>
    <w:rsid w:val="000D4188"/>
    <w:rsid w:val="000D4999"/>
    <w:rsid w:val="000D51C0"/>
    <w:rsid w:val="000D52E8"/>
    <w:rsid w:val="000D7548"/>
    <w:rsid w:val="000E004B"/>
    <w:rsid w:val="000E13EF"/>
    <w:rsid w:val="000E305A"/>
    <w:rsid w:val="000E3201"/>
    <w:rsid w:val="000E4002"/>
    <w:rsid w:val="000E5978"/>
    <w:rsid w:val="000E5DEC"/>
    <w:rsid w:val="000E7215"/>
    <w:rsid w:val="000E78C9"/>
    <w:rsid w:val="000E7C45"/>
    <w:rsid w:val="000F0C13"/>
    <w:rsid w:val="000F1E08"/>
    <w:rsid w:val="000F2B8E"/>
    <w:rsid w:val="000F3555"/>
    <w:rsid w:val="000F3732"/>
    <w:rsid w:val="000F3953"/>
    <w:rsid w:val="000F3DFF"/>
    <w:rsid w:val="000F5B7B"/>
    <w:rsid w:val="000F65F1"/>
    <w:rsid w:val="000F7022"/>
    <w:rsid w:val="000F78DA"/>
    <w:rsid w:val="0010255C"/>
    <w:rsid w:val="00102C48"/>
    <w:rsid w:val="00103AD8"/>
    <w:rsid w:val="001045BE"/>
    <w:rsid w:val="00107F89"/>
    <w:rsid w:val="00107FC8"/>
    <w:rsid w:val="00111B82"/>
    <w:rsid w:val="00112D27"/>
    <w:rsid w:val="0011468E"/>
    <w:rsid w:val="00114C9B"/>
    <w:rsid w:val="001164DD"/>
    <w:rsid w:val="00116806"/>
    <w:rsid w:val="00117780"/>
    <w:rsid w:val="00117E65"/>
    <w:rsid w:val="0012067F"/>
    <w:rsid w:val="0012110C"/>
    <w:rsid w:val="0012292D"/>
    <w:rsid w:val="001229D8"/>
    <w:rsid w:val="00123E2B"/>
    <w:rsid w:val="00125095"/>
    <w:rsid w:val="001254FD"/>
    <w:rsid w:val="00126889"/>
    <w:rsid w:val="00126DF9"/>
    <w:rsid w:val="001277CF"/>
    <w:rsid w:val="00127E64"/>
    <w:rsid w:val="00131125"/>
    <w:rsid w:val="00132165"/>
    <w:rsid w:val="00133687"/>
    <w:rsid w:val="00133F75"/>
    <w:rsid w:val="00135BCA"/>
    <w:rsid w:val="00136F97"/>
    <w:rsid w:val="00140641"/>
    <w:rsid w:val="00142688"/>
    <w:rsid w:val="001426A8"/>
    <w:rsid w:val="001438B5"/>
    <w:rsid w:val="001447DE"/>
    <w:rsid w:val="00144F29"/>
    <w:rsid w:val="001463F9"/>
    <w:rsid w:val="0014690D"/>
    <w:rsid w:val="00146F66"/>
    <w:rsid w:val="00147136"/>
    <w:rsid w:val="00147D81"/>
    <w:rsid w:val="00150077"/>
    <w:rsid w:val="00151126"/>
    <w:rsid w:val="0015125E"/>
    <w:rsid w:val="001512A6"/>
    <w:rsid w:val="00152187"/>
    <w:rsid w:val="001521D6"/>
    <w:rsid w:val="00152E44"/>
    <w:rsid w:val="00152ED5"/>
    <w:rsid w:val="001534B7"/>
    <w:rsid w:val="00155A11"/>
    <w:rsid w:val="00156072"/>
    <w:rsid w:val="00156223"/>
    <w:rsid w:val="001577B9"/>
    <w:rsid w:val="001600FE"/>
    <w:rsid w:val="00160FB4"/>
    <w:rsid w:val="00161474"/>
    <w:rsid w:val="001621A1"/>
    <w:rsid w:val="0016290B"/>
    <w:rsid w:val="00162ED8"/>
    <w:rsid w:val="00165A42"/>
    <w:rsid w:val="00165CA8"/>
    <w:rsid w:val="0016714C"/>
    <w:rsid w:val="001709BA"/>
    <w:rsid w:val="001717E5"/>
    <w:rsid w:val="00173206"/>
    <w:rsid w:val="001737CF"/>
    <w:rsid w:val="001739E6"/>
    <w:rsid w:val="001748C7"/>
    <w:rsid w:val="00174E2E"/>
    <w:rsid w:val="00175871"/>
    <w:rsid w:val="00176F08"/>
    <w:rsid w:val="00180277"/>
    <w:rsid w:val="00180C07"/>
    <w:rsid w:val="00181B81"/>
    <w:rsid w:val="001821FE"/>
    <w:rsid w:val="00182A2F"/>
    <w:rsid w:val="00182C59"/>
    <w:rsid w:val="00182F48"/>
    <w:rsid w:val="001843BB"/>
    <w:rsid w:val="00184712"/>
    <w:rsid w:val="00184E3B"/>
    <w:rsid w:val="001925E6"/>
    <w:rsid w:val="00192A41"/>
    <w:rsid w:val="00193080"/>
    <w:rsid w:val="00193303"/>
    <w:rsid w:val="00193C57"/>
    <w:rsid w:val="001947A2"/>
    <w:rsid w:val="00194DB9"/>
    <w:rsid w:val="0019501A"/>
    <w:rsid w:val="00195090"/>
    <w:rsid w:val="00195402"/>
    <w:rsid w:val="00196541"/>
    <w:rsid w:val="00196746"/>
    <w:rsid w:val="00197617"/>
    <w:rsid w:val="001A02A8"/>
    <w:rsid w:val="001A10C3"/>
    <w:rsid w:val="001A15E0"/>
    <w:rsid w:val="001A2380"/>
    <w:rsid w:val="001A2E55"/>
    <w:rsid w:val="001A3A75"/>
    <w:rsid w:val="001A60E6"/>
    <w:rsid w:val="001A6140"/>
    <w:rsid w:val="001B1090"/>
    <w:rsid w:val="001B50D6"/>
    <w:rsid w:val="001B57B6"/>
    <w:rsid w:val="001C02C3"/>
    <w:rsid w:val="001C1A01"/>
    <w:rsid w:val="001C25D0"/>
    <w:rsid w:val="001C3577"/>
    <w:rsid w:val="001C377B"/>
    <w:rsid w:val="001C3D71"/>
    <w:rsid w:val="001C417C"/>
    <w:rsid w:val="001C5337"/>
    <w:rsid w:val="001C7BF9"/>
    <w:rsid w:val="001D192D"/>
    <w:rsid w:val="001D30EF"/>
    <w:rsid w:val="001D3BE8"/>
    <w:rsid w:val="001D4DBF"/>
    <w:rsid w:val="001D5EA6"/>
    <w:rsid w:val="001D6A92"/>
    <w:rsid w:val="001D6F01"/>
    <w:rsid w:val="001D72BB"/>
    <w:rsid w:val="001D75BC"/>
    <w:rsid w:val="001D75E0"/>
    <w:rsid w:val="001E05CD"/>
    <w:rsid w:val="001E10D6"/>
    <w:rsid w:val="001E30AD"/>
    <w:rsid w:val="001E3590"/>
    <w:rsid w:val="001E46EA"/>
    <w:rsid w:val="001E59DE"/>
    <w:rsid w:val="001E5A44"/>
    <w:rsid w:val="001E638F"/>
    <w:rsid w:val="001E6473"/>
    <w:rsid w:val="001E761A"/>
    <w:rsid w:val="001E7823"/>
    <w:rsid w:val="001F1EDC"/>
    <w:rsid w:val="001F27E2"/>
    <w:rsid w:val="001F28AD"/>
    <w:rsid w:val="001F5895"/>
    <w:rsid w:val="00201B99"/>
    <w:rsid w:val="00203776"/>
    <w:rsid w:val="00203A0D"/>
    <w:rsid w:val="00203D61"/>
    <w:rsid w:val="00204F36"/>
    <w:rsid w:val="00206F32"/>
    <w:rsid w:val="002072B8"/>
    <w:rsid w:val="0021120A"/>
    <w:rsid w:val="00211DA7"/>
    <w:rsid w:val="0021234B"/>
    <w:rsid w:val="0021297E"/>
    <w:rsid w:val="00213EA9"/>
    <w:rsid w:val="00215DCB"/>
    <w:rsid w:val="002162A4"/>
    <w:rsid w:val="00217284"/>
    <w:rsid w:val="002172E1"/>
    <w:rsid w:val="00224DD4"/>
    <w:rsid w:val="00227CD0"/>
    <w:rsid w:val="00230883"/>
    <w:rsid w:val="00230C54"/>
    <w:rsid w:val="00231551"/>
    <w:rsid w:val="00232665"/>
    <w:rsid w:val="0023381C"/>
    <w:rsid w:val="002339B6"/>
    <w:rsid w:val="00235102"/>
    <w:rsid w:val="00235888"/>
    <w:rsid w:val="00235F87"/>
    <w:rsid w:val="00236492"/>
    <w:rsid w:val="0023708B"/>
    <w:rsid w:val="0024017E"/>
    <w:rsid w:val="00240D2E"/>
    <w:rsid w:val="00241308"/>
    <w:rsid w:val="002434CD"/>
    <w:rsid w:val="002447E2"/>
    <w:rsid w:val="00247191"/>
    <w:rsid w:val="00247964"/>
    <w:rsid w:val="002500C9"/>
    <w:rsid w:val="00250BB0"/>
    <w:rsid w:val="00251590"/>
    <w:rsid w:val="00252320"/>
    <w:rsid w:val="00252741"/>
    <w:rsid w:val="0025449B"/>
    <w:rsid w:val="00254573"/>
    <w:rsid w:val="00255467"/>
    <w:rsid w:val="002558F0"/>
    <w:rsid w:val="00255AD7"/>
    <w:rsid w:val="00257A51"/>
    <w:rsid w:val="00260229"/>
    <w:rsid w:val="00261B5E"/>
    <w:rsid w:val="002632E3"/>
    <w:rsid w:val="002635F9"/>
    <w:rsid w:val="00263DDC"/>
    <w:rsid w:val="002647E2"/>
    <w:rsid w:val="00264945"/>
    <w:rsid w:val="00267062"/>
    <w:rsid w:val="002678FA"/>
    <w:rsid w:val="0027008D"/>
    <w:rsid w:val="0027133B"/>
    <w:rsid w:val="00272869"/>
    <w:rsid w:val="00272DB0"/>
    <w:rsid w:val="00272DED"/>
    <w:rsid w:val="00273826"/>
    <w:rsid w:val="00275562"/>
    <w:rsid w:val="002757DD"/>
    <w:rsid w:val="002757E1"/>
    <w:rsid w:val="00281DF1"/>
    <w:rsid w:val="00281FA8"/>
    <w:rsid w:val="00282BEE"/>
    <w:rsid w:val="00283FAC"/>
    <w:rsid w:val="002847EB"/>
    <w:rsid w:val="00284ABB"/>
    <w:rsid w:val="00284D5A"/>
    <w:rsid w:val="00285CCF"/>
    <w:rsid w:val="00286156"/>
    <w:rsid w:val="00286EDC"/>
    <w:rsid w:val="0029078C"/>
    <w:rsid w:val="0029407C"/>
    <w:rsid w:val="00294799"/>
    <w:rsid w:val="00296C19"/>
    <w:rsid w:val="00297C5A"/>
    <w:rsid w:val="002A12E0"/>
    <w:rsid w:val="002A1D27"/>
    <w:rsid w:val="002A2329"/>
    <w:rsid w:val="002A2454"/>
    <w:rsid w:val="002A2AE8"/>
    <w:rsid w:val="002A31BB"/>
    <w:rsid w:val="002A34C0"/>
    <w:rsid w:val="002A5484"/>
    <w:rsid w:val="002A5C5C"/>
    <w:rsid w:val="002A6405"/>
    <w:rsid w:val="002A78CD"/>
    <w:rsid w:val="002A7DE7"/>
    <w:rsid w:val="002B2230"/>
    <w:rsid w:val="002B25D1"/>
    <w:rsid w:val="002B35F2"/>
    <w:rsid w:val="002B4E48"/>
    <w:rsid w:val="002B5418"/>
    <w:rsid w:val="002B592E"/>
    <w:rsid w:val="002B69B0"/>
    <w:rsid w:val="002C1129"/>
    <w:rsid w:val="002C12DD"/>
    <w:rsid w:val="002C4ADF"/>
    <w:rsid w:val="002C6628"/>
    <w:rsid w:val="002D041E"/>
    <w:rsid w:val="002D0475"/>
    <w:rsid w:val="002D06B9"/>
    <w:rsid w:val="002D16A3"/>
    <w:rsid w:val="002D242E"/>
    <w:rsid w:val="002D2CC1"/>
    <w:rsid w:val="002D3804"/>
    <w:rsid w:val="002D49D6"/>
    <w:rsid w:val="002D63EF"/>
    <w:rsid w:val="002D76FD"/>
    <w:rsid w:val="002E0967"/>
    <w:rsid w:val="002E0D2F"/>
    <w:rsid w:val="002E27C0"/>
    <w:rsid w:val="002E27EE"/>
    <w:rsid w:val="002E27F9"/>
    <w:rsid w:val="002E28FB"/>
    <w:rsid w:val="002E2A0A"/>
    <w:rsid w:val="002E3FC5"/>
    <w:rsid w:val="002E40CA"/>
    <w:rsid w:val="002E41AE"/>
    <w:rsid w:val="002E494F"/>
    <w:rsid w:val="002E66F1"/>
    <w:rsid w:val="002E6C96"/>
    <w:rsid w:val="002E7B89"/>
    <w:rsid w:val="002E7D5C"/>
    <w:rsid w:val="002F09DE"/>
    <w:rsid w:val="002F2C5E"/>
    <w:rsid w:val="002F4BF3"/>
    <w:rsid w:val="002F6D44"/>
    <w:rsid w:val="00301478"/>
    <w:rsid w:val="00301DF8"/>
    <w:rsid w:val="00303166"/>
    <w:rsid w:val="0030461E"/>
    <w:rsid w:val="00305ECF"/>
    <w:rsid w:val="00306A46"/>
    <w:rsid w:val="00306BB2"/>
    <w:rsid w:val="003100A2"/>
    <w:rsid w:val="003108BD"/>
    <w:rsid w:val="003124CB"/>
    <w:rsid w:val="00316D9D"/>
    <w:rsid w:val="00317070"/>
    <w:rsid w:val="00321F18"/>
    <w:rsid w:val="0032446E"/>
    <w:rsid w:val="0032721A"/>
    <w:rsid w:val="00331E61"/>
    <w:rsid w:val="0033200D"/>
    <w:rsid w:val="00332C0E"/>
    <w:rsid w:val="00334B03"/>
    <w:rsid w:val="0033649A"/>
    <w:rsid w:val="0033747B"/>
    <w:rsid w:val="00340354"/>
    <w:rsid w:val="0034074C"/>
    <w:rsid w:val="003414E1"/>
    <w:rsid w:val="0034154F"/>
    <w:rsid w:val="00341671"/>
    <w:rsid w:val="003419BD"/>
    <w:rsid w:val="00341D44"/>
    <w:rsid w:val="00342EC2"/>
    <w:rsid w:val="003432BE"/>
    <w:rsid w:val="00343BD6"/>
    <w:rsid w:val="0034443B"/>
    <w:rsid w:val="00346B56"/>
    <w:rsid w:val="003503F8"/>
    <w:rsid w:val="00351BD1"/>
    <w:rsid w:val="0035272A"/>
    <w:rsid w:val="00353DFD"/>
    <w:rsid w:val="00355B87"/>
    <w:rsid w:val="0035631F"/>
    <w:rsid w:val="00356E2C"/>
    <w:rsid w:val="00357D0F"/>
    <w:rsid w:val="003621BE"/>
    <w:rsid w:val="00362272"/>
    <w:rsid w:val="0036353E"/>
    <w:rsid w:val="003641CB"/>
    <w:rsid w:val="0036458B"/>
    <w:rsid w:val="0036634D"/>
    <w:rsid w:val="00366CF5"/>
    <w:rsid w:val="0036768B"/>
    <w:rsid w:val="00367F50"/>
    <w:rsid w:val="003710CB"/>
    <w:rsid w:val="00371A21"/>
    <w:rsid w:val="00372107"/>
    <w:rsid w:val="00372354"/>
    <w:rsid w:val="00373042"/>
    <w:rsid w:val="00376261"/>
    <w:rsid w:val="00381AA0"/>
    <w:rsid w:val="003820CC"/>
    <w:rsid w:val="003826C5"/>
    <w:rsid w:val="0038285C"/>
    <w:rsid w:val="00382956"/>
    <w:rsid w:val="00383605"/>
    <w:rsid w:val="003854B3"/>
    <w:rsid w:val="00385D6C"/>
    <w:rsid w:val="00387000"/>
    <w:rsid w:val="0038735C"/>
    <w:rsid w:val="003906BC"/>
    <w:rsid w:val="003923E6"/>
    <w:rsid w:val="0039281E"/>
    <w:rsid w:val="003936F5"/>
    <w:rsid w:val="003959C5"/>
    <w:rsid w:val="00396D34"/>
    <w:rsid w:val="00396FD6"/>
    <w:rsid w:val="003A1B6E"/>
    <w:rsid w:val="003A5E98"/>
    <w:rsid w:val="003A7E66"/>
    <w:rsid w:val="003B1344"/>
    <w:rsid w:val="003B2A6F"/>
    <w:rsid w:val="003B2CC9"/>
    <w:rsid w:val="003B4A84"/>
    <w:rsid w:val="003B5886"/>
    <w:rsid w:val="003B5C86"/>
    <w:rsid w:val="003B5DAC"/>
    <w:rsid w:val="003B61A3"/>
    <w:rsid w:val="003B6C86"/>
    <w:rsid w:val="003B6C91"/>
    <w:rsid w:val="003B6E50"/>
    <w:rsid w:val="003B7D52"/>
    <w:rsid w:val="003B7EF8"/>
    <w:rsid w:val="003B7F81"/>
    <w:rsid w:val="003C06BC"/>
    <w:rsid w:val="003C21F4"/>
    <w:rsid w:val="003C2FC9"/>
    <w:rsid w:val="003C317E"/>
    <w:rsid w:val="003C3482"/>
    <w:rsid w:val="003C50B8"/>
    <w:rsid w:val="003C5687"/>
    <w:rsid w:val="003C5A28"/>
    <w:rsid w:val="003C67C1"/>
    <w:rsid w:val="003C7DAC"/>
    <w:rsid w:val="003D0B50"/>
    <w:rsid w:val="003D0F7C"/>
    <w:rsid w:val="003D2DDE"/>
    <w:rsid w:val="003D38BC"/>
    <w:rsid w:val="003D4E20"/>
    <w:rsid w:val="003D4E21"/>
    <w:rsid w:val="003D5250"/>
    <w:rsid w:val="003D62F7"/>
    <w:rsid w:val="003D6D5D"/>
    <w:rsid w:val="003D7425"/>
    <w:rsid w:val="003D7841"/>
    <w:rsid w:val="003E0D99"/>
    <w:rsid w:val="003E1266"/>
    <w:rsid w:val="003E196F"/>
    <w:rsid w:val="003E1EDB"/>
    <w:rsid w:val="003E2CF5"/>
    <w:rsid w:val="003E2CFD"/>
    <w:rsid w:val="003E2F78"/>
    <w:rsid w:val="003E43C8"/>
    <w:rsid w:val="003E51C9"/>
    <w:rsid w:val="003E5219"/>
    <w:rsid w:val="003E6364"/>
    <w:rsid w:val="003E649D"/>
    <w:rsid w:val="003E681A"/>
    <w:rsid w:val="003E6BCA"/>
    <w:rsid w:val="003E7B56"/>
    <w:rsid w:val="003F0AC5"/>
    <w:rsid w:val="003F3718"/>
    <w:rsid w:val="003F6BB4"/>
    <w:rsid w:val="0040118C"/>
    <w:rsid w:val="004012DC"/>
    <w:rsid w:val="00404A56"/>
    <w:rsid w:val="0040576E"/>
    <w:rsid w:val="00405D93"/>
    <w:rsid w:val="004100CA"/>
    <w:rsid w:val="004112C0"/>
    <w:rsid w:val="0041142F"/>
    <w:rsid w:val="004123B9"/>
    <w:rsid w:val="00412B53"/>
    <w:rsid w:val="004132D0"/>
    <w:rsid w:val="00414FE6"/>
    <w:rsid w:val="00420268"/>
    <w:rsid w:val="00422809"/>
    <w:rsid w:val="00422DE3"/>
    <w:rsid w:val="004236A8"/>
    <w:rsid w:val="004258D1"/>
    <w:rsid w:val="004264E1"/>
    <w:rsid w:val="0043052F"/>
    <w:rsid w:val="00433CA0"/>
    <w:rsid w:val="00434BB8"/>
    <w:rsid w:val="00434F74"/>
    <w:rsid w:val="00435324"/>
    <w:rsid w:val="004364A5"/>
    <w:rsid w:val="004378FB"/>
    <w:rsid w:val="00441775"/>
    <w:rsid w:val="00441B30"/>
    <w:rsid w:val="00442AEA"/>
    <w:rsid w:val="00442DE9"/>
    <w:rsid w:val="00442FDC"/>
    <w:rsid w:val="00443005"/>
    <w:rsid w:val="004436E2"/>
    <w:rsid w:val="00443DD3"/>
    <w:rsid w:val="00445506"/>
    <w:rsid w:val="004466AA"/>
    <w:rsid w:val="00447220"/>
    <w:rsid w:val="00450BCD"/>
    <w:rsid w:val="0045136C"/>
    <w:rsid w:val="00451B2C"/>
    <w:rsid w:val="00452866"/>
    <w:rsid w:val="00452FCD"/>
    <w:rsid w:val="00453215"/>
    <w:rsid w:val="0045400F"/>
    <w:rsid w:val="00456ADE"/>
    <w:rsid w:val="00456D69"/>
    <w:rsid w:val="00456F7E"/>
    <w:rsid w:val="00457278"/>
    <w:rsid w:val="00457F6C"/>
    <w:rsid w:val="004600CD"/>
    <w:rsid w:val="00460E77"/>
    <w:rsid w:val="0046184E"/>
    <w:rsid w:val="00461CCC"/>
    <w:rsid w:val="00462951"/>
    <w:rsid w:val="004642F5"/>
    <w:rsid w:val="00464A3D"/>
    <w:rsid w:val="00467E67"/>
    <w:rsid w:val="00470380"/>
    <w:rsid w:val="004708DC"/>
    <w:rsid w:val="0047090A"/>
    <w:rsid w:val="0047178C"/>
    <w:rsid w:val="00473464"/>
    <w:rsid w:val="00473956"/>
    <w:rsid w:val="00474A1C"/>
    <w:rsid w:val="004755F6"/>
    <w:rsid w:val="0047594F"/>
    <w:rsid w:val="00476DF6"/>
    <w:rsid w:val="00480AE2"/>
    <w:rsid w:val="0048187D"/>
    <w:rsid w:val="00481975"/>
    <w:rsid w:val="00483798"/>
    <w:rsid w:val="004851BF"/>
    <w:rsid w:val="00485299"/>
    <w:rsid w:val="0048547B"/>
    <w:rsid w:val="0048673D"/>
    <w:rsid w:val="004879DD"/>
    <w:rsid w:val="004901F2"/>
    <w:rsid w:val="00490A8D"/>
    <w:rsid w:val="00491305"/>
    <w:rsid w:val="00492781"/>
    <w:rsid w:val="00493131"/>
    <w:rsid w:val="00494114"/>
    <w:rsid w:val="00495452"/>
    <w:rsid w:val="00496161"/>
    <w:rsid w:val="00496BD6"/>
    <w:rsid w:val="00497EC0"/>
    <w:rsid w:val="004A121F"/>
    <w:rsid w:val="004A1E05"/>
    <w:rsid w:val="004A26CF"/>
    <w:rsid w:val="004A3606"/>
    <w:rsid w:val="004A36FF"/>
    <w:rsid w:val="004A716F"/>
    <w:rsid w:val="004B1923"/>
    <w:rsid w:val="004B46C5"/>
    <w:rsid w:val="004B4E2C"/>
    <w:rsid w:val="004B5BCC"/>
    <w:rsid w:val="004B5D41"/>
    <w:rsid w:val="004B65D9"/>
    <w:rsid w:val="004B70A8"/>
    <w:rsid w:val="004C00C5"/>
    <w:rsid w:val="004C079E"/>
    <w:rsid w:val="004C256D"/>
    <w:rsid w:val="004C4D0F"/>
    <w:rsid w:val="004C56AA"/>
    <w:rsid w:val="004C59FA"/>
    <w:rsid w:val="004C68BD"/>
    <w:rsid w:val="004C6C1C"/>
    <w:rsid w:val="004C6CCA"/>
    <w:rsid w:val="004C7830"/>
    <w:rsid w:val="004C7BE0"/>
    <w:rsid w:val="004D025D"/>
    <w:rsid w:val="004D17E1"/>
    <w:rsid w:val="004D1CE6"/>
    <w:rsid w:val="004D27AB"/>
    <w:rsid w:val="004D5D96"/>
    <w:rsid w:val="004D72DC"/>
    <w:rsid w:val="004D776A"/>
    <w:rsid w:val="004E07C4"/>
    <w:rsid w:val="004E22E4"/>
    <w:rsid w:val="004E26A3"/>
    <w:rsid w:val="004E3207"/>
    <w:rsid w:val="004E3443"/>
    <w:rsid w:val="004E6545"/>
    <w:rsid w:val="004F0174"/>
    <w:rsid w:val="004F0786"/>
    <w:rsid w:val="004F24B9"/>
    <w:rsid w:val="004F2CCB"/>
    <w:rsid w:val="004F2E02"/>
    <w:rsid w:val="004F46E6"/>
    <w:rsid w:val="004F5A78"/>
    <w:rsid w:val="004F6E1B"/>
    <w:rsid w:val="004F7E45"/>
    <w:rsid w:val="004F7F7D"/>
    <w:rsid w:val="0050392A"/>
    <w:rsid w:val="00505085"/>
    <w:rsid w:val="0051109E"/>
    <w:rsid w:val="005117A6"/>
    <w:rsid w:val="005117C7"/>
    <w:rsid w:val="00513328"/>
    <w:rsid w:val="0051418A"/>
    <w:rsid w:val="0051475D"/>
    <w:rsid w:val="00515109"/>
    <w:rsid w:val="00515121"/>
    <w:rsid w:val="00522572"/>
    <w:rsid w:val="005228DE"/>
    <w:rsid w:val="005243B3"/>
    <w:rsid w:val="00526160"/>
    <w:rsid w:val="0052712B"/>
    <w:rsid w:val="00530B91"/>
    <w:rsid w:val="005313D4"/>
    <w:rsid w:val="00533575"/>
    <w:rsid w:val="0053395E"/>
    <w:rsid w:val="005356E8"/>
    <w:rsid w:val="00535F1D"/>
    <w:rsid w:val="00536A96"/>
    <w:rsid w:val="0053711B"/>
    <w:rsid w:val="0054114C"/>
    <w:rsid w:val="00542A7C"/>
    <w:rsid w:val="0054305E"/>
    <w:rsid w:val="005430E0"/>
    <w:rsid w:val="005452D9"/>
    <w:rsid w:val="005463F5"/>
    <w:rsid w:val="005464FA"/>
    <w:rsid w:val="005465AF"/>
    <w:rsid w:val="00546FA0"/>
    <w:rsid w:val="00547438"/>
    <w:rsid w:val="00550322"/>
    <w:rsid w:val="00550D1E"/>
    <w:rsid w:val="00550ED9"/>
    <w:rsid w:val="00551351"/>
    <w:rsid w:val="0055162E"/>
    <w:rsid w:val="00553968"/>
    <w:rsid w:val="00553A78"/>
    <w:rsid w:val="00554BD1"/>
    <w:rsid w:val="00554E0C"/>
    <w:rsid w:val="0055532E"/>
    <w:rsid w:val="00563EAE"/>
    <w:rsid w:val="005643DB"/>
    <w:rsid w:val="00564B5E"/>
    <w:rsid w:val="00565227"/>
    <w:rsid w:val="00566DBB"/>
    <w:rsid w:val="005675A0"/>
    <w:rsid w:val="00570343"/>
    <w:rsid w:val="0057109B"/>
    <w:rsid w:val="00572336"/>
    <w:rsid w:val="0057431F"/>
    <w:rsid w:val="005743C3"/>
    <w:rsid w:val="00574E2A"/>
    <w:rsid w:val="005766F3"/>
    <w:rsid w:val="0057789A"/>
    <w:rsid w:val="00581FFF"/>
    <w:rsid w:val="00582D3E"/>
    <w:rsid w:val="00583CBE"/>
    <w:rsid w:val="00585E61"/>
    <w:rsid w:val="00586551"/>
    <w:rsid w:val="00586942"/>
    <w:rsid w:val="00586C73"/>
    <w:rsid w:val="00587F67"/>
    <w:rsid w:val="00591EBE"/>
    <w:rsid w:val="0059241F"/>
    <w:rsid w:val="00593611"/>
    <w:rsid w:val="00595CE6"/>
    <w:rsid w:val="0059633B"/>
    <w:rsid w:val="0059789C"/>
    <w:rsid w:val="005A0CE5"/>
    <w:rsid w:val="005A15B8"/>
    <w:rsid w:val="005A56FD"/>
    <w:rsid w:val="005A7834"/>
    <w:rsid w:val="005B0601"/>
    <w:rsid w:val="005B148B"/>
    <w:rsid w:val="005B5111"/>
    <w:rsid w:val="005B6068"/>
    <w:rsid w:val="005B67EC"/>
    <w:rsid w:val="005B688D"/>
    <w:rsid w:val="005C09A5"/>
    <w:rsid w:val="005C4632"/>
    <w:rsid w:val="005C7DD1"/>
    <w:rsid w:val="005D1035"/>
    <w:rsid w:val="005D1310"/>
    <w:rsid w:val="005D1C14"/>
    <w:rsid w:val="005D375B"/>
    <w:rsid w:val="005D55D9"/>
    <w:rsid w:val="005D571B"/>
    <w:rsid w:val="005E0F12"/>
    <w:rsid w:val="005E1D23"/>
    <w:rsid w:val="005E5C86"/>
    <w:rsid w:val="005E61CB"/>
    <w:rsid w:val="005E6670"/>
    <w:rsid w:val="005E6C9D"/>
    <w:rsid w:val="005E6D58"/>
    <w:rsid w:val="005E70B4"/>
    <w:rsid w:val="005E73DC"/>
    <w:rsid w:val="005E7F21"/>
    <w:rsid w:val="005F1827"/>
    <w:rsid w:val="005F2D4D"/>
    <w:rsid w:val="005F5929"/>
    <w:rsid w:val="005F6443"/>
    <w:rsid w:val="005F6D56"/>
    <w:rsid w:val="005F7898"/>
    <w:rsid w:val="006003B5"/>
    <w:rsid w:val="00601F9D"/>
    <w:rsid w:val="006024A3"/>
    <w:rsid w:val="00603474"/>
    <w:rsid w:val="00607E4E"/>
    <w:rsid w:val="0061033C"/>
    <w:rsid w:val="00610DCE"/>
    <w:rsid w:val="006110D6"/>
    <w:rsid w:val="0061124B"/>
    <w:rsid w:val="006125CB"/>
    <w:rsid w:val="0061502D"/>
    <w:rsid w:val="00615E4F"/>
    <w:rsid w:val="00615E70"/>
    <w:rsid w:val="0061640F"/>
    <w:rsid w:val="00620A4C"/>
    <w:rsid w:val="00621E3F"/>
    <w:rsid w:val="00626C19"/>
    <w:rsid w:val="00631028"/>
    <w:rsid w:val="006310FB"/>
    <w:rsid w:val="006311D5"/>
    <w:rsid w:val="00633E37"/>
    <w:rsid w:val="00633F44"/>
    <w:rsid w:val="0063489B"/>
    <w:rsid w:val="00635516"/>
    <w:rsid w:val="00645296"/>
    <w:rsid w:val="006466FD"/>
    <w:rsid w:val="00647650"/>
    <w:rsid w:val="00650DBF"/>
    <w:rsid w:val="00652951"/>
    <w:rsid w:val="006538C6"/>
    <w:rsid w:val="00653D62"/>
    <w:rsid w:val="00653F43"/>
    <w:rsid w:val="006542CD"/>
    <w:rsid w:val="006546FB"/>
    <w:rsid w:val="00656AF0"/>
    <w:rsid w:val="00657016"/>
    <w:rsid w:val="00657851"/>
    <w:rsid w:val="00657962"/>
    <w:rsid w:val="00660631"/>
    <w:rsid w:val="00661B6C"/>
    <w:rsid w:val="00662964"/>
    <w:rsid w:val="00663D1F"/>
    <w:rsid w:val="0066614C"/>
    <w:rsid w:val="00666EFB"/>
    <w:rsid w:val="0066761A"/>
    <w:rsid w:val="00667852"/>
    <w:rsid w:val="00671B46"/>
    <w:rsid w:val="00672165"/>
    <w:rsid w:val="00672A28"/>
    <w:rsid w:val="006731C8"/>
    <w:rsid w:val="006744B6"/>
    <w:rsid w:val="00676347"/>
    <w:rsid w:val="006770F5"/>
    <w:rsid w:val="00677B68"/>
    <w:rsid w:val="00680432"/>
    <w:rsid w:val="00680979"/>
    <w:rsid w:val="00681715"/>
    <w:rsid w:val="00681828"/>
    <w:rsid w:val="006819F7"/>
    <w:rsid w:val="00686CC8"/>
    <w:rsid w:val="00686D81"/>
    <w:rsid w:val="00687B0E"/>
    <w:rsid w:val="00690E80"/>
    <w:rsid w:val="006914EB"/>
    <w:rsid w:val="00692A47"/>
    <w:rsid w:val="006944DA"/>
    <w:rsid w:val="0069783B"/>
    <w:rsid w:val="00697E4A"/>
    <w:rsid w:val="006A095F"/>
    <w:rsid w:val="006A0C0F"/>
    <w:rsid w:val="006A31DC"/>
    <w:rsid w:val="006A4B7B"/>
    <w:rsid w:val="006B23D4"/>
    <w:rsid w:val="006B28D2"/>
    <w:rsid w:val="006B3ED1"/>
    <w:rsid w:val="006B4B75"/>
    <w:rsid w:val="006B4EDB"/>
    <w:rsid w:val="006B571F"/>
    <w:rsid w:val="006B5E33"/>
    <w:rsid w:val="006B67DD"/>
    <w:rsid w:val="006B7801"/>
    <w:rsid w:val="006C1444"/>
    <w:rsid w:val="006C2655"/>
    <w:rsid w:val="006C3580"/>
    <w:rsid w:val="006C6827"/>
    <w:rsid w:val="006C6B38"/>
    <w:rsid w:val="006C70F9"/>
    <w:rsid w:val="006C7F20"/>
    <w:rsid w:val="006D0B04"/>
    <w:rsid w:val="006D129E"/>
    <w:rsid w:val="006D306F"/>
    <w:rsid w:val="006D3379"/>
    <w:rsid w:val="006D4CBD"/>
    <w:rsid w:val="006D787E"/>
    <w:rsid w:val="006E04ED"/>
    <w:rsid w:val="006E06F3"/>
    <w:rsid w:val="006E1FBA"/>
    <w:rsid w:val="006E2CB0"/>
    <w:rsid w:val="006E50B1"/>
    <w:rsid w:val="006E5EE0"/>
    <w:rsid w:val="006E6183"/>
    <w:rsid w:val="006E7172"/>
    <w:rsid w:val="006E7548"/>
    <w:rsid w:val="006F058E"/>
    <w:rsid w:val="006F05EA"/>
    <w:rsid w:val="006F10EE"/>
    <w:rsid w:val="006F2345"/>
    <w:rsid w:val="006F2BED"/>
    <w:rsid w:val="006F32B7"/>
    <w:rsid w:val="006F3C67"/>
    <w:rsid w:val="006F5F1B"/>
    <w:rsid w:val="006F619F"/>
    <w:rsid w:val="006F6564"/>
    <w:rsid w:val="006F6F2B"/>
    <w:rsid w:val="006F75B6"/>
    <w:rsid w:val="006F7B5B"/>
    <w:rsid w:val="00700851"/>
    <w:rsid w:val="0070163B"/>
    <w:rsid w:val="007016D9"/>
    <w:rsid w:val="00702C24"/>
    <w:rsid w:val="0070318A"/>
    <w:rsid w:val="0070359D"/>
    <w:rsid w:val="00704AF3"/>
    <w:rsid w:val="00704D16"/>
    <w:rsid w:val="00706156"/>
    <w:rsid w:val="00706B67"/>
    <w:rsid w:val="00707AD1"/>
    <w:rsid w:val="0071000B"/>
    <w:rsid w:val="0071035A"/>
    <w:rsid w:val="007115BB"/>
    <w:rsid w:val="00712CFB"/>
    <w:rsid w:val="00713ADA"/>
    <w:rsid w:val="00713E2C"/>
    <w:rsid w:val="00717976"/>
    <w:rsid w:val="007179D9"/>
    <w:rsid w:val="007208D1"/>
    <w:rsid w:val="007211D3"/>
    <w:rsid w:val="00722582"/>
    <w:rsid w:val="00722DA8"/>
    <w:rsid w:val="00723109"/>
    <w:rsid w:val="00723F1D"/>
    <w:rsid w:val="0072445A"/>
    <w:rsid w:val="0072449E"/>
    <w:rsid w:val="00724AF1"/>
    <w:rsid w:val="00724BA1"/>
    <w:rsid w:val="0072585A"/>
    <w:rsid w:val="007269E1"/>
    <w:rsid w:val="00730CE9"/>
    <w:rsid w:val="007316CB"/>
    <w:rsid w:val="00731CA0"/>
    <w:rsid w:val="00734D78"/>
    <w:rsid w:val="00735B50"/>
    <w:rsid w:val="007373E1"/>
    <w:rsid w:val="0073774A"/>
    <w:rsid w:val="00737D23"/>
    <w:rsid w:val="007400D8"/>
    <w:rsid w:val="0074017B"/>
    <w:rsid w:val="007412C8"/>
    <w:rsid w:val="0074200C"/>
    <w:rsid w:val="00742073"/>
    <w:rsid w:val="00743BFC"/>
    <w:rsid w:val="00743E4F"/>
    <w:rsid w:val="00743FB4"/>
    <w:rsid w:val="007447E1"/>
    <w:rsid w:val="00745B5D"/>
    <w:rsid w:val="00746202"/>
    <w:rsid w:val="00746375"/>
    <w:rsid w:val="007463AF"/>
    <w:rsid w:val="007475D4"/>
    <w:rsid w:val="00747729"/>
    <w:rsid w:val="00747D53"/>
    <w:rsid w:val="007507B6"/>
    <w:rsid w:val="007509D4"/>
    <w:rsid w:val="00750C15"/>
    <w:rsid w:val="00751586"/>
    <w:rsid w:val="00751E48"/>
    <w:rsid w:val="00753F8E"/>
    <w:rsid w:val="00754294"/>
    <w:rsid w:val="0075477C"/>
    <w:rsid w:val="00754BCE"/>
    <w:rsid w:val="0075534E"/>
    <w:rsid w:val="00755B2B"/>
    <w:rsid w:val="00755F56"/>
    <w:rsid w:val="00756B3C"/>
    <w:rsid w:val="00756CA4"/>
    <w:rsid w:val="007572B4"/>
    <w:rsid w:val="00757C70"/>
    <w:rsid w:val="00757F33"/>
    <w:rsid w:val="00760319"/>
    <w:rsid w:val="00761FD6"/>
    <w:rsid w:val="00762250"/>
    <w:rsid w:val="00763238"/>
    <w:rsid w:val="00770CB4"/>
    <w:rsid w:val="00771B05"/>
    <w:rsid w:val="007728DC"/>
    <w:rsid w:val="00772BED"/>
    <w:rsid w:val="00773B4C"/>
    <w:rsid w:val="007747F8"/>
    <w:rsid w:val="00775635"/>
    <w:rsid w:val="00776197"/>
    <w:rsid w:val="00777F25"/>
    <w:rsid w:val="007849AB"/>
    <w:rsid w:val="007855ED"/>
    <w:rsid w:val="00785CEE"/>
    <w:rsid w:val="00786BDA"/>
    <w:rsid w:val="0078762C"/>
    <w:rsid w:val="00790F64"/>
    <w:rsid w:val="007910B2"/>
    <w:rsid w:val="00793118"/>
    <w:rsid w:val="00795269"/>
    <w:rsid w:val="00796740"/>
    <w:rsid w:val="007A2823"/>
    <w:rsid w:val="007A3CFC"/>
    <w:rsid w:val="007A635C"/>
    <w:rsid w:val="007B0D81"/>
    <w:rsid w:val="007B1A21"/>
    <w:rsid w:val="007B2A8B"/>
    <w:rsid w:val="007B429D"/>
    <w:rsid w:val="007B5285"/>
    <w:rsid w:val="007B5461"/>
    <w:rsid w:val="007B5957"/>
    <w:rsid w:val="007C003F"/>
    <w:rsid w:val="007C16C5"/>
    <w:rsid w:val="007C16FA"/>
    <w:rsid w:val="007C1D25"/>
    <w:rsid w:val="007C2DDB"/>
    <w:rsid w:val="007C3715"/>
    <w:rsid w:val="007C3B05"/>
    <w:rsid w:val="007C4959"/>
    <w:rsid w:val="007C4B25"/>
    <w:rsid w:val="007C50D8"/>
    <w:rsid w:val="007C58AC"/>
    <w:rsid w:val="007C6EE8"/>
    <w:rsid w:val="007C708E"/>
    <w:rsid w:val="007C7DCB"/>
    <w:rsid w:val="007D01B6"/>
    <w:rsid w:val="007D0703"/>
    <w:rsid w:val="007D2BF8"/>
    <w:rsid w:val="007D3A39"/>
    <w:rsid w:val="007D41E4"/>
    <w:rsid w:val="007D43E0"/>
    <w:rsid w:val="007D52B3"/>
    <w:rsid w:val="007D5358"/>
    <w:rsid w:val="007D7515"/>
    <w:rsid w:val="007D7D13"/>
    <w:rsid w:val="007E2201"/>
    <w:rsid w:val="007E4762"/>
    <w:rsid w:val="007E4D1D"/>
    <w:rsid w:val="007E6A6D"/>
    <w:rsid w:val="007E7C15"/>
    <w:rsid w:val="007F20CB"/>
    <w:rsid w:val="007F258F"/>
    <w:rsid w:val="007F4235"/>
    <w:rsid w:val="007F5CB3"/>
    <w:rsid w:val="007F7F92"/>
    <w:rsid w:val="008004C2"/>
    <w:rsid w:val="00800D2D"/>
    <w:rsid w:val="00802177"/>
    <w:rsid w:val="008029D5"/>
    <w:rsid w:val="00803515"/>
    <w:rsid w:val="00803838"/>
    <w:rsid w:val="00806477"/>
    <w:rsid w:val="00806FEB"/>
    <w:rsid w:val="00807146"/>
    <w:rsid w:val="008077DE"/>
    <w:rsid w:val="00811333"/>
    <w:rsid w:val="00812088"/>
    <w:rsid w:val="00813466"/>
    <w:rsid w:val="00814EB1"/>
    <w:rsid w:val="00815300"/>
    <w:rsid w:val="00815BBA"/>
    <w:rsid w:val="00816289"/>
    <w:rsid w:val="00816810"/>
    <w:rsid w:val="00817196"/>
    <w:rsid w:val="0081793A"/>
    <w:rsid w:val="008217F9"/>
    <w:rsid w:val="008228CF"/>
    <w:rsid w:val="008230DA"/>
    <w:rsid w:val="00823587"/>
    <w:rsid w:val="00823A86"/>
    <w:rsid w:val="00823BEC"/>
    <w:rsid w:val="008241EC"/>
    <w:rsid w:val="0082589D"/>
    <w:rsid w:val="008266E6"/>
    <w:rsid w:val="008314AC"/>
    <w:rsid w:val="00832B17"/>
    <w:rsid w:val="00835EA1"/>
    <w:rsid w:val="00836257"/>
    <w:rsid w:val="008413C8"/>
    <w:rsid w:val="00841884"/>
    <w:rsid w:val="00841F5B"/>
    <w:rsid w:val="0084276E"/>
    <w:rsid w:val="00842F5D"/>
    <w:rsid w:val="00846DB5"/>
    <w:rsid w:val="008476F2"/>
    <w:rsid w:val="00850B33"/>
    <w:rsid w:val="0085180B"/>
    <w:rsid w:val="00852091"/>
    <w:rsid w:val="00852FBC"/>
    <w:rsid w:val="008535A8"/>
    <w:rsid w:val="008536C0"/>
    <w:rsid w:val="00853AAB"/>
    <w:rsid w:val="00854504"/>
    <w:rsid w:val="0085453D"/>
    <w:rsid w:val="00855817"/>
    <w:rsid w:val="00856433"/>
    <w:rsid w:val="00856930"/>
    <w:rsid w:val="00856A7C"/>
    <w:rsid w:val="00857A02"/>
    <w:rsid w:val="0086019B"/>
    <w:rsid w:val="00860DDB"/>
    <w:rsid w:val="00861A95"/>
    <w:rsid w:val="00862249"/>
    <w:rsid w:val="0086291F"/>
    <w:rsid w:val="00862F2B"/>
    <w:rsid w:val="00863023"/>
    <w:rsid w:val="008649F8"/>
    <w:rsid w:val="008702DD"/>
    <w:rsid w:val="008707D0"/>
    <w:rsid w:val="008713BD"/>
    <w:rsid w:val="008748EB"/>
    <w:rsid w:val="00875878"/>
    <w:rsid w:val="00875CD1"/>
    <w:rsid w:val="008767B0"/>
    <w:rsid w:val="008767D6"/>
    <w:rsid w:val="00876897"/>
    <w:rsid w:val="008778AD"/>
    <w:rsid w:val="008779D0"/>
    <w:rsid w:val="00880127"/>
    <w:rsid w:val="00880335"/>
    <w:rsid w:val="00881388"/>
    <w:rsid w:val="0088215B"/>
    <w:rsid w:val="008866D3"/>
    <w:rsid w:val="008870EF"/>
    <w:rsid w:val="00890454"/>
    <w:rsid w:val="0089111A"/>
    <w:rsid w:val="00891797"/>
    <w:rsid w:val="0089290A"/>
    <w:rsid w:val="00893A29"/>
    <w:rsid w:val="0089478D"/>
    <w:rsid w:val="00895DDE"/>
    <w:rsid w:val="008973C5"/>
    <w:rsid w:val="00897B72"/>
    <w:rsid w:val="008A0173"/>
    <w:rsid w:val="008A05C5"/>
    <w:rsid w:val="008A0CB7"/>
    <w:rsid w:val="008A1161"/>
    <w:rsid w:val="008A245B"/>
    <w:rsid w:val="008A270B"/>
    <w:rsid w:val="008A4D56"/>
    <w:rsid w:val="008A5889"/>
    <w:rsid w:val="008A5C6F"/>
    <w:rsid w:val="008A5CBA"/>
    <w:rsid w:val="008A63FA"/>
    <w:rsid w:val="008A7D0B"/>
    <w:rsid w:val="008B1349"/>
    <w:rsid w:val="008B3460"/>
    <w:rsid w:val="008B5B94"/>
    <w:rsid w:val="008B74EB"/>
    <w:rsid w:val="008C031B"/>
    <w:rsid w:val="008C0843"/>
    <w:rsid w:val="008C0BEE"/>
    <w:rsid w:val="008C0D3D"/>
    <w:rsid w:val="008C3DBD"/>
    <w:rsid w:val="008C4765"/>
    <w:rsid w:val="008C51C7"/>
    <w:rsid w:val="008C5FF8"/>
    <w:rsid w:val="008C64D5"/>
    <w:rsid w:val="008D1FD9"/>
    <w:rsid w:val="008D24D1"/>
    <w:rsid w:val="008D261B"/>
    <w:rsid w:val="008D3966"/>
    <w:rsid w:val="008D41F4"/>
    <w:rsid w:val="008D42CF"/>
    <w:rsid w:val="008D60CE"/>
    <w:rsid w:val="008D6555"/>
    <w:rsid w:val="008D6DF9"/>
    <w:rsid w:val="008E1EA0"/>
    <w:rsid w:val="008E2D9D"/>
    <w:rsid w:val="008E3936"/>
    <w:rsid w:val="008E3A25"/>
    <w:rsid w:val="008E3E0D"/>
    <w:rsid w:val="008E4257"/>
    <w:rsid w:val="008E5687"/>
    <w:rsid w:val="008E71B1"/>
    <w:rsid w:val="008E7AC0"/>
    <w:rsid w:val="008E7AC9"/>
    <w:rsid w:val="008F0D55"/>
    <w:rsid w:val="008F114D"/>
    <w:rsid w:val="008F5E67"/>
    <w:rsid w:val="0090107A"/>
    <w:rsid w:val="009015B0"/>
    <w:rsid w:val="009025B2"/>
    <w:rsid w:val="00902B6B"/>
    <w:rsid w:val="00902E6B"/>
    <w:rsid w:val="009037DC"/>
    <w:rsid w:val="00904AEA"/>
    <w:rsid w:val="00904AF9"/>
    <w:rsid w:val="00905526"/>
    <w:rsid w:val="00905996"/>
    <w:rsid w:val="00910560"/>
    <w:rsid w:val="00912126"/>
    <w:rsid w:val="0091478A"/>
    <w:rsid w:val="00915589"/>
    <w:rsid w:val="00915722"/>
    <w:rsid w:val="00916770"/>
    <w:rsid w:val="009221AB"/>
    <w:rsid w:val="00922773"/>
    <w:rsid w:val="009227BD"/>
    <w:rsid w:val="009233D6"/>
    <w:rsid w:val="0092469B"/>
    <w:rsid w:val="0092484F"/>
    <w:rsid w:val="0092571B"/>
    <w:rsid w:val="0092690B"/>
    <w:rsid w:val="0092744E"/>
    <w:rsid w:val="00930CA7"/>
    <w:rsid w:val="00932E9A"/>
    <w:rsid w:val="00933558"/>
    <w:rsid w:val="00933951"/>
    <w:rsid w:val="0093466D"/>
    <w:rsid w:val="009353C0"/>
    <w:rsid w:val="00935654"/>
    <w:rsid w:val="00937BBC"/>
    <w:rsid w:val="00943950"/>
    <w:rsid w:val="00943AC4"/>
    <w:rsid w:val="00943BEB"/>
    <w:rsid w:val="00945C86"/>
    <w:rsid w:val="00945D93"/>
    <w:rsid w:val="00946953"/>
    <w:rsid w:val="009506CA"/>
    <w:rsid w:val="009510AC"/>
    <w:rsid w:val="00956272"/>
    <w:rsid w:val="00956C67"/>
    <w:rsid w:val="00957BF4"/>
    <w:rsid w:val="009610F8"/>
    <w:rsid w:val="0096138E"/>
    <w:rsid w:val="009625B3"/>
    <w:rsid w:val="00962A4D"/>
    <w:rsid w:val="00963A0C"/>
    <w:rsid w:val="00963DA9"/>
    <w:rsid w:val="00964459"/>
    <w:rsid w:val="009654A9"/>
    <w:rsid w:val="0096682D"/>
    <w:rsid w:val="00966B6E"/>
    <w:rsid w:val="00972443"/>
    <w:rsid w:val="00975B14"/>
    <w:rsid w:val="0098079A"/>
    <w:rsid w:val="00981F05"/>
    <w:rsid w:val="009835E2"/>
    <w:rsid w:val="00983B90"/>
    <w:rsid w:val="00983B9E"/>
    <w:rsid w:val="00990871"/>
    <w:rsid w:val="00991C70"/>
    <w:rsid w:val="009942D8"/>
    <w:rsid w:val="0099740E"/>
    <w:rsid w:val="00997556"/>
    <w:rsid w:val="009A13E8"/>
    <w:rsid w:val="009A1D46"/>
    <w:rsid w:val="009A34F4"/>
    <w:rsid w:val="009A4551"/>
    <w:rsid w:val="009A4944"/>
    <w:rsid w:val="009A4DA0"/>
    <w:rsid w:val="009A4E9F"/>
    <w:rsid w:val="009A6BFC"/>
    <w:rsid w:val="009A6D68"/>
    <w:rsid w:val="009A794C"/>
    <w:rsid w:val="009B11B9"/>
    <w:rsid w:val="009B1306"/>
    <w:rsid w:val="009B1FF4"/>
    <w:rsid w:val="009B3516"/>
    <w:rsid w:val="009B5632"/>
    <w:rsid w:val="009B5E20"/>
    <w:rsid w:val="009B5F43"/>
    <w:rsid w:val="009B6E5B"/>
    <w:rsid w:val="009B7CC3"/>
    <w:rsid w:val="009C0EA7"/>
    <w:rsid w:val="009C1000"/>
    <w:rsid w:val="009C101F"/>
    <w:rsid w:val="009C1469"/>
    <w:rsid w:val="009C2CA1"/>
    <w:rsid w:val="009C4925"/>
    <w:rsid w:val="009C52EF"/>
    <w:rsid w:val="009C5406"/>
    <w:rsid w:val="009C5778"/>
    <w:rsid w:val="009C5F24"/>
    <w:rsid w:val="009C62BB"/>
    <w:rsid w:val="009C7DD0"/>
    <w:rsid w:val="009D2200"/>
    <w:rsid w:val="009D3964"/>
    <w:rsid w:val="009D6121"/>
    <w:rsid w:val="009D626B"/>
    <w:rsid w:val="009D662F"/>
    <w:rsid w:val="009E0419"/>
    <w:rsid w:val="009E0A9C"/>
    <w:rsid w:val="009E1B52"/>
    <w:rsid w:val="009E280D"/>
    <w:rsid w:val="009E2A28"/>
    <w:rsid w:val="009E2C9E"/>
    <w:rsid w:val="009E4BD0"/>
    <w:rsid w:val="009E4C32"/>
    <w:rsid w:val="009E525D"/>
    <w:rsid w:val="009E5817"/>
    <w:rsid w:val="009E5E3F"/>
    <w:rsid w:val="009E608B"/>
    <w:rsid w:val="009E72D7"/>
    <w:rsid w:val="009F2EF2"/>
    <w:rsid w:val="009F5018"/>
    <w:rsid w:val="009F61C7"/>
    <w:rsid w:val="009F7664"/>
    <w:rsid w:val="00A014B3"/>
    <w:rsid w:val="00A02890"/>
    <w:rsid w:val="00A04178"/>
    <w:rsid w:val="00A05000"/>
    <w:rsid w:val="00A06804"/>
    <w:rsid w:val="00A07CE4"/>
    <w:rsid w:val="00A100EC"/>
    <w:rsid w:val="00A10DD5"/>
    <w:rsid w:val="00A120D0"/>
    <w:rsid w:val="00A120EC"/>
    <w:rsid w:val="00A141C2"/>
    <w:rsid w:val="00A200DD"/>
    <w:rsid w:val="00A212A3"/>
    <w:rsid w:val="00A21B19"/>
    <w:rsid w:val="00A21CAD"/>
    <w:rsid w:val="00A22322"/>
    <w:rsid w:val="00A227FA"/>
    <w:rsid w:val="00A242B4"/>
    <w:rsid w:val="00A253C9"/>
    <w:rsid w:val="00A25A5B"/>
    <w:rsid w:val="00A25AB0"/>
    <w:rsid w:val="00A25C9C"/>
    <w:rsid w:val="00A269B3"/>
    <w:rsid w:val="00A30B6C"/>
    <w:rsid w:val="00A325CA"/>
    <w:rsid w:val="00A328BD"/>
    <w:rsid w:val="00A32A37"/>
    <w:rsid w:val="00A32C47"/>
    <w:rsid w:val="00A35A00"/>
    <w:rsid w:val="00A4003D"/>
    <w:rsid w:val="00A43D52"/>
    <w:rsid w:val="00A47D7D"/>
    <w:rsid w:val="00A50037"/>
    <w:rsid w:val="00A513FA"/>
    <w:rsid w:val="00A51E4E"/>
    <w:rsid w:val="00A53591"/>
    <w:rsid w:val="00A5635E"/>
    <w:rsid w:val="00A614CE"/>
    <w:rsid w:val="00A619D8"/>
    <w:rsid w:val="00A64136"/>
    <w:rsid w:val="00A65476"/>
    <w:rsid w:val="00A65C85"/>
    <w:rsid w:val="00A67EF1"/>
    <w:rsid w:val="00A72BE6"/>
    <w:rsid w:val="00A74C82"/>
    <w:rsid w:val="00A763C0"/>
    <w:rsid w:val="00A77407"/>
    <w:rsid w:val="00A805B0"/>
    <w:rsid w:val="00A813BC"/>
    <w:rsid w:val="00A8312E"/>
    <w:rsid w:val="00A83F40"/>
    <w:rsid w:val="00A858AA"/>
    <w:rsid w:val="00A85914"/>
    <w:rsid w:val="00A859D5"/>
    <w:rsid w:val="00A85A4F"/>
    <w:rsid w:val="00A85B2F"/>
    <w:rsid w:val="00A87B6C"/>
    <w:rsid w:val="00A92E26"/>
    <w:rsid w:val="00A9353E"/>
    <w:rsid w:val="00A949FC"/>
    <w:rsid w:val="00A955C7"/>
    <w:rsid w:val="00A958CA"/>
    <w:rsid w:val="00A97BE6"/>
    <w:rsid w:val="00AA0D25"/>
    <w:rsid w:val="00AA14F0"/>
    <w:rsid w:val="00AA2598"/>
    <w:rsid w:val="00AA2CC2"/>
    <w:rsid w:val="00AA3A30"/>
    <w:rsid w:val="00AA4866"/>
    <w:rsid w:val="00AA4AE4"/>
    <w:rsid w:val="00AA66FF"/>
    <w:rsid w:val="00AA6E4A"/>
    <w:rsid w:val="00AA7655"/>
    <w:rsid w:val="00AA7ECF"/>
    <w:rsid w:val="00AA7FE7"/>
    <w:rsid w:val="00AB0B8A"/>
    <w:rsid w:val="00AB237F"/>
    <w:rsid w:val="00AB35D2"/>
    <w:rsid w:val="00AB3854"/>
    <w:rsid w:val="00AB551C"/>
    <w:rsid w:val="00AB582D"/>
    <w:rsid w:val="00AB67D2"/>
    <w:rsid w:val="00AB726A"/>
    <w:rsid w:val="00AC182F"/>
    <w:rsid w:val="00AC241D"/>
    <w:rsid w:val="00AC2632"/>
    <w:rsid w:val="00AC3BDD"/>
    <w:rsid w:val="00AC429A"/>
    <w:rsid w:val="00AC662C"/>
    <w:rsid w:val="00AC66AB"/>
    <w:rsid w:val="00AC7590"/>
    <w:rsid w:val="00AC7E54"/>
    <w:rsid w:val="00AC7E77"/>
    <w:rsid w:val="00AD0A5C"/>
    <w:rsid w:val="00AD1A41"/>
    <w:rsid w:val="00AD2B67"/>
    <w:rsid w:val="00AD4754"/>
    <w:rsid w:val="00AD4871"/>
    <w:rsid w:val="00AD5507"/>
    <w:rsid w:val="00AD5FB7"/>
    <w:rsid w:val="00AD6871"/>
    <w:rsid w:val="00AD797D"/>
    <w:rsid w:val="00AD79BF"/>
    <w:rsid w:val="00AD7BCB"/>
    <w:rsid w:val="00AE0D75"/>
    <w:rsid w:val="00AE2596"/>
    <w:rsid w:val="00AE3EC7"/>
    <w:rsid w:val="00AE506A"/>
    <w:rsid w:val="00AE6C14"/>
    <w:rsid w:val="00AE7024"/>
    <w:rsid w:val="00AE763B"/>
    <w:rsid w:val="00AE7ED7"/>
    <w:rsid w:val="00AF0A8B"/>
    <w:rsid w:val="00AF0BA1"/>
    <w:rsid w:val="00AF13D7"/>
    <w:rsid w:val="00AF262C"/>
    <w:rsid w:val="00AF5027"/>
    <w:rsid w:val="00AF6CDC"/>
    <w:rsid w:val="00B0033A"/>
    <w:rsid w:val="00B01A9A"/>
    <w:rsid w:val="00B023CD"/>
    <w:rsid w:val="00B025E5"/>
    <w:rsid w:val="00B03043"/>
    <w:rsid w:val="00B0359C"/>
    <w:rsid w:val="00B051B5"/>
    <w:rsid w:val="00B07776"/>
    <w:rsid w:val="00B10694"/>
    <w:rsid w:val="00B11829"/>
    <w:rsid w:val="00B14134"/>
    <w:rsid w:val="00B1466A"/>
    <w:rsid w:val="00B163F4"/>
    <w:rsid w:val="00B16CD0"/>
    <w:rsid w:val="00B1784D"/>
    <w:rsid w:val="00B17B49"/>
    <w:rsid w:val="00B229C1"/>
    <w:rsid w:val="00B2333E"/>
    <w:rsid w:val="00B24A1D"/>
    <w:rsid w:val="00B263F3"/>
    <w:rsid w:val="00B2647E"/>
    <w:rsid w:val="00B27092"/>
    <w:rsid w:val="00B31C13"/>
    <w:rsid w:val="00B33373"/>
    <w:rsid w:val="00B342B3"/>
    <w:rsid w:val="00B34E96"/>
    <w:rsid w:val="00B36756"/>
    <w:rsid w:val="00B36A68"/>
    <w:rsid w:val="00B37497"/>
    <w:rsid w:val="00B37889"/>
    <w:rsid w:val="00B41736"/>
    <w:rsid w:val="00B43C61"/>
    <w:rsid w:val="00B43F8F"/>
    <w:rsid w:val="00B44336"/>
    <w:rsid w:val="00B44672"/>
    <w:rsid w:val="00B44D16"/>
    <w:rsid w:val="00B4511C"/>
    <w:rsid w:val="00B46809"/>
    <w:rsid w:val="00B46F51"/>
    <w:rsid w:val="00B47663"/>
    <w:rsid w:val="00B47895"/>
    <w:rsid w:val="00B50201"/>
    <w:rsid w:val="00B509CF"/>
    <w:rsid w:val="00B522D0"/>
    <w:rsid w:val="00B523BF"/>
    <w:rsid w:val="00B52A41"/>
    <w:rsid w:val="00B52C95"/>
    <w:rsid w:val="00B550F4"/>
    <w:rsid w:val="00B55DC5"/>
    <w:rsid w:val="00B5750D"/>
    <w:rsid w:val="00B5750E"/>
    <w:rsid w:val="00B576E5"/>
    <w:rsid w:val="00B57CB3"/>
    <w:rsid w:val="00B6226A"/>
    <w:rsid w:val="00B63716"/>
    <w:rsid w:val="00B64C29"/>
    <w:rsid w:val="00B65EB7"/>
    <w:rsid w:val="00B665FB"/>
    <w:rsid w:val="00B67F6D"/>
    <w:rsid w:val="00B7248F"/>
    <w:rsid w:val="00B73149"/>
    <w:rsid w:val="00B7368E"/>
    <w:rsid w:val="00B74C50"/>
    <w:rsid w:val="00B76079"/>
    <w:rsid w:val="00B76AFA"/>
    <w:rsid w:val="00B76D36"/>
    <w:rsid w:val="00B80B0C"/>
    <w:rsid w:val="00B80F57"/>
    <w:rsid w:val="00B815B7"/>
    <w:rsid w:val="00B81BB6"/>
    <w:rsid w:val="00B81BFC"/>
    <w:rsid w:val="00B83253"/>
    <w:rsid w:val="00B85B5B"/>
    <w:rsid w:val="00B9023B"/>
    <w:rsid w:val="00B90976"/>
    <w:rsid w:val="00B911B4"/>
    <w:rsid w:val="00B91D7C"/>
    <w:rsid w:val="00B92771"/>
    <w:rsid w:val="00B92F8E"/>
    <w:rsid w:val="00B9433C"/>
    <w:rsid w:val="00B94695"/>
    <w:rsid w:val="00B946F1"/>
    <w:rsid w:val="00B9592F"/>
    <w:rsid w:val="00B972FD"/>
    <w:rsid w:val="00B97D59"/>
    <w:rsid w:val="00B97E01"/>
    <w:rsid w:val="00BA2901"/>
    <w:rsid w:val="00BA2CD8"/>
    <w:rsid w:val="00BA34D5"/>
    <w:rsid w:val="00BA6478"/>
    <w:rsid w:val="00BA6910"/>
    <w:rsid w:val="00BA6F98"/>
    <w:rsid w:val="00BB0B2C"/>
    <w:rsid w:val="00BB2145"/>
    <w:rsid w:val="00BB2235"/>
    <w:rsid w:val="00BB6182"/>
    <w:rsid w:val="00BB61D4"/>
    <w:rsid w:val="00BB7951"/>
    <w:rsid w:val="00BC0168"/>
    <w:rsid w:val="00BC47B7"/>
    <w:rsid w:val="00BC4A36"/>
    <w:rsid w:val="00BC692F"/>
    <w:rsid w:val="00BD211C"/>
    <w:rsid w:val="00BD579F"/>
    <w:rsid w:val="00BD665B"/>
    <w:rsid w:val="00BD7CB2"/>
    <w:rsid w:val="00BE259C"/>
    <w:rsid w:val="00BE2D6E"/>
    <w:rsid w:val="00BE39E7"/>
    <w:rsid w:val="00BE44DF"/>
    <w:rsid w:val="00BE4AB0"/>
    <w:rsid w:val="00BE55C4"/>
    <w:rsid w:val="00BE5AF7"/>
    <w:rsid w:val="00BE6C62"/>
    <w:rsid w:val="00BF04F0"/>
    <w:rsid w:val="00BF1741"/>
    <w:rsid w:val="00BF1832"/>
    <w:rsid w:val="00BF574C"/>
    <w:rsid w:val="00BF60DB"/>
    <w:rsid w:val="00BF612D"/>
    <w:rsid w:val="00BF6DD0"/>
    <w:rsid w:val="00C0171F"/>
    <w:rsid w:val="00C04D68"/>
    <w:rsid w:val="00C04DCA"/>
    <w:rsid w:val="00C0710C"/>
    <w:rsid w:val="00C134A5"/>
    <w:rsid w:val="00C144B0"/>
    <w:rsid w:val="00C14BCD"/>
    <w:rsid w:val="00C1574F"/>
    <w:rsid w:val="00C162D4"/>
    <w:rsid w:val="00C219AF"/>
    <w:rsid w:val="00C2210B"/>
    <w:rsid w:val="00C22356"/>
    <w:rsid w:val="00C23DCD"/>
    <w:rsid w:val="00C26EFF"/>
    <w:rsid w:val="00C30A35"/>
    <w:rsid w:val="00C3145D"/>
    <w:rsid w:val="00C32358"/>
    <w:rsid w:val="00C33B95"/>
    <w:rsid w:val="00C350BD"/>
    <w:rsid w:val="00C3528D"/>
    <w:rsid w:val="00C35587"/>
    <w:rsid w:val="00C3696D"/>
    <w:rsid w:val="00C379AF"/>
    <w:rsid w:val="00C4052D"/>
    <w:rsid w:val="00C41095"/>
    <w:rsid w:val="00C4157C"/>
    <w:rsid w:val="00C441F9"/>
    <w:rsid w:val="00C4477B"/>
    <w:rsid w:val="00C46320"/>
    <w:rsid w:val="00C464CB"/>
    <w:rsid w:val="00C4665C"/>
    <w:rsid w:val="00C47127"/>
    <w:rsid w:val="00C47C44"/>
    <w:rsid w:val="00C52A19"/>
    <w:rsid w:val="00C5629F"/>
    <w:rsid w:val="00C6239A"/>
    <w:rsid w:val="00C62E19"/>
    <w:rsid w:val="00C62F5D"/>
    <w:rsid w:val="00C63D36"/>
    <w:rsid w:val="00C652F7"/>
    <w:rsid w:val="00C66CF7"/>
    <w:rsid w:val="00C67834"/>
    <w:rsid w:val="00C702B9"/>
    <w:rsid w:val="00C7137C"/>
    <w:rsid w:val="00C71EFC"/>
    <w:rsid w:val="00C725F5"/>
    <w:rsid w:val="00C7350C"/>
    <w:rsid w:val="00C752D9"/>
    <w:rsid w:val="00C758F7"/>
    <w:rsid w:val="00C8007B"/>
    <w:rsid w:val="00C80801"/>
    <w:rsid w:val="00C808CD"/>
    <w:rsid w:val="00C815EB"/>
    <w:rsid w:val="00C826F5"/>
    <w:rsid w:val="00C8337A"/>
    <w:rsid w:val="00C83F13"/>
    <w:rsid w:val="00C847D7"/>
    <w:rsid w:val="00C85417"/>
    <w:rsid w:val="00C862CE"/>
    <w:rsid w:val="00C90E28"/>
    <w:rsid w:val="00C91813"/>
    <w:rsid w:val="00C93FB8"/>
    <w:rsid w:val="00CA075B"/>
    <w:rsid w:val="00CA11E0"/>
    <w:rsid w:val="00CA1D46"/>
    <w:rsid w:val="00CA2A90"/>
    <w:rsid w:val="00CA31DC"/>
    <w:rsid w:val="00CA4E14"/>
    <w:rsid w:val="00CA5019"/>
    <w:rsid w:val="00CA5ACA"/>
    <w:rsid w:val="00CA5C7A"/>
    <w:rsid w:val="00CA6367"/>
    <w:rsid w:val="00CB301D"/>
    <w:rsid w:val="00CB34F3"/>
    <w:rsid w:val="00CB35DC"/>
    <w:rsid w:val="00CB39EF"/>
    <w:rsid w:val="00CB4F8A"/>
    <w:rsid w:val="00CB54A1"/>
    <w:rsid w:val="00CB7254"/>
    <w:rsid w:val="00CC112A"/>
    <w:rsid w:val="00CC1193"/>
    <w:rsid w:val="00CC1386"/>
    <w:rsid w:val="00CC1F2B"/>
    <w:rsid w:val="00CC242B"/>
    <w:rsid w:val="00CC27AA"/>
    <w:rsid w:val="00CC383B"/>
    <w:rsid w:val="00CC59F4"/>
    <w:rsid w:val="00CD05D7"/>
    <w:rsid w:val="00CD1BA9"/>
    <w:rsid w:val="00CD2120"/>
    <w:rsid w:val="00CD3611"/>
    <w:rsid w:val="00CD3BB6"/>
    <w:rsid w:val="00CD6AC4"/>
    <w:rsid w:val="00CD6D54"/>
    <w:rsid w:val="00CD72EC"/>
    <w:rsid w:val="00CE0069"/>
    <w:rsid w:val="00CE046F"/>
    <w:rsid w:val="00CE0A7A"/>
    <w:rsid w:val="00CE1779"/>
    <w:rsid w:val="00CE1E6F"/>
    <w:rsid w:val="00CE2F55"/>
    <w:rsid w:val="00CE4534"/>
    <w:rsid w:val="00CE4B8C"/>
    <w:rsid w:val="00CE4F19"/>
    <w:rsid w:val="00CE7B04"/>
    <w:rsid w:val="00CE7DB8"/>
    <w:rsid w:val="00CF1E38"/>
    <w:rsid w:val="00CF2129"/>
    <w:rsid w:val="00CF377A"/>
    <w:rsid w:val="00CF3AEF"/>
    <w:rsid w:val="00CF5C82"/>
    <w:rsid w:val="00CF6418"/>
    <w:rsid w:val="00CF6ABF"/>
    <w:rsid w:val="00CF774A"/>
    <w:rsid w:val="00D0282F"/>
    <w:rsid w:val="00D03F49"/>
    <w:rsid w:val="00D048E4"/>
    <w:rsid w:val="00D04DD7"/>
    <w:rsid w:val="00D05C34"/>
    <w:rsid w:val="00D079DF"/>
    <w:rsid w:val="00D11299"/>
    <w:rsid w:val="00D124F9"/>
    <w:rsid w:val="00D12FAE"/>
    <w:rsid w:val="00D13A85"/>
    <w:rsid w:val="00D13BA0"/>
    <w:rsid w:val="00D15B93"/>
    <w:rsid w:val="00D20A78"/>
    <w:rsid w:val="00D22EC1"/>
    <w:rsid w:val="00D24C34"/>
    <w:rsid w:val="00D253E7"/>
    <w:rsid w:val="00D25E2A"/>
    <w:rsid w:val="00D33E9D"/>
    <w:rsid w:val="00D34AB8"/>
    <w:rsid w:val="00D35141"/>
    <w:rsid w:val="00D35DAE"/>
    <w:rsid w:val="00D36162"/>
    <w:rsid w:val="00D367B4"/>
    <w:rsid w:val="00D36F9A"/>
    <w:rsid w:val="00D37EFC"/>
    <w:rsid w:val="00D408B3"/>
    <w:rsid w:val="00D409C1"/>
    <w:rsid w:val="00D4240D"/>
    <w:rsid w:val="00D42E16"/>
    <w:rsid w:val="00D433BC"/>
    <w:rsid w:val="00D434F5"/>
    <w:rsid w:val="00D459B9"/>
    <w:rsid w:val="00D46418"/>
    <w:rsid w:val="00D46809"/>
    <w:rsid w:val="00D4765B"/>
    <w:rsid w:val="00D47709"/>
    <w:rsid w:val="00D47ABA"/>
    <w:rsid w:val="00D47B9A"/>
    <w:rsid w:val="00D50C55"/>
    <w:rsid w:val="00D50D3D"/>
    <w:rsid w:val="00D50FF0"/>
    <w:rsid w:val="00D5125C"/>
    <w:rsid w:val="00D51626"/>
    <w:rsid w:val="00D51821"/>
    <w:rsid w:val="00D51C31"/>
    <w:rsid w:val="00D52217"/>
    <w:rsid w:val="00D522F9"/>
    <w:rsid w:val="00D52CF4"/>
    <w:rsid w:val="00D53765"/>
    <w:rsid w:val="00D53B49"/>
    <w:rsid w:val="00D62F7A"/>
    <w:rsid w:val="00D6394C"/>
    <w:rsid w:val="00D642E4"/>
    <w:rsid w:val="00D65A62"/>
    <w:rsid w:val="00D66A19"/>
    <w:rsid w:val="00D67AFB"/>
    <w:rsid w:val="00D67F59"/>
    <w:rsid w:val="00D7109E"/>
    <w:rsid w:val="00D726A1"/>
    <w:rsid w:val="00D72ECB"/>
    <w:rsid w:val="00D740BB"/>
    <w:rsid w:val="00D7619D"/>
    <w:rsid w:val="00D76276"/>
    <w:rsid w:val="00D765BB"/>
    <w:rsid w:val="00D76715"/>
    <w:rsid w:val="00D7799B"/>
    <w:rsid w:val="00D77BE2"/>
    <w:rsid w:val="00D802B9"/>
    <w:rsid w:val="00D8147C"/>
    <w:rsid w:val="00D82632"/>
    <w:rsid w:val="00D8486A"/>
    <w:rsid w:val="00D86B0D"/>
    <w:rsid w:val="00D86D15"/>
    <w:rsid w:val="00D86DCA"/>
    <w:rsid w:val="00D87200"/>
    <w:rsid w:val="00D87BAD"/>
    <w:rsid w:val="00D90304"/>
    <w:rsid w:val="00D9030B"/>
    <w:rsid w:val="00D9173D"/>
    <w:rsid w:val="00D93B63"/>
    <w:rsid w:val="00D9441C"/>
    <w:rsid w:val="00D94474"/>
    <w:rsid w:val="00D95BE5"/>
    <w:rsid w:val="00DA06E1"/>
    <w:rsid w:val="00DA1B40"/>
    <w:rsid w:val="00DA2372"/>
    <w:rsid w:val="00DA28F2"/>
    <w:rsid w:val="00DA2B76"/>
    <w:rsid w:val="00DA2FC7"/>
    <w:rsid w:val="00DA3C50"/>
    <w:rsid w:val="00DA46A5"/>
    <w:rsid w:val="00DA6565"/>
    <w:rsid w:val="00DA6A2D"/>
    <w:rsid w:val="00DA7244"/>
    <w:rsid w:val="00DA7E17"/>
    <w:rsid w:val="00DB0DC9"/>
    <w:rsid w:val="00DB17A1"/>
    <w:rsid w:val="00DB2C50"/>
    <w:rsid w:val="00DB2FAD"/>
    <w:rsid w:val="00DB41AC"/>
    <w:rsid w:val="00DB7E46"/>
    <w:rsid w:val="00DC2129"/>
    <w:rsid w:val="00DC3855"/>
    <w:rsid w:val="00DC3E35"/>
    <w:rsid w:val="00DC4118"/>
    <w:rsid w:val="00DC5D94"/>
    <w:rsid w:val="00DC6481"/>
    <w:rsid w:val="00DC6683"/>
    <w:rsid w:val="00DC6D43"/>
    <w:rsid w:val="00DC6F6A"/>
    <w:rsid w:val="00DC7D8F"/>
    <w:rsid w:val="00DD004B"/>
    <w:rsid w:val="00DD38D4"/>
    <w:rsid w:val="00DD4653"/>
    <w:rsid w:val="00DD515E"/>
    <w:rsid w:val="00DD69E4"/>
    <w:rsid w:val="00DD7E61"/>
    <w:rsid w:val="00DD7FA0"/>
    <w:rsid w:val="00DE1487"/>
    <w:rsid w:val="00DE4B1B"/>
    <w:rsid w:val="00DF1906"/>
    <w:rsid w:val="00DF1CE6"/>
    <w:rsid w:val="00DF1D6C"/>
    <w:rsid w:val="00DF2B56"/>
    <w:rsid w:val="00DF31C6"/>
    <w:rsid w:val="00DF322F"/>
    <w:rsid w:val="00DF42E6"/>
    <w:rsid w:val="00DF5099"/>
    <w:rsid w:val="00DF62F4"/>
    <w:rsid w:val="00E000DD"/>
    <w:rsid w:val="00E008C4"/>
    <w:rsid w:val="00E01C4F"/>
    <w:rsid w:val="00E030B5"/>
    <w:rsid w:val="00E038A1"/>
    <w:rsid w:val="00E03FA8"/>
    <w:rsid w:val="00E04497"/>
    <w:rsid w:val="00E04DA8"/>
    <w:rsid w:val="00E04E4E"/>
    <w:rsid w:val="00E05388"/>
    <w:rsid w:val="00E0556A"/>
    <w:rsid w:val="00E0739E"/>
    <w:rsid w:val="00E127F1"/>
    <w:rsid w:val="00E12941"/>
    <w:rsid w:val="00E1371A"/>
    <w:rsid w:val="00E144D3"/>
    <w:rsid w:val="00E15E08"/>
    <w:rsid w:val="00E16B4A"/>
    <w:rsid w:val="00E20830"/>
    <w:rsid w:val="00E20A4B"/>
    <w:rsid w:val="00E20B78"/>
    <w:rsid w:val="00E21BC9"/>
    <w:rsid w:val="00E250AA"/>
    <w:rsid w:val="00E25334"/>
    <w:rsid w:val="00E25B69"/>
    <w:rsid w:val="00E273F7"/>
    <w:rsid w:val="00E2785B"/>
    <w:rsid w:val="00E2791E"/>
    <w:rsid w:val="00E3034B"/>
    <w:rsid w:val="00E3103E"/>
    <w:rsid w:val="00E347B8"/>
    <w:rsid w:val="00E354EA"/>
    <w:rsid w:val="00E35A56"/>
    <w:rsid w:val="00E361E8"/>
    <w:rsid w:val="00E36702"/>
    <w:rsid w:val="00E37AA5"/>
    <w:rsid w:val="00E37D96"/>
    <w:rsid w:val="00E37DDF"/>
    <w:rsid w:val="00E40846"/>
    <w:rsid w:val="00E42F0A"/>
    <w:rsid w:val="00E43A63"/>
    <w:rsid w:val="00E447A4"/>
    <w:rsid w:val="00E4544D"/>
    <w:rsid w:val="00E4625F"/>
    <w:rsid w:val="00E47893"/>
    <w:rsid w:val="00E47F0B"/>
    <w:rsid w:val="00E500BA"/>
    <w:rsid w:val="00E52DF4"/>
    <w:rsid w:val="00E55597"/>
    <w:rsid w:val="00E55808"/>
    <w:rsid w:val="00E56BD6"/>
    <w:rsid w:val="00E60EEC"/>
    <w:rsid w:val="00E649AC"/>
    <w:rsid w:val="00E6520C"/>
    <w:rsid w:val="00E65F4E"/>
    <w:rsid w:val="00E66A1C"/>
    <w:rsid w:val="00E67573"/>
    <w:rsid w:val="00E67A60"/>
    <w:rsid w:val="00E70BAC"/>
    <w:rsid w:val="00E737FE"/>
    <w:rsid w:val="00E73801"/>
    <w:rsid w:val="00E747E0"/>
    <w:rsid w:val="00E76E45"/>
    <w:rsid w:val="00E779DB"/>
    <w:rsid w:val="00E77E9C"/>
    <w:rsid w:val="00E82A45"/>
    <w:rsid w:val="00E835CD"/>
    <w:rsid w:val="00E849DC"/>
    <w:rsid w:val="00E85819"/>
    <w:rsid w:val="00E862C7"/>
    <w:rsid w:val="00E8654F"/>
    <w:rsid w:val="00E9011E"/>
    <w:rsid w:val="00E927C2"/>
    <w:rsid w:val="00E943EB"/>
    <w:rsid w:val="00E95055"/>
    <w:rsid w:val="00E95B55"/>
    <w:rsid w:val="00E95D6B"/>
    <w:rsid w:val="00E95EFC"/>
    <w:rsid w:val="00E961C5"/>
    <w:rsid w:val="00E96540"/>
    <w:rsid w:val="00E9749F"/>
    <w:rsid w:val="00E97849"/>
    <w:rsid w:val="00EA29EC"/>
    <w:rsid w:val="00EA3724"/>
    <w:rsid w:val="00EA3BD8"/>
    <w:rsid w:val="00EA6C3C"/>
    <w:rsid w:val="00EA70CB"/>
    <w:rsid w:val="00EA727C"/>
    <w:rsid w:val="00EA7E26"/>
    <w:rsid w:val="00EB012C"/>
    <w:rsid w:val="00EB0B0A"/>
    <w:rsid w:val="00EB112E"/>
    <w:rsid w:val="00EB5090"/>
    <w:rsid w:val="00EB5F10"/>
    <w:rsid w:val="00EB5FA5"/>
    <w:rsid w:val="00EB7479"/>
    <w:rsid w:val="00EC0643"/>
    <w:rsid w:val="00EC0A1E"/>
    <w:rsid w:val="00EC0AC7"/>
    <w:rsid w:val="00EC0BB5"/>
    <w:rsid w:val="00EC2364"/>
    <w:rsid w:val="00EC2FF7"/>
    <w:rsid w:val="00EC33C8"/>
    <w:rsid w:val="00EC3931"/>
    <w:rsid w:val="00EC4C3A"/>
    <w:rsid w:val="00EC5FB0"/>
    <w:rsid w:val="00EC7162"/>
    <w:rsid w:val="00ED08D0"/>
    <w:rsid w:val="00ED10A9"/>
    <w:rsid w:val="00ED2646"/>
    <w:rsid w:val="00ED311F"/>
    <w:rsid w:val="00ED4710"/>
    <w:rsid w:val="00ED7505"/>
    <w:rsid w:val="00EE0C03"/>
    <w:rsid w:val="00EE1D8F"/>
    <w:rsid w:val="00EE2E83"/>
    <w:rsid w:val="00EE50C2"/>
    <w:rsid w:val="00EE6411"/>
    <w:rsid w:val="00EE69D9"/>
    <w:rsid w:val="00EE6D9C"/>
    <w:rsid w:val="00EE7936"/>
    <w:rsid w:val="00EF0331"/>
    <w:rsid w:val="00EF0991"/>
    <w:rsid w:val="00EF0ED9"/>
    <w:rsid w:val="00EF1843"/>
    <w:rsid w:val="00EF398D"/>
    <w:rsid w:val="00F027BE"/>
    <w:rsid w:val="00F02C94"/>
    <w:rsid w:val="00F032B3"/>
    <w:rsid w:val="00F0374B"/>
    <w:rsid w:val="00F03DB0"/>
    <w:rsid w:val="00F05994"/>
    <w:rsid w:val="00F10659"/>
    <w:rsid w:val="00F10C5E"/>
    <w:rsid w:val="00F11A0C"/>
    <w:rsid w:val="00F127AA"/>
    <w:rsid w:val="00F13053"/>
    <w:rsid w:val="00F14D4B"/>
    <w:rsid w:val="00F15286"/>
    <w:rsid w:val="00F15308"/>
    <w:rsid w:val="00F16131"/>
    <w:rsid w:val="00F16F87"/>
    <w:rsid w:val="00F17FFC"/>
    <w:rsid w:val="00F21054"/>
    <w:rsid w:val="00F21C29"/>
    <w:rsid w:val="00F22A0F"/>
    <w:rsid w:val="00F22C94"/>
    <w:rsid w:val="00F23CC1"/>
    <w:rsid w:val="00F24006"/>
    <w:rsid w:val="00F24772"/>
    <w:rsid w:val="00F25D5A"/>
    <w:rsid w:val="00F2735D"/>
    <w:rsid w:val="00F2771B"/>
    <w:rsid w:val="00F30CD1"/>
    <w:rsid w:val="00F319F9"/>
    <w:rsid w:val="00F340CC"/>
    <w:rsid w:val="00F36B52"/>
    <w:rsid w:val="00F409E8"/>
    <w:rsid w:val="00F415D0"/>
    <w:rsid w:val="00F41A60"/>
    <w:rsid w:val="00F44092"/>
    <w:rsid w:val="00F44BFB"/>
    <w:rsid w:val="00F45D89"/>
    <w:rsid w:val="00F507E5"/>
    <w:rsid w:val="00F55A36"/>
    <w:rsid w:val="00F55DC3"/>
    <w:rsid w:val="00F56533"/>
    <w:rsid w:val="00F57EEF"/>
    <w:rsid w:val="00F60D13"/>
    <w:rsid w:val="00F61C2E"/>
    <w:rsid w:val="00F63022"/>
    <w:rsid w:val="00F6362B"/>
    <w:rsid w:val="00F636D5"/>
    <w:rsid w:val="00F64119"/>
    <w:rsid w:val="00F64538"/>
    <w:rsid w:val="00F66A89"/>
    <w:rsid w:val="00F6723F"/>
    <w:rsid w:val="00F70728"/>
    <w:rsid w:val="00F7077D"/>
    <w:rsid w:val="00F714BD"/>
    <w:rsid w:val="00F7424B"/>
    <w:rsid w:val="00F8114D"/>
    <w:rsid w:val="00F82F7D"/>
    <w:rsid w:val="00F831EA"/>
    <w:rsid w:val="00F83F3D"/>
    <w:rsid w:val="00F90CD4"/>
    <w:rsid w:val="00F92718"/>
    <w:rsid w:val="00F93957"/>
    <w:rsid w:val="00F943A1"/>
    <w:rsid w:val="00F94677"/>
    <w:rsid w:val="00F94AA3"/>
    <w:rsid w:val="00F969B8"/>
    <w:rsid w:val="00F96B1A"/>
    <w:rsid w:val="00F96BDE"/>
    <w:rsid w:val="00F9708F"/>
    <w:rsid w:val="00FA0E30"/>
    <w:rsid w:val="00FA1EDA"/>
    <w:rsid w:val="00FA291B"/>
    <w:rsid w:val="00FA35A5"/>
    <w:rsid w:val="00FA3BD1"/>
    <w:rsid w:val="00FA40B2"/>
    <w:rsid w:val="00FA5576"/>
    <w:rsid w:val="00FA5A9B"/>
    <w:rsid w:val="00FA6CBA"/>
    <w:rsid w:val="00FB15D4"/>
    <w:rsid w:val="00FB181E"/>
    <w:rsid w:val="00FB2E68"/>
    <w:rsid w:val="00FB53FD"/>
    <w:rsid w:val="00FB72F3"/>
    <w:rsid w:val="00FB74E0"/>
    <w:rsid w:val="00FC01BB"/>
    <w:rsid w:val="00FC061A"/>
    <w:rsid w:val="00FC126C"/>
    <w:rsid w:val="00FC1332"/>
    <w:rsid w:val="00FC1441"/>
    <w:rsid w:val="00FC1495"/>
    <w:rsid w:val="00FC1C50"/>
    <w:rsid w:val="00FC28C2"/>
    <w:rsid w:val="00FC28F0"/>
    <w:rsid w:val="00FC2956"/>
    <w:rsid w:val="00FC3315"/>
    <w:rsid w:val="00FD01BA"/>
    <w:rsid w:val="00FD031F"/>
    <w:rsid w:val="00FD27E7"/>
    <w:rsid w:val="00FD31A8"/>
    <w:rsid w:val="00FD3743"/>
    <w:rsid w:val="00FD42CB"/>
    <w:rsid w:val="00FD46AF"/>
    <w:rsid w:val="00FD5791"/>
    <w:rsid w:val="00FD5C9F"/>
    <w:rsid w:val="00FD5E54"/>
    <w:rsid w:val="00FD6084"/>
    <w:rsid w:val="00FD6575"/>
    <w:rsid w:val="00FD6654"/>
    <w:rsid w:val="00FD791D"/>
    <w:rsid w:val="00FE0DD3"/>
    <w:rsid w:val="00FE13D5"/>
    <w:rsid w:val="00FE31AC"/>
    <w:rsid w:val="00FE3953"/>
    <w:rsid w:val="00FE4396"/>
    <w:rsid w:val="00FE4A24"/>
    <w:rsid w:val="00FE50DE"/>
    <w:rsid w:val="00FE5582"/>
    <w:rsid w:val="00FE6B41"/>
    <w:rsid w:val="00FE6D95"/>
    <w:rsid w:val="00FE7C7F"/>
    <w:rsid w:val="00FF3AF9"/>
    <w:rsid w:val="00FF4A7D"/>
    <w:rsid w:val="00FF514F"/>
    <w:rsid w:val="00FF5782"/>
    <w:rsid w:val="00FF5A5A"/>
    <w:rsid w:val="00FF68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CCE2A6E-30A3-4659-A39E-949281104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4354"/>
    <w:rPr>
      <w:sz w:val="24"/>
      <w:szCs w:val="24"/>
    </w:rPr>
  </w:style>
  <w:style w:type="paragraph" w:styleId="11">
    <w:name w:val="heading 1"/>
    <w:aliases w:val=" Знак Знак Знак,Знак Знак Знак Знак, Знак Знак Знак1"/>
    <w:basedOn w:val="a"/>
    <w:next w:val="a"/>
    <w:link w:val="110"/>
    <w:qFormat/>
    <w:rsid w:val="000F0C13"/>
    <w:pPr>
      <w:keepNext/>
      <w:spacing w:before="240" w:after="60"/>
      <w:outlineLvl w:val="0"/>
    </w:pPr>
    <w:rPr>
      <w:rFonts w:ascii="Arial" w:hAnsi="Arial" w:cs="Arial"/>
      <w:b/>
      <w:bCs/>
      <w:i/>
      <w:kern w:val="32"/>
      <w:sz w:val="32"/>
      <w:szCs w:val="32"/>
    </w:rPr>
  </w:style>
  <w:style w:type="paragraph" w:styleId="2">
    <w:name w:val="heading 2"/>
    <w:basedOn w:val="a"/>
    <w:next w:val="a0"/>
    <w:qFormat/>
    <w:rsid w:val="000918D2"/>
    <w:pPr>
      <w:keepNext/>
      <w:keepLines/>
      <w:numPr>
        <w:ilvl w:val="1"/>
        <w:numId w:val="1"/>
      </w:numPr>
      <w:spacing w:after="360"/>
      <w:jc w:val="center"/>
      <w:outlineLvl w:val="1"/>
    </w:pPr>
    <w:rPr>
      <w:b/>
      <w:sz w:val="28"/>
      <w:szCs w:val="20"/>
    </w:rPr>
  </w:style>
  <w:style w:type="paragraph" w:styleId="3">
    <w:name w:val="heading 3"/>
    <w:aliases w:val=" Знак Знак Знак4, Знак Знак"/>
    <w:basedOn w:val="a"/>
    <w:next w:val="40"/>
    <w:link w:val="31"/>
    <w:qFormat/>
    <w:rsid w:val="000918D2"/>
    <w:pPr>
      <w:keepNext/>
      <w:keepLines/>
      <w:numPr>
        <w:ilvl w:val="2"/>
        <w:numId w:val="1"/>
      </w:numPr>
      <w:spacing w:before="360"/>
      <w:outlineLvl w:val="2"/>
    </w:pPr>
    <w:rPr>
      <w:b/>
      <w:sz w:val="28"/>
      <w:lang w:val="en-GB" w:eastAsia="en-US"/>
    </w:rPr>
  </w:style>
  <w:style w:type="paragraph" w:styleId="40">
    <w:name w:val="heading 4"/>
    <w:aliases w:val="!Параграфы/Статьи документа"/>
    <w:basedOn w:val="a"/>
    <w:next w:val="a0"/>
    <w:qFormat/>
    <w:rsid w:val="000918D2"/>
    <w:pPr>
      <w:keepNext/>
      <w:keepLines/>
      <w:numPr>
        <w:ilvl w:val="3"/>
        <w:numId w:val="1"/>
      </w:numPr>
      <w:spacing w:before="240"/>
      <w:outlineLvl w:val="3"/>
    </w:pPr>
    <w:rPr>
      <w:b/>
      <w:szCs w:val="20"/>
    </w:rPr>
  </w:style>
  <w:style w:type="paragraph" w:styleId="5">
    <w:name w:val="heading 5"/>
    <w:basedOn w:val="a"/>
    <w:next w:val="a"/>
    <w:qFormat/>
    <w:rsid w:val="000918D2"/>
    <w:pPr>
      <w:keepNext/>
      <w:numPr>
        <w:ilvl w:val="4"/>
        <w:numId w:val="1"/>
      </w:numPr>
      <w:spacing w:before="240" w:after="60"/>
      <w:ind w:right="284"/>
      <w:jc w:val="center"/>
      <w:outlineLvl w:val="4"/>
    </w:pPr>
    <w:rPr>
      <w:b/>
      <w:sz w:val="28"/>
      <w:szCs w:val="20"/>
    </w:rPr>
  </w:style>
  <w:style w:type="paragraph" w:styleId="6">
    <w:name w:val="heading 6"/>
    <w:basedOn w:val="a"/>
    <w:next w:val="a"/>
    <w:qFormat/>
    <w:rsid w:val="00846DB5"/>
    <w:pPr>
      <w:spacing w:before="240" w:after="60"/>
      <w:outlineLvl w:val="5"/>
    </w:pPr>
    <w:rPr>
      <w:b/>
      <w:bCs/>
      <w:sz w:val="22"/>
      <w:szCs w:val="22"/>
    </w:rPr>
  </w:style>
  <w:style w:type="paragraph" w:styleId="7">
    <w:name w:val="heading 7"/>
    <w:basedOn w:val="a"/>
    <w:next w:val="a"/>
    <w:qFormat/>
    <w:rsid w:val="00846DB5"/>
    <w:pPr>
      <w:keepNext/>
      <w:jc w:val="both"/>
      <w:outlineLvl w:val="6"/>
    </w:pPr>
    <w:rPr>
      <w:b/>
      <w:sz w:val="32"/>
      <w:szCs w:val="20"/>
    </w:rPr>
  </w:style>
  <w:style w:type="paragraph" w:styleId="8">
    <w:name w:val="heading 8"/>
    <w:basedOn w:val="a"/>
    <w:next w:val="a"/>
    <w:qFormat/>
    <w:rsid w:val="007C2DDB"/>
    <w:pPr>
      <w:spacing w:before="240" w:after="60"/>
      <w:outlineLvl w:val="7"/>
    </w:pPr>
    <w:rPr>
      <w:i/>
      <w:iCs/>
    </w:rPr>
  </w:style>
  <w:style w:type="paragraph" w:styleId="9">
    <w:name w:val="heading 9"/>
    <w:aliases w:val=" Знак8"/>
    <w:basedOn w:val="a"/>
    <w:next w:val="a"/>
    <w:link w:val="90"/>
    <w:qFormat/>
    <w:rsid w:val="0054114C"/>
    <w:pPr>
      <w:keepNext/>
      <w:outlineLvl w:val="8"/>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aliases w:val="Основной текст Знак Знак1 Знак1,Основной текст Знак Знак Знак Знак Знак1,Основной текст Знак Знак1 Знак Знак Знак Знак Знак Знак1,Основной текст Знак Знак Знак Знак Знак Знак Знак Знак Знак Знак1,Основной текст Знак3 Знак Знак Знак Знак,b"/>
    <w:basedOn w:val="a"/>
    <w:link w:val="12"/>
    <w:rsid w:val="000918D2"/>
    <w:pPr>
      <w:spacing w:after="120"/>
    </w:pPr>
    <w:rPr>
      <w:b/>
      <w:i/>
      <w:sz w:val="28"/>
    </w:rPr>
  </w:style>
  <w:style w:type="table" w:styleId="a4">
    <w:name w:val="Table Grid"/>
    <w:basedOn w:val="a2"/>
    <w:rsid w:val="00E37D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Indent"/>
    <w:aliases w:val="Заголовок 3_"/>
    <w:basedOn w:val="a"/>
    <w:rsid w:val="000918D2"/>
    <w:pPr>
      <w:widowControl w:val="0"/>
      <w:autoSpaceDE w:val="0"/>
      <w:autoSpaceDN w:val="0"/>
      <w:adjustRightInd w:val="0"/>
      <w:ind w:firstLine="720"/>
      <w:jc w:val="center"/>
    </w:pPr>
    <w:rPr>
      <w:rFonts w:ascii="Arial" w:hAnsi="Arial"/>
      <w:sz w:val="20"/>
      <w:szCs w:val="20"/>
    </w:rPr>
  </w:style>
  <w:style w:type="paragraph" w:customStyle="1" w:styleId="ConsNormal">
    <w:name w:val="ConsNormal"/>
    <w:rsid w:val="000918D2"/>
    <w:pPr>
      <w:widowControl w:val="0"/>
      <w:ind w:firstLine="720"/>
    </w:pPr>
    <w:rPr>
      <w:rFonts w:ascii="Arial" w:hAnsi="Arial"/>
      <w:snapToGrid w:val="0"/>
    </w:rPr>
  </w:style>
  <w:style w:type="paragraph" w:customStyle="1" w:styleId="ConsNonformat">
    <w:name w:val="ConsNonformat"/>
    <w:rsid w:val="000918D2"/>
    <w:pPr>
      <w:widowControl w:val="0"/>
    </w:pPr>
    <w:rPr>
      <w:rFonts w:ascii="Courier New" w:hAnsi="Courier New"/>
      <w:snapToGrid w:val="0"/>
    </w:rPr>
  </w:style>
  <w:style w:type="character" w:styleId="a6">
    <w:name w:val="page number"/>
    <w:basedOn w:val="a1"/>
    <w:rsid w:val="000918D2"/>
  </w:style>
  <w:style w:type="paragraph" w:styleId="a7">
    <w:name w:val="footer"/>
    <w:basedOn w:val="a"/>
    <w:rsid w:val="000918D2"/>
    <w:pPr>
      <w:tabs>
        <w:tab w:val="center" w:pos="4153"/>
        <w:tab w:val="right" w:pos="8306"/>
      </w:tabs>
    </w:pPr>
    <w:rPr>
      <w:szCs w:val="20"/>
    </w:rPr>
  </w:style>
  <w:style w:type="paragraph" w:styleId="a8">
    <w:name w:val="header"/>
    <w:aliases w:val=" Знак Знак4 Знак"/>
    <w:basedOn w:val="a"/>
    <w:link w:val="13"/>
    <w:rsid w:val="000918D2"/>
    <w:pPr>
      <w:tabs>
        <w:tab w:val="center" w:pos="4153"/>
        <w:tab w:val="right" w:pos="8306"/>
      </w:tabs>
    </w:pPr>
    <w:rPr>
      <w:b/>
      <w:i/>
      <w:sz w:val="28"/>
    </w:rPr>
  </w:style>
  <w:style w:type="paragraph" w:customStyle="1" w:styleId="1">
    <w:name w:val="Стиль1 Знак"/>
    <w:basedOn w:val="a"/>
    <w:link w:val="14"/>
    <w:rsid w:val="000918D2"/>
    <w:pPr>
      <w:numPr>
        <w:ilvl w:val="5"/>
        <w:numId w:val="1"/>
      </w:numPr>
      <w:autoSpaceDE w:val="0"/>
      <w:autoSpaceDN w:val="0"/>
      <w:adjustRightInd w:val="0"/>
      <w:spacing w:before="120"/>
      <w:jc w:val="both"/>
      <w:outlineLvl w:val="5"/>
    </w:pPr>
    <w:rPr>
      <w:szCs w:val="18"/>
    </w:rPr>
  </w:style>
  <w:style w:type="paragraph" w:customStyle="1" w:styleId="20">
    <w:name w:val="Стиль2"/>
    <w:basedOn w:val="1"/>
    <w:qFormat/>
    <w:rsid w:val="000918D2"/>
    <w:pPr>
      <w:numPr>
        <w:ilvl w:val="6"/>
      </w:numPr>
      <w:tabs>
        <w:tab w:val="num" w:pos="1492"/>
      </w:tabs>
      <w:spacing w:before="60"/>
      <w:ind w:left="1492" w:hanging="360"/>
      <w:outlineLvl w:val="6"/>
    </w:pPr>
  </w:style>
  <w:style w:type="paragraph" w:customStyle="1" w:styleId="41">
    <w:name w:val="Стиль4"/>
    <w:basedOn w:val="a"/>
    <w:qFormat/>
    <w:rsid w:val="000918D2"/>
    <w:pPr>
      <w:numPr>
        <w:ilvl w:val="7"/>
        <w:numId w:val="1"/>
      </w:numPr>
      <w:jc w:val="both"/>
    </w:pPr>
    <w:rPr>
      <w:szCs w:val="20"/>
    </w:rPr>
  </w:style>
  <w:style w:type="paragraph" w:styleId="21">
    <w:name w:val="Body Text 2"/>
    <w:aliases w:val=" Знак7"/>
    <w:basedOn w:val="a"/>
    <w:link w:val="22"/>
    <w:rsid w:val="000918D2"/>
    <w:pPr>
      <w:spacing w:after="120" w:line="480" w:lineRule="auto"/>
    </w:pPr>
    <w:rPr>
      <w:sz w:val="20"/>
      <w:szCs w:val="20"/>
    </w:rPr>
  </w:style>
  <w:style w:type="paragraph" w:styleId="30">
    <w:name w:val="Body Text 3"/>
    <w:basedOn w:val="a"/>
    <w:rsid w:val="000918D2"/>
    <w:pPr>
      <w:spacing w:after="120"/>
    </w:pPr>
    <w:rPr>
      <w:sz w:val="16"/>
      <w:szCs w:val="16"/>
    </w:rPr>
  </w:style>
  <w:style w:type="paragraph" w:customStyle="1" w:styleId="111">
    <w:name w:val="Стиль11"/>
    <w:basedOn w:val="a"/>
    <w:rsid w:val="000918D2"/>
    <w:pPr>
      <w:spacing w:before="120"/>
      <w:jc w:val="both"/>
      <w:outlineLvl w:val="0"/>
    </w:pPr>
    <w:rPr>
      <w:szCs w:val="20"/>
    </w:rPr>
  </w:style>
  <w:style w:type="paragraph" w:customStyle="1" w:styleId="02">
    <w:name w:val="Заголовок0_2"/>
    <w:basedOn w:val="a"/>
    <w:next w:val="a"/>
    <w:rsid w:val="000918D2"/>
    <w:pPr>
      <w:overflowPunct w:val="0"/>
      <w:autoSpaceDE w:val="0"/>
      <w:autoSpaceDN w:val="0"/>
      <w:adjustRightInd w:val="0"/>
      <w:spacing w:before="360" w:after="240"/>
      <w:jc w:val="center"/>
      <w:textAlignment w:val="baseline"/>
    </w:pPr>
    <w:rPr>
      <w:rFonts w:ascii="Arial" w:hAnsi="Arial"/>
      <w:b/>
      <w:sz w:val="28"/>
      <w:szCs w:val="20"/>
    </w:rPr>
  </w:style>
  <w:style w:type="paragraph" w:styleId="32">
    <w:name w:val="Body Text Indent 3"/>
    <w:basedOn w:val="a"/>
    <w:rsid w:val="000918D2"/>
    <w:pPr>
      <w:overflowPunct w:val="0"/>
      <w:autoSpaceDE w:val="0"/>
      <w:autoSpaceDN w:val="0"/>
      <w:adjustRightInd w:val="0"/>
      <w:spacing w:after="120"/>
      <w:ind w:left="283"/>
      <w:textAlignment w:val="baseline"/>
    </w:pPr>
    <w:rPr>
      <w:sz w:val="16"/>
      <w:szCs w:val="16"/>
    </w:rPr>
  </w:style>
  <w:style w:type="paragraph" w:styleId="a9">
    <w:name w:val="Balloon Text"/>
    <w:basedOn w:val="a"/>
    <w:rsid w:val="00D5125C"/>
    <w:rPr>
      <w:rFonts w:ascii="Tahoma" w:hAnsi="Tahoma" w:cs="Tahoma"/>
      <w:sz w:val="16"/>
      <w:szCs w:val="16"/>
    </w:rPr>
  </w:style>
  <w:style w:type="paragraph" w:customStyle="1" w:styleId="ConsTitle">
    <w:name w:val="ConsTitle"/>
    <w:rsid w:val="001277CF"/>
    <w:pPr>
      <w:widowControl w:val="0"/>
      <w:snapToGrid w:val="0"/>
      <w:ind w:right="19772"/>
    </w:pPr>
    <w:rPr>
      <w:rFonts w:ascii="Arial" w:hAnsi="Arial"/>
      <w:b/>
      <w:sz w:val="16"/>
    </w:rPr>
  </w:style>
  <w:style w:type="paragraph" w:styleId="aa">
    <w:name w:val="Normal (Web)"/>
    <w:aliases w:val="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
    <w:basedOn w:val="a"/>
    <w:rsid w:val="001277CF"/>
    <w:pPr>
      <w:spacing w:before="100" w:beforeAutospacing="1" w:after="100" w:afterAutospacing="1"/>
    </w:pPr>
  </w:style>
  <w:style w:type="paragraph" w:customStyle="1" w:styleId="ConsPlusNormal">
    <w:name w:val="ConsPlusNormal Знак Знак Знак"/>
    <w:link w:val="ConsPlusNormal0"/>
    <w:rsid w:val="00505085"/>
    <w:pPr>
      <w:autoSpaceDE w:val="0"/>
      <w:autoSpaceDN w:val="0"/>
      <w:adjustRightInd w:val="0"/>
      <w:ind w:firstLine="720"/>
    </w:pPr>
    <w:rPr>
      <w:rFonts w:ascii="Arial" w:hAnsi="Arial" w:cs="Arial"/>
    </w:rPr>
  </w:style>
  <w:style w:type="paragraph" w:customStyle="1" w:styleId="ConsCell">
    <w:name w:val="ConsCell"/>
    <w:rsid w:val="009A4551"/>
    <w:pPr>
      <w:widowControl w:val="0"/>
      <w:autoSpaceDE w:val="0"/>
      <w:autoSpaceDN w:val="0"/>
      <w:adjustRightInd w:val="0"/>
      <w:ind w:right="19772"/>
    </w:pPr>
    <w:rPr>
      <w:rFonts w:ascii="Arial" w:hAnsi="Arial" w:cs="Arial"/>
    </w:rPr>
  </w:style>
  <w:style w:type="paragraph" w:customStyle="1" w:styleId="ConsPlusNonformat">
    <w:name w:val="ConsPlusNonformat"/>
    <w:rsid w:val="00FF3AF9"/>
    <w:pPr>
      <w:widowControl w:val="0"/>
      <w:autoSpaceDE w:val="0"/>
      <w:autoSpaceDN w:val="0"/>
      <w:adjustRightInd w:val="0"/>
    </w:pPr>
    <w:rPr>
      <w:rFonts w:ascii="Courier New" w:hAnsi="Courier New" w:cs="Courier New"/>
    </w:rPr>
  </w:style>
  <w:style w:type="paragraph" w:customStyle="1" w:styleId="FR1">
    <w:name w:val="FR1"/>
    <w:rsid w:val="001E5A44"/>
    <w:pPr>
      <w:widowControl w:val="0"/>
      <w:autoSpaceDE w:val="0"/>
      <w:autoSpaceDN w:val="0"/>
      <w:adjustRightInd w:val="0"/>
      <w:spacing w:before="260"/>
      <w:jc w:val="center"/>
    </w:pPr>
    <w:rPr>
      <w:b/>
      <w:bCs/>
      <w:sz w:val="36"/>
      <w:szCs w:val="36"/>
    </w:rPr>
  </w:style>
  <w:style w:type="character" w:styleId="ab">
    <w:name w:val="Hyperlink"/>
    <w:rsid w:val="00D433BC"/>
    <w:rPr>
      <w:b/>
      <w:i/>
      <w:color w:val="0000FF"/>
      <w:sz w:val="28"/>
      <w:szCs w:val="24"/>
      <w:u w:val="single"/>
      <w:lang w:val="en-GB" w:eastAsia="en-US" w:bidi="ar-SA"/>
    </w:rPr>
  </w:style>
  <w:style w:type="paragraph" w:customStyle="1" w:styleId="ConsPlusTitle">
    <w:name w:val="ConsPlusTitle"/>
    <w:rsid w:val="00CE0A7A"/>
    <w:pPr>
      <w:widowControl w:val="0"/>
      <w:autoSpaceDE w:val="0"/>
      <w:autoSpaceDN w:val="0"/>
      <w:adjustRightInd w:val="0"/>
    </w:pPr>
    <w:rPr>
      <w:rFonts w:ascii="Arial" w:hAnsi="Arial" w:cs="Arial"/>
      <w:b/>
      <w:bCs/>
    </w:rPr>
  </w:style>
  <w:style w:type="paragraph" w:customStyle="1" w:styleId="15">
    <w:name w:val="Текст1"/>
    <w:basedOn w:val="a"/>
    <w:rsid w:val="008413C8"/>
    <w:rPr>
      <w:rFonts w:ascii="Courier New" w:hAnsi="Courier New"/>
      <w:sz w:val="20"/>
      <w:szCs w:val="20"/>
    </w:rPr>
  </w:style>
  <w:style w:type="paragraph" w:customStyle="1" w:styleId="Pro-text">
    <w:name w:val="Pro-text"/>
    <w:basedOn w:val="a"/>
    <w:rsid w:val="000F0C13"/>
    <w:pPr>
      <w:spacing w:before="120" w:line="288" w:lineRule="auto"/>
      <w:ind w:left="1200"/>
      <w:jc w:val="both"/>
    </w:pPr>
    <w:rPr>
      <w:rFonts w:ascii="Georgia" w:hAnsi="Georgia"/>
    </w:rPr>
  </w:style>
  <w:style w:type="paragraph" w:customStyle="1" w:styleId="Pro-List2">
    <w:name w:val="Pro-List #2"/>
    <w:basedOn w:val="a"/>
    <w:rsid w:val="000F0C13"/>
    <w:pPr>
      <w:keepLines/>
      <w:tabs>
        <w:tab w:val="left" w:pos="1560"/>
      </w:tabs>
      <w:spacing w:before="120" w:line="288" w:lineRule="auto"/>
      <w:ind w:left="1560" w:hanging="371"/>
      <w:jc w:val="both"/>
    </w:pPr>
    <w:rPr>
      <w:rFonts w:ascii="Georgia" w:hAnsi="Georgia"/>
    </w:rPr>
  </w:style>
  <w:style w:type="paragraph" w:styleId="ac">
    <w:name w:val="Title"/>
    <w:aliases w:val=" Знак Знак2,Таблица № Знак Знак,Таблица № Знак,Таблица №,Title Char"/>
    <w:basedOn w:val="a"/>
    <w:link w:val="ad"/>
    <w:qFormat/>
    <w:rsid w:val="00A21B19"/>
    <w:pPr>
      <w:jc w:val="center"/>
    </w:pPr>
    <w:rPr>
      <w:b/>
      <w:bCs/>
      <w:i/>
      <w:sz w:val="28"/>
    </w:rPr>
  </w:style>
  <w:style w:type="paragraph" w:customStyle="1" w:styleId="ConsPlusCell">
    <w:name w:val="ConsPlusCell"/>
    <w:rsid w:val="009E280D"/>
    <w:pPr>
      <w:widowControl w:val="0"/>
      <w:autoSpaceDE w:val="0"/>
      <w:autoSpaceDN w:val="0"/>
      <w:adjustRightInd w:val="0"/>
    </w:pPr>
    <w:rPr>
      <w:rFonts w:ascii="Arial" w:hAnsi="Arial" w:cs="Arial"/>
    </w:rPr>
  </w:style>
  <w:style w:type="paragraph" w:styleId="ae">
    <w:name w:val="Block Text"/>
    <w:basedOn w:val="a"/>
    <w:rsid w:val="0030461E"/>
    <w:pPr>
      <w:ind w:left="567" w:right="-1333" w:firstLine="851"/>
      <w:jc w:val="both"/>
    </w:pPr>
    <w:rPr>
      <w:sz w:val="28"/>
      <w:szCs w:val="20"/>
    </w:rPr>
  </w:style>
  <w:style w:type="paragraph" w:customStyle="1" w:styleId="af">
    <w:name w:val="Стиль"/>
    <w:rsid w:val="0030461E"/>
    <w:pPr>
      <w:snapToGrid w:val="0"/>
      <w:ind w:firstLine="720"/>
      <w:jc w:val="both"/>
    </w:pPr>
    <w:rPr>
      <w:rFonts w:ascii="Arial" w:hAnsi="Arial"/>
    </w:rPr>
  </w:style>
  <w:style w:type="paragraph" w:customStyle="1" w:styleId="af0">
    <w:name w:val="Заголовок статьи"/>
    <w:basedOn w:val="a"/>
    <w:next w:val="a"/>
    <w:rsid w:val="00565227"/>
    <w:pPr>
      <w:widowControl w:val="0"/>
      <w:autoSpaceDE w:val="0"/>
      <w:autoSpaceDN w:val="0"/>
      <w:adjustRightInd w:val="0"/>
      <w:ind w:left="1612" w:hanging="892"/>
      <w:jc w:val="both"/>
    </w:pPr>
    <w:rPr>
      <w:rFonts w:ascii="Arial" w:hAnsi="Arial"/>
      <w:sz w:val="20"/>
      <w:szCs w:val="20"/>
    </w:rPr>
  </w:style>
  <w:style w:type="paragraph" w:styleId="af1">
    <w:name w:val="List Paragraph"/>
    <w:basedOn w:val="a"/>
    <w:link w:val="af2"/>
    <w:qFormat/>
    <w:rsid w:val="00EE0C03"/>
    <w:pPr>
      <w:ind w:left="720"/>
      <w:contextualSpacing/>
    </w:pPr>
    <w:rPr>
      <w:sz w:val="20"/>
      <w:szCs w:val="20"/>
    </w:rPr>
  </w:style>
  <w:style w:type="character" w:styleId="af3">
    <w:name w:val="footnote reference"/>
    <w:rsid w:val="00704D16"/>
    <w:rPr>
      <w:b/>
      <w:i/>
      <w:sz w:val="28"/>
      <w:szCs w:val="24"/>
      <w:vertAlign w:val="superscript"/>
      <w:lang w:val="en-GB" w:eastAsia="en-US" w:bidi="ar-SA"/>
    </w:rPr>
  </w:style>
  <w:style w:type="paragraph" w:styleId="af4">
    <w:name w:val="Plain Text"/>
    <w:basedOn w:val="a"/>
    <w:rsid w:val="00DA6565"/>
    <w:rPr>
      <w:rFonts w:ascii="Courier New" w:hAnsi="Courier New"/>
      <w:sz w:val="20"/>
      <w:szCs w:val="20"/>
    </w:rPr>
  </w:style>
  <w:style w:type="paragraph" w:customStyle="1" w:styleId="text">
    <w:name w:val="text"/>
    <w:basedOn w:val="a"/>
    <w:rsid w:val="00DA6565"/>
    <w:pPr>
      <w:ind w:firstLine="567"/>
      <w:jc w:val="both"/>
    </w:pPr>
    <w:rPr>
      <w:rFonts w:ascii="Arial" w:hAnsi="Arial" w:cs="Arial"/>
    </w:rPr>
  </w:style>
  <w:style w:type="paragraph" w:customStyle="1" w:styleId="article">
    <w:name w:val="article"/>
    <w:basedOn w:val="a"/>
    <w:rsid w:val="00DA6565"/>
    <w:pPr>
      <w:ind w:firstLine="567"/>
      <w:jc w:val="both"/>
    </w:pPr>
    <w:rPr>
      <w:rFonts w:ascii="Arial" w:hAnsi="Arial" w:cs="Arial"/>
      <w:sz w:val="26"/>
      <w:szCs w:val="26"/>
    </w:rPr>
  </w:style>
  <w:style w:type="paragraph" w:customStyle="1" w:styleId="af5">
    <w:name w:val="Комментарий"/>
    <w:basedOn w:val="a"/>
    <w:next w:val="a"/>
    <w:rsid w:val="00DA6565"/>
    <w:pPr>
      <w:autoSpaceDE w:val="0"/>
      <w:autoSpaceDN w:val="0"/>
      <w:adjustRightInd w:val="0"/>
      <w:ind w:left="170"/>
      <w:jc w:val="both"/>
    </w:pPr>
    <w:rPr>
      <w:rFonts w:ascii="Arial" w:hAnsi="Arial"/>
      <w:i/>
      <w:iCs/>
      <w:color w:val="800080"/>
      <w:sz w:val="32"/>
      <w:szCs w:val="32"/>
    </w:rPr>
  </w:style>
  <w:style w:type="paragraph" w:customStyle="1" w:styleId="16">
    <w:name w:val="Знак Знак Знак1 Знак Знак Знак Знак"/>
    <w:basedOn w:val="a"/>
    <w:rsid w:val="00DA6565"/>
    <w:pPr>
      <w:widowControl w:val="0"/>
      <w:tabs>
        <w:tab w:val="num" w:pos="360"/>
      </w:tabs>
      <w:adjustRightInd w:val="0"/>
      <w:spacing w:after="160" w:line="240" w:lineRule="exact"/>
      <w:jc w:val="center"/>
    </w:pPr>
    <w:rPr>
      <w:b/>
      <w:i/>
      <w:sz w:val="28"/>
      <w:szCs w:val="20"/>
      <w:lang w:val="en-GB" w:eastAsia="en-US"/>
    </w:rPr>
  </w:style>
  <w:style w:type="character" w:customStyle="1" w:styleId="af6">
    <w:name w:val="Гипертекстовая ссылка"/>
    <w:rsid w:val="00DA6565"/>
    <w:rPr>
      <w:b/>
      <w:i/>
      <w:color w:val="008000"/>
      <w:sz w:val="28"/>
      <w:szCs w:val="24"/>
      <w:lang w:val="en-GB" w:eastAsia="en-US" w:bidi="ar-SA"/>
    </w:rPr>
  </w:style>
  <w:style w:type="character" w:styleId="af7">
    <w:name w:val="FollowedHyperlink"/>
    <w:rsid w:val="00BB61D4"/>
    <w:rPr>
      <w:b/>
      <w:i/>
      <w:color w:val="800080"/>
      <w:sz w:val="28"/>
      <w:szCs w:val="24"/>
      <w:u w:val="single"/>
      <w:lang w:val="en-GB" w:eastAsia="en-US" w:bidi="ar-SA"/>
    </w:rPr>
  </w:style>
  <w:style w:type="paragraph" w:customStyle="1" w:styleId="af8">
    <w:name w:val="Нормальный (таблица)"/>
    <w:basedOn w:val="a"/>
    <w:next w:val="a"/>
    <w:rsid w:val="00CA31DC"/>
    <w:pPr>
      <w:widowControl w:val="0"/>
      <w:autoSpaceDE w:val="0"/>
      <w:autoSpaceDN w:val="0"/>
      <w:adjustRightInd w:val="0"/>
      <w:jc w:val="both"/>
    </w:pPr>
    <w:rPr>
      <w:rFonts w:ascii="Arial" w:hAnsi="Arial" w:cs="Arial"/>
    </w:rPr>
  </w:style>
  <w:style w:type="paragraph" w:customStyle="1" w:styleId="af9">
    <w:name w:val="Прижатый влево"/>
    <w:basedOn w:val="a"/>
    <w:next w:val="a"/>
    <w:rsid w:val="00CA31DC"/>
    <w:pPr>
      <w:widowControl w:val="0"/>
      <w:autoSpaceDE w:val="0"/>
      <w:autoSpaceDN w:val="0"/>
      <w:adjustRightInd w:val="0"/>
    </w:pPr>
    <w:rPr>
      <w:rFonts w:ascii="Arial" w:hAnsi="Arial" w:cs="Arial"/>
    </w:rPr>
  </w:style>
  <w:style w:type="character" w:customStyle="1" w:styleId="afa">
    <w:name w:val="Цветовое выделение"/>
    <w:rsid w:val="00CA31DC"/>
    <w:rPr>
      <w:b/>
      <w:bCs/>
      <w:color w:val="000080"/>
    </w:rPr>
  </w:style>
  <w:style w:type="character" w:customStyle="1" w:styleId="31">
    <w:name w:val="Заголовок 3 Знак1"/>
    <w:aliases w:val=" Знак Знак Знак4 Знак, Знак Знак Знак3"/>
    <w:link w:val="3"/>
    <w:rsid w:val="00BE6C62"/>
    <w:rPr>
      <w:b/>
      <w:sz w:val="28"/>
      <w:szCs w:val="24"/>
      <w:lang w:val="en-GB" w:eastAsia="en-US"/>
    </w:rPr>
  </w:style>
  <w:style w:type="paragraph" w:styleId="23">
    <w:name w:val="Body Text Indent 2"/>
    <w:aliases w:val="Основной с отступом"/>
    <w:basedOn w:val="a"/>
    <w:rsid w:val="00945D93"/>
    <w:pPr>
      <w:spacing w:after="120" w:line="480" w:lineRule="auto"/>
      <w:ind w:left="283"/>
    </w:pPr>
    <w:rPr>
      <w:sz w:val="20"/>
      <w:szCs w:val="20"/>
    </w:rPr>
  </w:style>
  <w:style w:type="paragraph" w:customStyle="1" w:styleId="1518">
    <w:name w:val="Стиль 15 пт Междустр.интервал:  точно 18 пт"/>
    <w:basedOn w:val="a"/>
    <w:rsid w:val="00945D93"/>
    <w:pPr>
      <w:spacing w:line="360" w:lineRule="exact"/>
      <w:ind w:firstLine="720"/>
      <w:jc w:val="both"/>
    </w:pPr>
    <w:rPr>
      <w:sz w:val="30"/>
      <w:szCs w:val="20"/>
    </w:rPr>
  </w:style>
  <w:style w:type="paragraph" w:customStyle="1" w:styleId="33">
    <w:name w:val="Стиль3"/>
    <w:basedOn w:val="a"/>
    <w:rsid w:val="00846DB5"/>
    <w:pPr>
      <w:tabs>
        <w:tab w:val="num" w:pos="851"/>
      </w:tabs>
      <w:ind w:left="851" w:hanging="284"/>
      <w:jc w:val="both"/>
    </w:pPr>
    <w:rPr>
      <w:szCs w:val="20"/>
    </w:rPr>
  </w:style>
  <w:style w:type="paragraph" w:customStyle="1" w:styleId="afb">
    <w:name w:val="Îáû÷íûé"/>
    <w:rsid w:val="00846DB5"/>
    <w:rPr>
      <w:sz w:val="24"/>
    </w:rPr>
  </w:style>
  <w:style w:type="paragraph" w:customStyle="1" w:styleId="Style5">
    <w:name w:val="Style5"/>
    <w:basedOn w:val="a"/>
    <w:rsid w:val="00587F67"/>
    <w:pPr>
      <w:spacing w:line="295" w:lineRule="exact"/>
      <w:ind w:hanging="346"/>
    </w:pPr>
    <w:rPr>
      <w:sz w:val="20"/>
      <w:szCs w:val="20"/>
    </w:rPr>
  </w:style>
  <w:style w:type="paragraph" w:customStyle="1" w:styleId="Style2">
    <w:name w:val="Style2"/>
    <w:basedOn w:val="a"/>
    <w:rsid w:val="00587F67"/>
    <w:pPr>
      <w:widowControl w:val="0"/>
      <w:autoSpaceDE w:val="0"/>
      <w:autoSpaceDN w:val="0"/>
      <w:adjustRightInd w:val="0"/>
    </w:pPr>
  </w:style>
  <w:style w:type="paragraph" w:customStyle="1" w:styleId="Style3">
    <w:name w:val="Style3"/>
    <w:basedOn w:val="a"/>
    <w:rsid w:val="00587F67"/>
    <w:pPr>
      <w:widowControl w:val="0"/>
      <w:autoSpaceDE w:val="0"/>
      <w:autoSpaceDN w:val="0"/>
      <w:adjustRightInd w:val="0"/>
    </w:pPr>
  </w:style>
  <w:style w:type="paragraph" w:customStyle="1" w:styleId="Style6">
    <w:name w:val="Style6"/>
    <w:basedOn w:val="a"/>
    <w:uiPriority w:val="99"/>
    <w:rsid w:val="00587F67"/>
    <w:pPr>
      <w:widowControl w:val="0"/>
      <w:autoSpaceDE w:val="0"/>
      <w:autoSpaceDN w:val="0"/>
      <w:adjustRightInd w:val="0"/>
      <w:spacing w:line="277" w:lineRule="exact"/>
      <w:ind w:firstLine="238"/>
      <w:jc w:val="both"/>
    </w:pPr>
  </w:style>
  <w:style w:type="character" w:customStyle="1" w:styleId="FontStyle11">
    <w:name w:val="Font Style11"/>
    <w:rsid w:val="00587F67"/>
    <w:rPr>
      <w:rFonts w:ascii="Times New Roman" w:hAnsi="Times New Roman" w:cs="Times New Roman"/>
      <w:b w:val="0"/>
      <w:bCs/>
      <w:i/>
      <w:sz w:val="22"/>
      <w:szCs w:val="22"/>
      <w:lang w:val="en-GB" w:eastAsia="en-US" w:bidi="ar-SA"/>
    </w:rPr>
  </w:style>
  <w:style w:type="character" w:customStyle="1" w:styleId="FontStyle12">
    <w:name w:val="Font Style12"/>
    <w:uiPriority w:val="99"/>
    <w:rsid w:val="00587F67"/>
    <w:rPr>
      <w:rFonts w:ascii="Times New Roman" w:hAnsi="Times New Roman" w:cs="Times New Roman"/>
      <w:b/>
      <w:i/>
      <w:sz w:val="22"/>
      <w:szCs w:val="22"/>
      <w:lang w:val="en-GB" w:eastAsia="en-US" w:bidi="ar-SA"/>
    </w:rPr>
  </w:style>
  <w:style w:type="paragraph" w:customStyle="1" w:styleId="10">
    <w:name w:val="1"/>
    <w:basedOn w:val="a"/>
    <w:rsid w:val="00F14D4B"/>
    <w:pPr>
      <w:widowControl w:val="0"/>
      <w:numPr>
        <w:numId w:val="2"/>
      </w:numPr>
      <w:adjustRightInd w:val="0"/>
      <w:spacing w:after="160" w:line="240" w:lineRule="exact"/>
      <w:jc w:val="center"/>
    </w:pPr>
    <w:rPr>
      <w:b/>
      <w:i/>
      <w:sz w:val="28"/>
      <w:szCs w:val="20"/>
      <w:lang w:val="en-GB" w:eastAsia="en-US"/>
    </w:rPr>
  </w:style>
  <w:style w:type="paragraph" w:customStyle="1" w:styleId="afc">
    <w:name w:val="Знак Знак Знак Знак Знак Знак Знак Знак Знак"/>
    <w:basedOn w:val="a"/>
    <w:rsid w:val="003B2CC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d">
    <w:name w:val="Знак Знак Знак Знак Знак Знак Знак Знак Знак Знак Знак"/>
    <w:basedOn w:val="a"/>
    <w:rsid w:val="0024017E"/>
    <w:pPr>
      <w:widowControl w:val="0"/>
      <w:tabs>
        <w:tab w:val="num" w:pos="1315"/>
      </w:tabs>
      <w:adjustRightInd w:val="0"/>
      <w:spacing w:after="160" w:line="240" w:lineRule="exact"/>
      <w:ind w:left="1315" w:hanging="180"/>
      <w:jc w:val="center"/>
    </w:pPr>
    <w:rPr>
      <w:b/>
      <w:i/>
      <w:sz w:val="28"/>
      <w:lang w:val="en-GB" w:eastAsia="en-US"/>
    </w:rPr>
  </w:style>
  <w:style w:type="character" w:customStyle="1" w:styleId="110">
    <w:name w:val="Заголовок 1 Знак1"/>
    <w:aliases w:val=" Знак Знак Знак Знак,Знак Знак Знак Знак Знак, Знак Знак Знак1 Знак"/>
    <w:link w:val="11"/>
    <w:rsid w:val="00F83F3D"/>
    <w:rPr>
      <w:rFonts w:ascii="Arial" w:hAnsi="Arial" w:cs="Arial"/>
      <w:b/>
      <w:bCs/>
      <w:i/>
      <w:kern w:val="32"/>
      <w:sz w:val="32"/>
      <w:szCs w:val="32"/>
      <w:lang w:val="ru-RU" w:eastAsia="ru-RU" w:bidi="ar-SA"/>
    </w:rPr>
  </w:style>
  <w:style w:type="paragraph" w:customStyle="1" w:styleId="ConsPlusDocList">
    <w:name w:val="ConsPlusDocList"/>
    <w:rsid w:val="00F83F3D"/>
    <w:pPr>
      <w:widowControl w:val="0"/>
      <w:autoSpaceDE w:val="0"/>
      <w:autoSpaceDN w:val="0"/>
      <w:adjustRightInd w:val="0"/>
    </w:pPr>
    <w:rPr>
      <w:rFonts w:ascii="Courier New" w:hAnsi="Courier New" w:cs="Courier New"/>
    </w:rPr>
  </w:style>
  <w:style w:type="paragraph" w:styleId="afe">
    <w:name w:val="footnote text"/>
    <w:aliases w:val=" Знак6"/>
    <w:basedOn w:val="a"/>
    <w:link w:val="aff"/>
    <w:rsid w:val="00F83F3D"/>
    <w:rPr>
      <w:sz w:val="20"/>
      <w:szCs w:val="20"/>
    </w:rPr>
  </w:style>
  <w:style w:type="character" w:customStyle="1" w:styleId="s2">
    <w:name w:val="s2"/>
    <w:rsid w:val="00D87200"/>
    <w:rPr>
      <w:b w:val="0"/>
      <w:bCs w:val="0"/>
      <w:i w:val="0"/>
      <w:iCs w:val="0"/>
      <w:sz w:val="28"/>
      <w:szCs w:val="24"/>
      <w:lang w:val="en-GB" w:eastAsia="en-US" w:bidi="ar-SA"/>
    </w:rPr>
  </w:style>
  <w:style w:type="character" w:customStyle="1" w:styleId="17">
    <w:name w:val="Заголовок 1 Знак"/>
    <w:basedOn w:val="a1"/>
    <w:rsid w:val="0054114C"/>
  </w:style>
  <w:style w:type="character" w:customStyle="1" w:styleId="24">
    <w:name w:val="Заголовок 2 Знак"/>
    <w:rsid w:val="0054114C"/>
    <w:rPr>
      <w:b w:val="0"/>
      <w:bCs w:val="0"/>
      <w:i/>
      <w:sz w:val="32"/>
      <w:szCs w:val="24"/>
      <w:lang w:val="en-GB" w:eastAsia="en-US" w:bidi="ar-SA"/>
    </w:rPr>
  </w:style>
  <w:style w:type="character" w:customStyle="1" w:styleId="34">
    <w:name w:val="Заголовок 3 Знак"/>
    <w:rsid w:val="0054114C"/>
    <w:rPr>
      <w:b/>
      <w:i/>
      <w:sz w:val="24"/>
      <w:szCs w:val="24"/>
      <w:lang w:val="en-GB" w:eastAsia="en-US" w:bidi="ar-SA"/>
    </w:rPr>
  </w:style>
  <w:style w:type="character" w:customStyle="1" w:styleId="42">
    <w:name w:val="Заголовок 4 Знак"/>
    <w:rsid w:val="0054114C"/>
    <w:rPr>
      <w:b/>
      <w:i/>
      <w:sz w:val="40"/>
      <w:szCs w:val="24"/>
      <w:lang w:val="en-GB" w:eastAsia="en-US" w:bidi="ar-SA"/>
    </w:rPr>
  </w:style>
  <w:style w:type="character" w:customStyle="1" w:styleId="50">
    <w:name w:val="Заголовок 5 Знак"/>
    <w:rsid w:val="0054114C"/>
    <w:rPr>
      <w:b w:val="0"/>
      <w:bCs w:val="0"/>
      <w:i/>
      <w:sz w:val="28"/>
      <w:szCs w:val="24"/>
      <w:lang w:val="en-GB" w:eastAsia="en-US" w:bidi="ar-SA"/>
    </w:rPr>
  </w:style>
  <w:style w:type="character" w:customStyle="1" w:styleId="60">
    <w:name w:val="Заголовок 6 Знак"/>
    <w:rsid w:val="0054114C"/>
    <w:rPr>
      <w:b w:val="0"/>
      <w:bCs w:val="0"/>
      <w:i/>
      <w:sz w:val="32"/>
      <w:szCs w:val="24"/>
      <w:lang w:val="en-GB" w:eastAsia="en-US" w:bidi="ar-SA"/>
    </w:rPr>
  </w:style>
  <w:style w:type="character" w:customStyle="1" w:styleId="70">
    <w:name w:val="Заголовок 7 Знак"/>
    <w:rsid w:val="0054114C"/>
    <w:rPr>
      <w:b w:val="0"/>
      <w:bCs w:val="0"/>
      <w:i/>
      <w:sz w:val="32"/>
      <w:szCs w:val="24"/>
      <w:lang w:val="en-GB" w:eastAsia="en-US" w:bidi="ar-SA"/>
    </w:rPr>
  </w:style>
  <w:style w:type="character" w:customStyle="1" w:styleId="80">
    <w:name w:val="Заголовок 8 Знак"/>
    <w:basedOn w:val="a1"/>
    <w:rsid w:val="0054114C"/>
  </w:style>
  <w:style w:type="character" w:customStyle="1" w:styleId="aff0">
    <w:name w:val="Основной текст с отступом Знак"/>
    <w:basedOn w:val="a1"/>
    <w:rsid w:val="0054114C"/>
  </w:style>
  <w:style w:type="character" w:customStyle="1" w:styleId="25">
    <w:name w:val="Основной текст с отступом 2 Знак"/>
    <w:basedOn w:val="a1"/>
    <w:rsid w:val="0054114C"/>
  </w:style>
  <w:style w:type="character" w:customStyle="1" w:styleId="35">
    <w:name w:val="Основной текст с отступом 3 Знак"/>
    <w:basedOn w:val="a1"/>
    <w:rsid w:val="0054114C"/>
  </w:style>
  <w:style w:type="character" w:customStyle="1" w:styleId="aff1">
    <w:name w:val="Основной текст Знак"/>
    <w:aliases w:val="Основной текст1 Знак,Основной текст Знак Знак Знак,bt Знак"/>
    <w:rsid w:val="0054114C"/>
    <w:rPr>
      <w:b/>
      <w:bCs/>
      <w:i/>
      <w:sz w:val="28"/>
      <w:szCs w:val="24"/>
      <w:lang w:val="en-GB" w:eastAsia="en-US" w:bidi="ar-SA"/>
    </w:rPr>
  </w:style>
  <w:style w:type="character" w:customStyle="1" w:styleId="aff2">
    <w:name w:val="Верхний колонтитул Знак"/>
    <w:aliases w:val=" Знак Знак3"/>
    <w:basedOn w:val="a1"/>
    <w:rsid w:val="0054114C"/>
  </w:style>
  <w:style w:type="character" w:customStyle="1" w:styleId="aff3">
    <w:name w:val="Нижний колонтитул Знак"/>
    <w:basedOn w:val="a1"/>
    <w:rsid w:val="0054114C"/>
  </w:style>
  <w:style w:type="character" w:customStyle="1" w:styleId="36">
    <w:name w:val="Основной текст 3 Знак"/>
    <w:rsid w:val="0054114C"/>
    <w:rPr>
      <w:b/>
      <w:i/>
      <w:sz w:val="16"/>
      <w:szCs w:val="16"/>
      <w:lang w:val="en-GB" w:eastAsia="en-US" w:bidi="ar-SA"/>
    </w:rPr>
  </w:style>
  <w:style w:type="character" w:customStyle="1" w:styleId="aff4">
    <w:name w:val="Текст Знак"/>
    <w:rsid w:val="0054114C"/>
    <w:rPr>
      <w:rFonts w:ascii="Courier New" w:hAnsi="Courier New" w:cs="Courier New" w:hint="default"/>
      <w:b/>
      <w:i/>
      <w:sz w:val="28"/>
      <w:szCs w:val="24"/>
      <w:lang w:val="en-GB" w:eastAsia="en-US" w:bidi="ar-SA"/>
    </w:rPr>
  </w:style>
  <w:style w:type="character" w:customStyle="1" w:styleId="aff5">
    <w:name w:val="Текст выноски Знак"/>
    <w:rsid w:val="0054114C"/>
    <w:rPr>
      <w:rFonts w:ascii="Tahoma" w:hAnsi="Tahoma" w:cs="Tahoma" w:hint="default"/>
      <w:b/>
      <w:i/>
      <w:sz w:val="16"/>
      <w:szCs w:val="16"/>
      <w:lang w:val="en-GB" w:eastAsia="en-US" w:bidi="ar-SA"/>
    </w:rPr>
  </w:style>
  <w:style w:type="character" w:customStyle="1" w:styleId="apple-converted-space">
    <w:name w:val="apple-converted-space"/>
    <w:basedOn w:val="a1"/>
    <w:rsid w:val="003F0AC5"/>
  </w:style>
  <w:style w:type="character" w:customStyle="1" w:styleId="aff6">
    <w:name w:val="Основной текст_ Знак Знак Знак Знак"/>
    <w:link w:val="aff7"/>
    <w:rsid w:val="00217284"/>
    <w:rPr>
      <w:b/>
      <w:i/>
      <w:sz w:val="26"/>
      <w:szCs w:val="26"/>
      <w:shd w:val="clear" w:color="auto" w:fill="FFFFFF"/>
      <w:lang w:val="ru-RU" w:eastAsia="ru-RU" w:bidi="ar-SA"/>
    </w:rPr>
  </w:style>
  <w:style w:type="paragraph" w:customStyle="1" w:styleId="aff7">
    <w:name w:val="Основной текст_ Знак Знак Знак"/>
    <w:basedOn w:val="a"/>
    <w:link w:val="aff6"/>
    <w:rsid w:val="00217284"/>
    <w:pPr>
      <w:shd w:val="clear" w:color="auto" w:fill="FFFFFF"/>
      <w:spacing w:before="240" w:after="240" w:line="326" w:lineRule="exact"/>
      <w:jc w:val="both"/>
    </w:pPr>
    <w:rPr>
      <w:b/>
      <w:i/>
      <w:sz w:val="26"/>
      <w:szCs w:val="26"/>
      <w:shd w:val="clear" w:color="auto" w:fill="FFFFFF"/>
    </w:rPr>
  </w:style>
  <w:style w:type="character" w:customStyle="1" w:styleId="Absatz-Standardschriftart">
    <w:name w:val="Absatz-Standardschriftart"/>
    <w:rsid w:val="00CB34F3"/>
  </w:style>
  <w:style w:type="character" w:customStyle="1" w:styleId="WW-Absatz-Standardschriftart">
    <w:name w:val="WW-Absatz-Standardschriftart"/>
    <w:rsid w:val="00CB34F3"/>
  </w:style>
  <w:style w:type="character" w:customStyle="1" w:styleId="WW-Absatz-Standardschriftart1">
    <w:name w:val="WW-Absatz-Standardschriftart1"/>
    <w:rsid w:val="00CB34F3"/>
  </w:style>
  <w:style w:type="character" w:customStyle="1" w:styleId="WW-Absatz-Standardschriftart11">
    <w:name w:val="WW-Absatz-Standardschriftart11"/>
    <w:rsid w:val="00CB34F3"/>
  </w:style>
  <w:style w:type="character" w:customStyle="1" w:styleId="WW-Absatz-Standardschriftart111">
    <w:name w:val="WW-Absatz-Standardschriftart111"/>
    <w:rsid w:val="00CB34F3"/>
  </w:style>
  <w:style w:type="character" w:customStyle="1" w:styleId="WW-Absatz-Standardschriftart1111">
    <w:name w:val="WW-Absatz-Standardschriftart1111"/>
    <w:rsid w:val="00CB34F3"/>
  </w:style>
  <w:style w:type="character" w:customStyle="1" w:styleId="WW-Absatz-Standardschriftart11111">
    <w:name w:val="WW-Absatz-Standardschriftart11111"/>
    <w:rsid w:val="00CB34F3"/>
  </w:style>
  <w:style w:type="character" w:customStyle="1" w:styleId="WW-Absatz-Standardschriftart111111">
    <w:name w:val="WW-Absatz-Standardschriftart111111"/>
    <w:rsid w:val="00CB34F3"/>
  </w:style>
  <w:style w:type="character" w:customStyle="1" w:styleId="WW-Absatz-Standardschriftart1111111">
    <w:name w:val="WW-Absatz-Standardschriftart1111111"/>
    <w:rsid w:val="00CB34F3"/>
  </w:style>
  <w:style w:type="character" w:customStyle="1" w:styleId="WW-Absatz-Standardschriftart11111111">
    <w:name w:val="WW-Absatz-Standardschriftart11111111"/>
    <w:rsid w:val="00CB34F3"/>
  </w:style>
  <w:style w:type="character" w:customStyle="1" w:styleId="WW-Absatz-Standardschriftart111111111">
    <w:name w:val="WW-Absatz-Standardschriftart111111111"/>
    <w:rsid w:val="00CB34F3"/>
  </w:style>
  <w:style w:type="character" w:customStyle="1" w:styleId="WW-Absatz-Standardschriftart1111111111">
    <w:name w:val="WW-Absatz-Standardschriftart1111111111"/>
    <w:rsid w:val="00CB34F3"/>
  </w:style>
  <w:style w:type="character" w:customStyle="1" w:styleId="WW-Absatz-Standardschriftart11111111111">
    <w:name w:val="WW-Absatz-Standardschriftart11111111111"/>
    <w:rsid w:val="00CB34F3"/>
  </w:style>
  <w:style w:type="character" w:customStyle="1" w:styleId="WW-Absatz-Standardschriftart111111111111">
    <w:name w:val="WW-Absatz-Standardschriftart111111111111"/>
    <w:rsid w:val="00CB34F3"/>
  </w:style>
  <w:style w:type="character" w:customStyle="1" w:styleId="18">
    <w:name w:val="Основной шрифт абзаца1"/>
    <w:rsid w:val="00CB34F3"/>
  </w:style>
  <w:style w:type="character" w:customStyle="1" w:styleId="aff8">
    <w:name w:val="Символ нумерации"/>
    <w:rsid w:val="00CB34F3"/>
  </w:style>
  <w:style w:type="paragraph" w:customStyle="1" w:styleId="aff9">
    <w:name w:val="Заголовок"/>
    <w:basedOn w:val="a"/>
    <w:next w:val="a0"/>
    <w:rsid w:val="00CB34F3"/>
    <w:pPr>
      <w:keepNext/>
      <w:suppressAutoHyphens/>
      <w:spacing w:before="240" w:after="120"/>
    </w:pPr>
    <w:rPr>
      <w:rFonts w:ascii="Arial" w:eastAsia="Lucida Sans Unicode" w:hAnsi="Arial" w:cs="Tahoma"/>
      <w:sz w:val="28"/>
      <w:szCs w:val="28"/>
      <w:lang w:eastAsia="ar-SA"/>
    </w:rPr>
  </w:style>
  <w:style w:type="paragraph" w:styleId="affa">
    <w:name w:val="List"/>
    <w:basedOn w:val="a0"/>
    <w:rsid w:val="00CB34F3"/>
    <w:pPr>
      <w:suppressAutoHyphens/>
    </w:pPr>
    <w:rPr>
      <w:rFonts w:ascii="Arial" w:hAnsi="Arial" w:cs="Tahoma"/>
      <w:sz w:val="24"/>
      <w:lang w:eastAsia="ar-SA"/>
    </w:rPr>
  </w:style>
  <w:style w:type="paragraph" w:customStyle="1" w:styleId="19">
    <w:name w:val="Название1"/>
    <w:basedOn w:val="a"/>
    <w:rsid w:val="00CB34F3"/>
    <w:pPr>
      <w:suppressLineNumbers/>
      <w:suppressAutoHyphens/>
      <w:spacing w:before="120" w:after="120"/>
    </w:pPr>
    <w:rPr>
      <w:rFonts w:ascii="Arial" w:hAnsi="Arial" w:cs="Tahoma"/>
      <w:i/>
      <w:iCs/>
      <w:sz w:val="20"/>
      <w:lang w:eastAsia="ar-SA"/>
    </w:rPr>
  </w:style>
  <w:style w:type="paragraph" w:customStyle="1" w:styleId="1a">
    <w:name w:val="Указатель1"/>
    <w:basedOn w:val="a"/>
    <w:rsid w:val="00CB34F3"/>
    <w:pPr>
      <w:suppressLineNumbers/>
      <w:suppressAutoHyphens/>
    </w:pPr>
    <w:rPr>
      <w:rFonts w:ascii="Arial" w:hAnsi="Arial" w:cs="Tahoma"/>
      <w:lang w:eastAsia="ar-SA"/>
    </w:rPr>
  </w:style>
  <w:style w:type="paragraph" w:customStyle="1" w:styleId="affb">
    <w:name w:val="Содержимое врезки"/>
    <w:basedOn w:val="a0"/>
    <w:rsid w:val="00CB34F3"/>
    <w:pPr>
      <w:suppressAutoHyphens/>
    </w:pPr>
    <w:rPr>
      <w:sz w:val="24"/>
      <w:lang w:eastAsia="ar-SA"/>
    </w:rPr>
  </w:style>
  <w:style w:type="paragraph" w:customStyle="1" w:styleId="affc">
    <w:name w:val="Содержимое таблицы"/>
    <w:basedOn w:val="a"/>
    <w:rsid w:val="00CB34F3"/>
    <w:pPr>
      <w:suppressLineNumbers/>
      <w:suppressAutoHyphens/>
    </w:pPr>
    <w:rPr>
      <w:lang w:eastAsia="ar-SA"/>
    </w:rPr>
  </w:style>
  <w:style w:type="paragraph" w:customStyle="1" w:styleId="affd">
    <w:name w:val="Заголовок таблицы"/>
    <w:basedOn w:val="affc"/>
    <w:rsid w:val="00CB34F3"/>
    <w:pPr>
      <w:jc w:val="center"/>
    </w:pPr>
    <w:rPr>
      <w:b/>
      <w:bCs/>
    </w:rPr>
  </w:style>
  <w:style w:type="paragraph" w:customStyle="1" w:styleId="1b">
    <w:name w:val="Основной текст1"/>
    <w:basedOn w:val="a"/>
    <w:rsid w:val="00CB34F3"/>
    <w:pPr>
      <w:shd w:val="clear" w:color="auto" w:fill="FFFFFF"/>
      <w:spacing w:before="240" w:after="240" w:line="326" w:lineRule="exact"/>
      <w:jc w:val="both"/>
    </w:pPr>
    <w:rPr>
      <w:sz w:val="26"/>
      <w:szCs w:val="26"/>
      <w:shd w:val="clear" w:color="auto" w:fill="FFFFFF"/>
    </w:rPr>
  </w:style>
  <w:style w:type="character" w:styleId="affe">
    <w:name w:val="Strong"/>
    <w:qFormat/>
    <w:rsid w:val="00CF1E38"/>
    <w:rPr>
      <w:rFonts w:cs="Times New Roman"/>
      <w:b w:val="0"/>
      <w:i/>
      <w:sz w:val="28"/>
      <w:szCs w:val="24"/>
      <w:lang w:val="en-GB" w:eastAsia="en-US" w:bidi="ar-SA"/>
    </w:rPr>
  </w:style>
  <w:style w:type="paragraph" w:customStyle="1" w:styleId="1c">
    <w:name w:val="Абзац списка1"/>
    <w:basedOn w:val="a"/>
    <w:rsid w:val="00CF1E38"/>
    <w:pPr>
      <w:ind w:left="720"/>
      <w:contextualSpacing/>
    </w:pPr>
    <w:rPr>
      <w:rFonts w:eastAsia="Calibri"/>
    </w:rPr>
  </w:style>
  <w:style w:type="paragraph" w:customStyle="1" w:styleId="afff">
    <w:name w:val="Знак Знак Знак Знак Знак Знак Знак"/>
    <w:basedOn w:val="a"/>
    <w:rsid w:val="000100EC"/>
    <w:pPr>
      <w:spacing w:after="160" w:line="240" w:lineRule="exact"/>
    </w:pPr>
    <w:rPr>
      <w:b/>
      <w:i/>
      <w:sz w:val="28"/>
      <w:szCs w:val="20"/>
      <w:lang w:val="en-GB" w:eastAsia="en-US"/>
    </w:rPr>
  </w:style>
  <w:style w:type="paragraph" w:customStyle="1" w:styleId="u">
    <w:name w:val="u"/>
    <w:basedOn w:val="a"/>
    <w:rsid w:val="000100EC"/>
    <w:pPr>
      <w:spacing w:before="100" w:beforeAutospacing="1" w:after="100" w:afterAutospacing="1"/>
    </w:pPr>
  </w:style>
  <w:style w:type="paragraph" w:styleId="afff0">
    <w:name w:val="Subtitle"/>
    <w:aliases w:val=" Знак5"/>
    <w:basedOn w:val="a"/>
    <w:next w:val="a0"/>
    <w:link w:val="afff1"/>
    <w:qFormat/>
    <w:rsid w:val="000100EC"/>
    <w:pPr>
      <w:suppressAutoHyphens/>
    </w:pPr>
    <w:rPr>
      <w:sz w:val="28"/>
      <w:szCs w:val="20"/>
      <w:lang w:eastAsia="ar-SA"/>
    </w:rPr>
  </w:style>
  <w:style w:type="paragraph" w:customStyle="1" w:styleId="1d">
    <w:name w:val="Знак1"/>
    <w:basedOn w:val="a"/>
    <w:rsid w:val="000100EC"/>
    <w:pPr>
      <w:tabs>
        <w:tab w:val="num" w:pos="720"/>
      </w:tabs>
      <w:spacing w:after="160" w:line="240" w:lineRule="exact"/>
      <w:ind w:left="720" w:hanging="360"/>
      <w:jc w:val="both"/>
    </w:pPr>
    <w:rPr>
      <w:rFonts w:ascii="Verdana" w:hAnsi="Verdana" w:cs="Arial"/>
      <w:sz w:val="20"/>
      <w:szCs w:val="20"/>
      <w:lang w:val="en-US" w:eastAsia="en-US"/>
    </w:rPr>
  </w:style>
  <w:style w:type="paragraph" w:customStyle="1" w:styleId="consplusnormal1">
    <w:name w:val="consplusnormal"/>
    <w:basedOn w:val="a"/>
    <w:rsid w:val="000100EC"/>
    <w:pPr>
      <w:spacing w:before="100" w:beforeAutospacing="1" w:after="100" w:afterAutospacing="1"/>
    </w:pPr>
    <w:rPr>
      <w:sz w:val="20"/>
      <w:szCs w:val="20"/>
    </w:rPr>
  </w:style>
  <w:style w:type="paragraph" w:customStyle="1" w:styleId="Default">
    <w:name w:val="Default"/>
    <w:rsid w:val="00CC242B"/>
    <w:pPr>
      <w:autoSpaceDE w:val="0"/>
      <w:autoSpaceDN w:val="0"/>
      <w:adjustRightInd w:val="0"/>
    </w:pPr>
    <w:rPr>
      <w:color w:val="000000"/>
      <w:sz w:val="24"/>
      <w:szCs w:val="24"/>
    </w:rPr>
  </w:style>
  <w:style w:type="character" w:customStyle="1" w:styleId="ConsPlusNormal0">
    <w:name w:val="ConsPlusNormal Знак Знак Знак Знак"/>
    <w:link w:val="ConsPlusNormal"/>
    <w:rsid w:val="00CC242B"/>
    <w:rPr>
      <w:rFonts w:ascii="Arial" w:hAnsi="Arial" w:cs="Arial"/>
      <w:lang w:val="ru-RU" w:eastAsia="ru-RU" w:bidi="ar-SA"/>
    </w:rPr>
  </w:style>
  <w:style w:type="character" w:customStyle="1" w:styleId="26">
    <w:name w:val="Заголовок №2"/>
    <w:rsid w:val="00CC242B"/>
    <w:rPr>
      <w:b/>
      <w:bCs/>
      <w:i/>
      <w:sz w:val="27"/>
      <w:szCs w:val="27"/>
      <w:lang w:val="en-GB" w:eastAsia="en-US" w:bidi="ar-SA"/>
    </w:rPr>
  </w:style>
  <w:style w:type="character" w:customStyle="1" w:styleId="220">
    <w:name w:val="Заголовок №22"/>
    <w:rsid w:val="00CC242B"/>
    <w:rPr>
      <w:b/>
      <w:bCs/>
      <w:noProof/>
      <w:sz w:val="27"/>
      <w:szCs w:val="27"/>
      <w:lang w:bidi="ar-SA"/>
    </w:rPr>
  </w:style>
  <w:style w:type="paragraph" w:customStyle="1" w:styleId="printj">
    <w:name w:val="printj"/>
    <w:basedOn w:val="a"/>
    <w:rsid w:val="006F5F1B"/>
    <w:pPr>
      <w:spacing w:before="100" w:beforeAutospacing="1" w:after="100" w:afterAutospacing="1"/>
    </w:pPr>
  </w:style>
  <w:style w:type="paragraph" w:customStyle="1" w:styleId="1e">
    <w:name w:val="Абзац списка1"/>
    <w:basedOn w:val="a"/>
    <w:rsid w:val="00ED10A9"/>
    <w:pPr>
      <w:spacing w:after="200" w:line="276" w:lineRule="auto"/>
      <w:ind w:left="720"/>
    </w:pPr>
    <w:rPr>
      <w:rFonts w:ascii="Calibri" w:eastAsia="Calibri" w:hAnsi="Calibri" w:cs="Calibri"/>
      <w:sz w:val="22"/>
      <w:szCs w:val="22"/>
      <w:lang w:eastAsia="en-US"/>
    </w:rPr>
  </w:style>
  <w:style w:type="paragraph" w:customStyle="1" w:styleId="ConsPlusNormal2">
    <w:name w:val="ConsPlusNormal"/>
    <w:qFormat/>
    <w:rsid w:val="00530B91"/>
    <w:pPr>
      <w:autoSpaceDE w:val="0"/>
      <w:autoSpaceDN w:val="0"/>
      <w:adjustRightInd w:val="0"/>
    </w:pPr>
    <w:rPr>
      <w:rFonts w:ascii="Arial" w:eastAsia="Calibri" w:hAnsi="Arial"/>
      <w:sz w:val="22"/>
      <w:szCs w:val="24"/>
    </w:rPr>
  </w:style>
  <w:style w:type="paragraph" w:customStyle="1" w:styleId="afff2">
    <w:name w:val="ЭЭГ"/>
    <w:basedOn w:val="a"/>
    <w:rsid w:val="00CA075B"/>
    <w:pPr>
      <w:spacing w:line="360" w:lineRule="auto"/>
      <w:ind w:firstLine="720"/>
      <w:jc w:val="both"/>
    </w:pPr>
  </w:style>
  <w:style w:type="paragraph" w:customStyle="1" w:styleId="210">
    <w:name w:val="Основной текст 21"/>
    <w:basedOn w:val="a"/>
    <w:rsid w:val="00CA075B"/>
    <w:pPr>
      <w:ind w:firstLine="567"/>
      <w:jc w:val="both"/>
    </w:pPr>
    <w:rPr>
      <w:sz w:val="28"/>
      <w:szCs w:val="20"/>
    </w:rPr>
  </w:style>
  <w:style w:type="paragraph" w:styleId="afff3">
    <w:name w:val="No Spacing"/>
    <w:qFormat/>
    <w:rsid w:val="00CA075B"/>
    <w:pPr>
      <w:widowControl w:val="0"/>
      <w:autoSpaceDE w:val="0"/>
      <w:autoSpaceDN w:val="0"/>
      <w:adjustRightInd w:val="0"/>
    </w:pPr>
  </w:style>
  <w:style w:type="paragraph" w:customStyle="1" w:styleId="western">
    <w:name w:val="western"/>
    <w:basedOn w:val="a"/>
    <w:rsid w:val="00CA075B"/>
    <w:pPr>
      <w:spacing w:before="100" w:beforeAutospacing="1" w:after="100" w:afterAutospacing="1"/>
    </w:pPr>
  </w:style>
  <w:style w:type="character" w:customStyle="1" w:styleId="highlight">
    <w:name w:val="highlight"/>
    <w:basedOn w:val="a1"/>
    <w:rsid w:val="00CA075B"/>
  </w:style>
  <w:style w:type="character" w:customStyle="1" w:styleId="170">
    <w:name w:val="Знак Знак17"/>
    <w:rsid w:val="00CA075B"/>
    <w:rPr>
      <w:rFonts w:ascii="Arial" w:hAnsi="Arial" w:cs="Arial"/>
      <w:b/>
      <w:bCs/>
      <w:i/>
      <w:kern w:val="32"/>
      <w:sz w:val="32"/>
      <w:szCs w:val="32"/>
      <w:lang w:val="en-GB" w:eastAsia="en-US" w:bidi="ar-SA"/>
    </w:rPr>
  </w:style>
  <w:style w:type="paragraph" w:customStyle="1" w:styleId="xl64">
    <w:name w:val="xl64"/>
    <w:basedOn w:val="a"/>
    <w:rsid w:val="00CA075B"/>
    <w:pPr>
      <w:spacing w:before="100" w:beforeAutospacing="1" w:after="100" w:afterAutospacing="1"/>
    </w:pPr>
    <w:rPr>
      <w:rFonts w:ascii="Times New Roman CYR" w:hAnsi="Times New Roman CYR" w:cs="Times New Roman CYR"/>
    </w:rPr>
  </w:style>
  <w:style w:type="paragraph" w:customStyle="1" w:styleId="xl65">
    <w:name w:val="xl6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6">
    <w:name w:val="xl6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7">
    <w:name w:val="xl6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8">
    <w:name w:val="xl68"/>
    <w:basedOn w:val="a"/>
    <w:rsid w:val="00CA075B"/>
    <w:pPr>
      <w:spacing w:before="100" w:beforeAutospacing="1" w:after="100" w:afterAutospacing="1"/>
      <w:jc w:val="right"/>
      <w:textAlignment w:val="center"/>
    </w:pPr>
    <w:rPr>
      <w:rFonts w:ascii="Times New Roman CYR" w:hAnsi="Times New Roman CYR" w:cs="Times New Roman CYR"/>
    </w:rPr>
  </w:style>
  <w:style w:type="paragraph" w:customStyle="1" w:styleId="xl69">
    <w:name w:val="xl6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71">
    <w:name w:val="xl71"/>
    <w:basedOn w:val="a"/>
    <w:rsid w:val="00CA075B"/>
    <w:pPr>
      <w:spacing w:before="100" w:beforeAutospacing="1" w:after="100" w:afterAutospacing="1"/>
      <w:jc w:val="right"/>
    </w:pPr>
    <w:rPr>
      <w:rFonts w:ascii="Arial" w:hAnsi="Arial" w:cs="Arial"/>
      <w:sz w:val="20"/>
      <w:szCs w:val="20"/>
    </w:rPr>
  </w:style>
  <w:style w:type="paragraph" w:customStyle="1" w:styleId="xl72">
    <w:name w:val="xl72"/>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3">
    <w:name w:val="xl73"/>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4">
    <w:name w:val="xl74"/>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5">
    <w:name w:val="xl7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6">
    <w:name w:val="xl7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7">
    <w:name w:val="xl7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8">
    <w:name w:val="xl78"/>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9">
    <w:name w:val="xl7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0">
    <w:name w:val="xl80"/>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1">
    <w:name w:val="xl81"/>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51">
    <w:name w:val="Знак Знак5 Знак Знак Знак Знак"/>
    <w:basedOn w:val="a"/>
    <w:rsid w:val="00CA075B"/>
    <w:pPr>
      <w:spacing w:after="160" w:line="240" w:lineRule="exact"/>
    </w:pPr>
    <w:rPr>
      <w:rFonts w:ascii="Arial" w:hAnsi="Arial" w:cs="Arial"/>
      <w:sz w:val="20"/>
      <w:szCs w:val="20"/>
      <w:lang w:val="fr-FR" w:eastAsia="en-US"/>
    </w:rPr>
  </w:style>
  <w:style w:type="paragraph" w:customStyle="1" w:styleId="afff4">
    <w:name w:val="Таблицы (моноширинный)"/>
    <w:basedOn w:val="a"/>
    <w:next w:val="a"/>
    <w:rsid w:val="00452FCD"/>
    <w:pPr>
      <w:autoSpaceDE w:val="0"/>
      <w:autoSpaceDN w:val="0"/>
      <w:adjustRightInd w:val="0"/>
      <w:jc w:val="both"/>
    </w:pPr>
    <w:rPr>
      <w:rFonts w:ascii="Courier New" w:hAnsi="Courier New" w:cs="Courier New"/>
    </w:rPr>
  </w:style>
  <w:style w:type="paragraph" w:styleId="afff5">
    <w:name w:val="endnote text"/>
    <w:aliases w:val=" Знак4"/>
    <w:basedOn w:val="a"/>
    <w:link w:val="afff6"/>
    <w:unhideWhenUsed/>
    <w:rsid w:val="00452FCD"/>
    <w:pPr>
      <w:autoSpaceDE w:val="0"/>
      <w:autoSpaceDN w:val="0"/>
    </w:pPr>
    <w:rPr>
      <w:sz w:val="20"/>
      <w:szCs w:val="20"/>
    </w:rPr>
  </w:style>
  <w:style w:type="character" w:styleId="afff7">
    <w:name w:val="endnote reference"/>
    <w:unhideWhenUsed/>
    <w:rsid w:val="00452FCD"/>
    <w:rPr>
      <w:vertAlign w:val="superscript"/>
    </w:rPr>
  </w:style>
  <w:style w:type="character" w:customStyle="1" w:styleId="FontStyle14">
    <w:name w:val="Font Style14"/>
    <w:rsid w:val="00586942"/>
    <w:rPr>
      <w:rFonts w:ascii="Times New Roman" w:hAnsi="Times New Roman" w:cs="Times New Roman" w:hint="default"/>
      <w:b/>
      <w:i/>
      <w:sz w:val="26"/>
      <w:szCs w:val="26"/>
      <w:lang w:val="en-GB" w:eastAsia="en-US" w:bidi="ar-SA"/>
    </w:rPr>
  </w:style>
  <w:style w:type="character" w:customStyle="1" w:styleId="171">
    <w:name w:val="Знак Знак17"/>
    <w:locked/>
    <w:rsid w:val="00852FBC"/>
    <w:rPr>
      <w:rFonts w:ascii="Arial" w:hAnsi="Arial" w:cs="Arial"/>
      <w:b/>
      <w:bCs/>
      <w:i/>
      <w:kern w:val="32"/>
      <w:sz w:val="32"/>
      <w:szCs w:val="32"/>
      <w:lang w:val="ru-RU" w:eastAsia="ru-RU" w:bidi="ar-SA"/>
    </w:rPr>
  </w:style>
  <w:style w:type="character" w:customStyle="1" w:styleId="160">
    <w:name w:val="Знак Знак16"/>
    <w:locked/>
    <w:rsid w:val="00852FBC"/>
    <w:rPr>
      <w:rFonts w:ascii="Cambria" w:hAnsi="Cambria"/>
      <w:b/>
      <w:bCs/>
      <w:i/>
      <w:iCs/>
      <w:sz w:val="28"/>
      <w:szCs w:val="28"/>
      <w:lang w:val="ru-RU" w:eastAsia="ru-RU" w:bidi="ar-SA"/>
    </w:rPr>
  </w:style>
  <w:style w:type="character" w:customStyle="1" w:styleId="150">
    <w:name w:val="Знак Знак15"/>
    <w:locked/>
    <w:rsid w:val="00852FBC"/>
    <w:rPr>
      <w:b/>
      <w:i/>
      <w:sz w:val="40"/>
      <w:szCs w:val="24"/>
      <w:lang w:val="ru-RU" w:eastAsia="ru-RU" w:bidi="ar-SA"/>
    </w:rPr>
  </w:style>
  <w:style w:type="character" w:customStyle="1" w:styleId="140">
    <w:name w:val="Знак Знак14"/>
    <w:locked/>
    <w:rsid w:val="00852FBC"/>
    <w:rPr>
      <w:b/>
      <w:i/>
      <w:sz w:val="40"/>
      <w:szCs w:val="24"/>
      <w:lang w:val="ru-RU" w:eastAsia="ru-RU" w:bidi="ar-SA"/>
    </w:rPr>
  </w:style>
  <w:style w:type="character" w:customStyle="1" w:styleId="130">
    <w:name w:val="Знак Знак13"/>
    <w:locked/>
    <w:rsid w:val="00852FBC"/>
    <w:rPr>
      <w:b/>
      <w:i/>
      <w:sz w:val="28"/>
      <w:szCs w:val="24"/>
      <w:lang w:val="ru-RU" w:eastAsia="ru-RU" w:bidi="ar-SA"/>
    </w:rPr>
  </w:style>
  <w:style w:type="character" w:customStyle="1" w:styleId="120">
    <w:name w:val="Знак Знак12"/>
    <w:locked/>
    <w:rsid w:val="00852FBC"/>
    <w:rPr>
      <w:rFonts w:ascii="Calibri" w:hAnsi="Calibri"/>
      <w:b/>
      <w:bCs/>
      <w:i/>
      <w:sz w:val="22"/>
      <w:szCs w:val="22"/>
      <w:lang w:val="ru-RU" w:eastAsia="ru-RU" w:bidi="ar-SA"/>
    </w:rPr>
  </w:style>
  <w:style w:type="character" w:customStyle="1" w:styleId="112">
    <w:name w:val="Знак Знак11"/>
    <w:locked/>
    <w:rsid w:val="00852FBC"/>
    <w:rPr>
      <w:b/>
      <w:i/>
      <w:sz w:val="32"/>
      <w:szCs w:val="24"/>
      <w:lang w:val="ru-RU" w:eastAsia="ru-RU" w:bidi="ar-SA"/>
    </w:rPr>
  </w:style>
  <w:style w:type="character" w:customStyle="1" w:styleId="100">
    <w:name w:val="Знак Знак10"/>
    <w:locked/>
    <w:rsid w:val="00852FBC"/>
    <w:rPr>
      <w:rFonts w:ascii="Calibri" w:hAnsi="Calibri"/>
      <w:b/>
      <w:i/>
      <w:iCs/>
      <w:sz w:val="24"/>
      <w:szCs w:val="24"/>
      <w:lang w:val="ru-RU" w:eastAsia="ru-RU" w:bidi="ar-SA"/>
    </w:rPr>
  </w:style>
  <w:style w:type="character" w:customStyle="1" w:styleId="71">
    <w:name w:val="Знак Знак7"/>
    <w:locked/>
    <w:rsid w:val="00852FBC"/>
    <w:rPr>
      <w:lang w:val="ru-RU" w:eastAsia="ru-RU" w:bidi="ar-SA"/>
    </w:rPr>
  </w:style>
  <w:style w:type="character" w:customStyle="1" w:styleId="61">
    <w:name w:val="Знак Знак6"/>
    <w:locked/>
    <w:rsid w:val="00852FBC"/>
    <w:rPr>
      <w:b/>
      <w:i/>
      <w:sz w:val="28"/>
      <w:szCs w:val="24"/>
      <w:lang w:val="ru-RU" w:eastAsia="ru-RU" w:bidi="ar-SA"/>
    </w:rPr>
  </w:style>
  <w:style w:type="character" w:customStyle="1" w:styleId="91">
    <w:name w:val="Знак Знак9"/>
    <w:locked/>
    <w:rsid w:val="00852FBC"/>
    <w:rPr>
      <w:b/>
      <w:i/>
      <w:sz w:val="24"/>
      <w:szCs w:val="24"/>
      <w:lang w:val="ru-RU" w:eastAsia="ru-RU" w:bidi="ar-SA"/>
    </w:rPr>
  </w:style>
  <w:style w:type="character" w:customStyle="1" w:styleId="81">
    <w:name w:val="Знак Знак8"/>
    <w:locked/>
    <w:rsid w:val="00852FBC"/>
    <w:rPr>
      <w:b/>
      <w:i/>
      <w:sz w:val="28"/>
      <w:szCs w:val="24"/>
      <w:lang w:val="ru-RU" w:eastAsia="ru-RU" w:bidi="ar-SA"/>
    </w:rPr>
  </w:style>
  <w:style w:type="character" w:customStyle="1" w:styleId="1f">
    <w:name w:val="Знак Знак1"/>
    <w:locked/>
    <w:rsid w:val="00852FBC"/>
    <w:rPr>
      <w:b/>
      <w:i/>
      <w:sz w:val="16"/>
      <w:szCs w:val="16"/>
      <w:lang w:val="ru-RU" w:eastAsia="ru-RU" w:bidi="ar-SA"/>
    </w:rPr>
  </w:style>
  <w:style w:type="character" w:customStyle="1" w:styleId="37">
    <w:name w:val="Знак Знак3"/>
    <w:locked/>
    <w:rsid w:val="00852FBC"/>
    <w:rPr>
      <w:b/>
      <w:i/>
      <w:sz w:val="28"/>
      <w:szCs w:val="24"/>
      <w:lang w:val="ru-RU" w:eastAsia="ru-RU" w:bidi="ar-SA"/>
    </w:rPr>
  </w:style>
  <w:style w:type="character" w:customStyle="1" w:styleId="27">
    <w:name w:val="Знак Знак2"/>
    <w:locked/>
    <w:rsid w:val="00852FBC"/>
    <w:rPr>
      <w:b/>
      <w:i/>
      <w:sz w:val="28"/>
      <w:szCs w:val="24"/>
      <w:lang w:val="ru-RU" w:eastAsia="ru-RU" w:bidi="ar-SA"/>
    </w:rPr>
  </w:style>
  <w:style w:type="character" w:customStyle="1" w:styleId="afff8">
    <w:name w:val="Знак Знак"/>
    <w:locked/>
    <w:rsid w:val="00852FBC"/>
    <w:rPr>
      <w:rFonts w:ascii="Courier New" w:hAnsi="Courier New" w:cs="Courier New"/>
      <w:b/>
      <w:i/>
      <w:sz w:val="28"/>
      <w:szCs w:val="24"/>
      <w:lang w:val="ru-RU" w:eastAsia="ru-RU" w:bidi="ar-SA"/>
    </w:rPr>
  </w:style>
  <w:style w:type="character" w:customStyle="1" w:styleId="43">
    <w:name w:val="Знак Знак4"/>
    <w:locked/>
    <w:rsid w:val="00852FBC"/>
    <w:rPr>
      <w:rFonts w:ascii="Tahoma" w:hAnsi="Tahoma" w:cs="Tahoma"/>
      <w:b/>
      <w:i/>
      <w:sz w:val="16"/>
      <w:szCs w:val="16"/>
      <w:lang w:val="ru-RU" w:eastAsia="ru-RU" w:bidi="ar-SA"/>
    </w:rPr>
  </w:style>
  <w:style w:type="paragraph" w:customStyle="1" w:styleId="52">
    <w:name w:val="Знак Знак5 Знак Знак Знак Знак"/>
    <w:basedOn w:val="a"/>
    <w:rsid w:val="00852FBC"/>
    <w:pPr>
      <w:spacing w:after="160" w:line="240" w:lineRule="exact"/>
    </w:pPr>
    <w:rPr>
      <w:rFonts w:ascii="Arial" w:hAnsi="Arial" w:cs="Arial"/>
      <w:sz w:val="20"/>
      <w:szCs w:val="20"/>
      <w:lang w:val="fr-FR" w:eastAsia="en-US"/>
    </w:rPr>
  </w:style>
  <w:style w:type="character" w:customStyle="1" w:styleId="12">
    <w:name w:val="Основной текст Знак1"/>
    <w:aliases w:val="Основной текст Знак Знак1 Знак1 Знак,Основной текст Знак Знак Знак Знак Знак1 Знак,Основной текст Знак Знак1 Знак Знак Знак Знак Знак Знак1 Знак,Основной текст Знак Знак Знак Знак Знак Знак Знак Знак Знак Знак1 Знак,b Знак"/>
    <w:link w:val="a0"/>
    <w:rsid w:val="006B4B75"/>
    <w:rPr>
      <w:b/>
      <w:i/>
      <w:sz w:val="28"/>
      <w:szCs w:val="24"/>
      <w:lang w:val="ru-RU" w:eastAsia="ru-RU" w:bidi="ar-SA"/>
    </w:rPr>
  </w:style>
  <w:style w:type="character" w:customStyle="1" w:styleId="ad">
    <w:name w:val="Название Знак"/>
    <w:aliases w:val=" Знак Знак2 Знак,Таблица № Знак Знак Знак,Таблица № Знак Знак3,Таблица № Знак3,Title Char Знак"/>
    <w:link w:val="ac"/>
    <w:rsid w:val="00033D73"/>
    <w:rPr>
      <w:b/>
      <w:bCs/>
      <w:i/>
      <w:sz w:val="28"/>
      <w:szCs w:val="24"/>
      <w:lang w:val="ru-RU" w:eastAsia="ru-RU" w:bidi="ar-SA"/>
    </w:rPr>
  </w:style>
  <w:style w:type="paragraph" w:customStyle="1" w:styleId="211">
    <w:name w:val="Основной текст 21"/>
    <w:basedOn w:val="a"/>
    <w:rsid w:val="00F64538"/>
    <w:pPr>
      <w:widowControl w:val="0"/>
      <w:tabs>
        <w:tab w:val="left" w:pos="7200"/>
      </w:tabs>
      <w:suppressAutoHyphens/>
      <w:spacing w:line="240" w:lineRule="atLeast"/>
      <w:jc w:val="center"/>
    </w:pPr>
    <w:rPr>
      <w:b/>
      <w:bCs/>
      <w:sz w:val="28"/>
      <w:szCs w:val="20"/>
      <w:lang w:eastAsia="ar-SA"/>
    </w:rPr>
  </w:style>
  <w:style w:type="paragraph" w:customStyle="1" w:styleId="afff9">
    <w:name w:val="Знак"/>
    <w:basedOn w:val="a"/>
    <w:rsid w:val="00F64538"/>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ConsPlusDocList0">
    <w:name w:val="ConsPlusDocList"/>
    <w:next w:val="a"/>
    <w:rsid w:val="00F64538"/>
    <w:pPr>
      <w:widowControl w:val="0"/>
      <w:suppressAutoHyphens/>
      <w:autoSpaceDE w:val="0"/>
    </w:pPr>
    <w:rPr>
      <w:rFonts w:ascii="Arial" w:eastAsia="Arial" w:hAnsi="Arial" w:cs="Arial"/>
      <w:kern w:val="1"/>
      <w:lang w:eastAsia="zh-CN" w:bidi="hi-IN"/>
    </w:rPr>
  </w:style>
  <w:style w:type="character" w:customStyle="1" w:styleId="1f0">
    <w:name w:val="Таблица № Знак1"/>
    <w:aliases w:val="Таблица № Знак2"/>
    <w:locked/>
    <w:rsid w:val="008702DD"/>
    <w:rPr>
      <w:b/>
      <w:bCs/>
      <w:i/>
      <w:sz w:val="28"/>
      <w:szCs w:val="24"/>
      <w:lang w:val="ru-RU" w:eastAsia="ru-RU" w:bidi="ar-SA"/>
    </w:rPr>
  </w:style>
  <w:style w:type="character" w:customStyle="1" w:styleId="13">
    <w:name w:val="Верхний колонтитул Знак1"/>
    <w:aliases w:val=" Знак Знак4 Знак Знак"/>
    <w:link w:val="a8"/>
    <w:rsid w:val="004C079E"/>
    <w:rPr>
      <w:b/>
      <w:i/>
      <w:sz w:val="28"/>
      <w:szCs w:val="24"/>
      <w:lang w:val="ru-RU" w:eastAsia="ru-RU" w:bidi="ar-SA"/>
    </w:rPr>
  </w:style>
  <w:style w:type="paragraph" w:customStyle="1" w:styleId="28">
    <w:name w:val="Знак Знак Знак Знак2"/>
    <w:basedOn w:val="a"/>
    <w:rsid w:val="00816810"/>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Style0">
    <w:name w:val="Style0"/>
    <w:basedOn w:val="a"/>
    <w:rsid w:val="00816810"/>
    <w:rPr>
      <w:sz w:val="20"/>
      <w:szCs w:val="20"/>
    </w:rPr>
  </w:style>
  <w:style w:type="paragraph" w:customStyle="1" w:styleId="Style1">
    <w:name w:val="Style1"/>
    <w:basedOn w:val="a"/>
    <w:rsid w:val="00816810"/>
    <w:pPr>
      <w:spacing w:line="297" w:lineRule="exact"/>
      <w:ind w:firstLine="713"/>
      <w:jc w:val="both"/>
    </w:pPr>
    <w:rPr>
      <w:sz w:val="20"/>
      <w:szCs w:val="20"/>
    </w:rPr>
  </w:style>
  <w:style w:type="paragraph" w:customStyle="1" w:styleId="Style21">
    <w:name w:val="Style21"/>
    <w:basedOn w:val="a"/>
    <w:rsid w:val="00816810"/>
    <w:rPr>
      <w:sz w:val="20"/>
      <w:szCs w:val="20"/>
    </w:rPr>
  </w:style>
  <w:style w:type="paragraph" w:customStyle="1" w:styleId="Style13">
    <w:name w:val="Style13"/>
    <w:basedOn w:val="a"/>
    <w:rsid w:val="00816810"/>
    <w:pPr>
      <w:spacing w:line="295" w:lineRule="exact"/>
      <w:ind w:firstLine="734"/>
    </w:pPr>
    <w:rPr>
      <w:sz w:val="20"/>
      <w:szCs w:val="20"/>
    </w:rPr>
  </w:style>
  <w:style w:type="character" w:customStyle="1" w:styleId="CharStyle0">
    <w:name w:val="CharStyle0"/>
    <w:rsid w:val="00816810"/>
    <w:rPr>
      <w:rFonts w:ascii="Tahoma" w:eastAsia="Times New Roman" w:hAnsi="Tahoma" w:cs="Tahoma"/>
      <w:sz w:val="30"/>
      <w:szCs w:val="30"/>
    </w:rPr>
  </w:style>
  <w:style w:type="character" w:customStyle="1" w:styleId="CharStyle1">
    <w:name w:val="CharStyle1"/>
    <w:rsid w:val="00816810"/>
    <w:rPr>
      <w:rFonts w:ascii="Times New Roman" w:hAnsi="Times New Roman" w:cs="Times New Roman"/>
      <w:sz w:val="24"/>
      <w:szCs w:val="24"/>
    </w:rPr>
  </w:style>
  <w:style w:type="character" w:customStyle="1" w:styleId="CharStyle2">
    <w:name w:val="CharStyle2"/>
    <w:rsid w:val="00816810"/>
    <w:rPr>
      <w:rFonts w:ascii="Times New Roman" w:hAnsi="Times New Roman" w:cs="Times New Roman"/>
      <w:b/>
      <w:bCs/>
      <w:sz w:val="24"/>
      <w:szCs w:val="24"/>
    </w:rPr>
  </w:style>
  <w:style w:type="character" w:customStyle="1" w:styleId="FooterChar">
    <w:name w:val="Footer Char"/>
    <w:locked/>
    <w:rsid w:val="00816810"/>
    <w:rPr>
      <w:rFonts w:cs="Times New Roman"/>
    </w:rPr>
  </w:style>
  <w:style w:type="paragraph" w:customStyle="1" w:styleId="Style4">
    <w:name w:val="Style4"/>
    <w:basedOn w:val="a"/>
    <w:rsid w:val="00816810"/>
    <w:pPr>
      <w:widowControl w:val="0"/>
      <w:autoSpaceDE w:val="0"/>
      <w:autoSpaceDN w:val="0"/>
      <w:adjustRightInd w:val="0"/>
    </w:pPr>
  </w:style>
  <w:style w:type="paragraph" w:customStyle="1" w:styleId="121">
    <w:name w:val="Таймс 12"/>
    <w:basedOn w:val="a"/>
    <w:qFormat/>
    <w:rsid w:val="00816810"/>
    <w:pPr>
      <w:spacing w:before="120" w:after="120"/>
      <w:ind w:firstLine="713"/>
      <w:jc w:val="both"/>
    </w:pPr>
    <w:rPr>
      <w:szCs w:val="28"/>
    </w:rPr>
  </w:style>
  <w:style w:type="character" w:customStyle="1" w:styleId="122">
    <w:name w:val="Таймс 12 Знак"/>
    <w:locked/>
    <w:rsid w:val="00816810"/>
    <w:rPr>
      <w:rFonts w:ascii="Times New Roman" w:hAnsi="Times New Roman" w:cs="Times New Roman"/>
      <w:sz w:val="28"/>
      <w:szCs w:val="28"/>
    </w:rPr>
  </w:style>
  <w:style w:type="paragraph" w:customStyle="1" w:styleId="Style9">
    <w:name w:val="Style9"/>
    <w:basedOn w:val="a"/>
    <w:rsid w:val="00816810"/>
    <w:pPr>
      <w:widowControl w:val="0"/>
      <w:autoSpaceDE w:val="0"/>
      <w:autoSpaceDN w:val="0"/>
      <w:adjustRightInd w:val="0"/>
      <w:spacing w:line="226" w:lineRule="exact"/>
      <w:ind w:firstLine="552"/>
      <w:jc w:val="both"/>
    </w:pPr>
    <w:rPr>
      <w:rFonts w:ascii="Arial" w:hAnsi="Arial" w:cs="Arial"/>
    </w:rPr>
  </w:style>
  <w:style w:type="character" w:customStyle="1" w:styleId="FontStyle13">
    <w:name w:val="Font Style13"/>
    <w:rsid w:val="00816810"/>
    <w:rPr>
      <w:rFonts w:ascii="Arial" w:hAnsi="Arial" w:cs="Arial"/>
      <w:sz w:val="18"/>
      <w:szCs w:val="18"/>
    </w:rPr>
  </w:style>
  <w:style w:type="paragraph" w:customStyle="1" w:styleId="Style7">
    <w:name w:val="Style7"/>
    <w:basedOn w:val="a"/>
    <w:rsid w:val="00816810"/>
    <w:pPr>
      <w:widowControl w:val="0"/>
      <w:autoSpaceDE w:val="0"/>
      <w:autoSpaceDN w:val="0"/>
      <w:adjustRightInd w:val="0"/>
      <w:spacing w:line="298" w:lineRule="exact"/>
      <w:ind w:hanging="341"/>
      <w:jc w:val="both"/>
    </w:pPr>
  </w:style>
  <w:style w:type="paragraph" w:customStyle="1" w:styleId="Style18">
    <w:name w:val="Style18"/>
    <w:basedOn w:val="a"/>
    <w:rsid w:val="00816810"/>
    <w:rPr>
      <w:sz w:val="20"/>
      <w:szCs w:val="20"/>
    </w:rPr>
  </w:style>
  <w:style w:type="paragraph" w:customStyle="1" w:styleId="Style27">
    <w:name w:val="Style27"/>
    <w:basedOn w:val="a"/>
    <w:rsid w:val="00816810"/>
    <w:rPr>
      <w:sz w:val="20"/>
      <w:szCs w:val="20"/>
    </w:rPr>
  </w:style>
  <w:style w:type="character" w:customStyle="1" w:styleId="CharStyle25">
    <w:name w:val="CharStyle25"/>
    <w:rsid w:val="00816810"/>
    <w:rPr>
      <w:rFonts w:ascii="Times New Roman" w:hAnsi="Times New Roman" w:cs="Times New Roman"/>
      <w:sz w:val="26"/>
      <w:szCs w:val="26"/>
    </w:rPr>
  </w:style>
  <w:style w:type="character" w:customStyle="1" w:styleId="CharStyle27">
    <w:name w:val="CharStyle27"/>
    <w:rsid w:val="00816810"/>
    <w:rPr>
      <w:rFonts w:ascii="Times New Roman" w:hAnsi="Times New Roman" w:cs="Times New Roman"/>
      <w:sz w:val="22"/>
      <w:szCs w:val="22"/>
    </w:rPr>
  </w:style>
  <w:style w:type="character" w:customStyle="1" w:styleId="FontStyle18">
    <w:name w:val="Font Style18"/>
    <w:rsid w:val="00816810"/>
    <w:rPr>
      <w:rFonts w:ascii="Times New Roman" w:hAnsi="Times New Roman" w:cs="Times New Roman"/>
      <w:b/>
      <w:bCs/>
      <w:sz w:val="22"/>
      <w:szCs w:val="22"/>
    </w:rPr>
  </w:style>
  <w:style w:type="character" w:customStyle="1" w:styleId="FontStyle19">
    <w:name w:val="Font Style19"/>
    <w:rsid w:val="00816810"/>
    <w:rPr>
      <w:rFonts w:ascii="Arial" w:hAnsi="Arial" w:cs="Arial"/>
      <w:sz w:val="32"/>
      <w:szCs w:val="32"/>
    </w:rPr>
  </w:style>
  <w:style w:type="character" w:customStyle="1" w:styleId="FontStyle20">
    <w:name w:val="Font Style20"/>
    <w:rsid w:val="00816810"/>
    <w:rPr>
      <w:rFonts w:ascii="Times New Roman" w:hAnsi="Times New Roman" w:cs="Times New Roman"/>
      <w:sz w:val="22"/>
      <w:szCs w:val="22"/>
    </w:rPr>
  </w:style>
  <w:style w:type="paragraph" w:customStyle="1" w:styleId="Style12">
    <w:name w:val="Style12"/>
    <w:basedOn w:val="a"/>
    <w:rsid w:val="00816810"/>
    <w:pPr>
      <w:widowControl w:val="0"/>
      <w:autoSpaceDE w:val="0"/>
      <w:autoSpaceDN w:val="0"/>
      <w:adjustRightInd w:val="0"/>
      <w:spacing w:line="260" w:lineRule="exact"/>
      <w:ind w:firstLine="696"/>
      <w:jc w:val="both"/>
    </w:pPr>
  </w:style>
  <w:style w:type="paragraph" w:customStyle="1" w:styleId="Style14">
    <w:name w:val="Style14"/>
    <w:basedOn w:val="a"/>
    <w:rsid w:val="00816810"/>
    <w:pPr>
      <w:widowControl w:val="0"/>
      <w:autoSpaceDE w:val="0"/>
      <w:autoSpaceDN w:val="0"/>
      <w:adjustRightInd w:val="0"/>
      <w:spacing w:line="262" w:lineRule="exact"/>
      <w:ind w:firstLine="691"/>
      <w:jc w:val="both"/>
    </w:pPr>
  </w:style>
  <w:style w:type="character" w:customStyle="1" w:styleId="FontStyle22">
    <w:name w:val="Font Style22"/>
    <w:rsid w:val="00816810"/>
    <w:rPr>
      <w:rFonts w:ascii="Arial" w:hAnsi="Arial" w:cs="Arial"/>
      <w:i/>
      <w:iCs/>
      <w:sz w:val="18"/>
      <w:szCs w:val="18"/>
    </w:rPr>
  </w:style>
  <w:style w:type="character" w:customStyle="1" w:styleId="FontStyle24">
    <w:name w:val="Font Style24"/>
    <w:rsid w:val="00816810"/>
    <w:rPr>
      <w:rFonts w:ascii="Arial" w:hAnsi="Arial" w:cs="Arial"/>
      <w:b/>
      <w:bCs/>
      <w:i/>
      <w:iCs/>
      <w:sz w:val="16"/>
      <w:szCs w:val="16"/>
    </w:rPr>
  </w:style>
  <w:style w:type="character" w:customStyle="1" w:styleId="FontStyle25">
    <w:name w:val="Font Style25"/>
    <w:rsid w:val="00816810"/>
    <w:rPr>
      <w:rFonts w:ascii="Arial" w:hAnsi="Arial" w:cs="Arial"/>
      <w:sz w:val="20"/>
      <w:szCs w:val="20"/>
    </w:rPr>
  </w:style>
  <w:style w:type="character" w:customStyle="1" w:styleId="FontStyle27">
    <w:name w:val="Font Style27"/>
    <w:rsid w:val="00816810"/>
    <w:rPr>
      <w:rFonts w:ascii="Arial" w:hAnsi="Arial" w:cs="Arial"/>
      <w:i/>
      <w:iCs/>
      <w:sz w:val="20"/>
      <w:szCs w:val="20"/>
    </w:rPr>
  </w:style>
  <w:style w:type="paragraph" w:customStyle="1" w:styleId="Style212">
    <w:name w:val="Style212"/>
    <w:basedOn w:val="a"/>
    <w:rsid w:val="00816810"/>
    <w:rPr>
      <w:sz w:val="20"/>
      <w:szCs w:val="20"/>
    </w:rPr>
  </w:style>
  <w:style w:type="paragraph" w:customStyle="1" w:styleId="Style40">
    <w:name w:val="Style40"/>
    <w:basedOn w:val="a"/>
    <w:rsid w:val="00816810"/>
    <w:pPr>
      <w:spacing w:line="235" w:lineRule="exact"/>
    </w:pPr>
    <w:rPr>
      <w:sz w:val="20"/>
      <w:szCs w:val="20"/>
    </w:rPr>
  </w:style>
  <w:style w:type="paragraph" w:customStyle="1" w:styleId="Style153">
    <w:name w:val="Style153"/>
    <w:basedOn w:val="a"/>
    <w:rsid w:val="00816810"/>
    <w:rPr>
      <w:sz w:val="20"/>
      <w:szCs w:val="20"/>
    </w:rPr>
  </w:style>
  <w:style w:type="character" w:customStyle="1" w:styleId="CharStyle10">
    <w:name w:val="CharStyle10"/>
    <w:rsid w:val="00816810"/>
    <w:rPr>
      <w:rFonts w:ascii="Times New Roman" w:hAnsi="Times New Roman" w:cs="Times New Roman"/>
      <w:sz w:val="18"/>
      <w:szCs w:val="18"/>
    </w:rPr>
  </w:style>
  <w:style w:type="character" w:customStyle="1" w:styleId="CharStyle9">
    <w:name w:val="CharStyle9"/>
    <w:rsid w:val="00816810"/>
    <w:rPr>
      <w:rFonts w:ascii="Times New Roman" w:hAnsi="Times New Roman" w:cs="Times New Roman"/>
      <w:b/>
      <w:bCs/>
      <w:sz w:val="18"/>
      <w:szCs w:val="18"/>
    </w:rPr>
  </w:style>
  <w:style w:type="character" w:customStyle="1" w:styleId="CharStyle8">
    <w:name w:val="CharStyle8"/>
    <w:rsid w:val="00816810"/>
    <w:rPr>
      <w:rFonts w:ascii="Times New Roman" w:hAnsi="Times New Roman" w:cs="Times New Roman"/>
      <w:sz w:val="14"/>
      <w:szCs w:val="14"/>
    </w:rPr>
  </w:style>
  <w:style w:type="paragraph" w:customStyle="1" w:styleId="Iauiue">
    <w:name w:val="Iau?iue"/>
    <w:rsid w:val="00816810"/>
    <w:pPr>
      <w:widowControl w:val="0"/>
    </w:pPr>
  </w:style>
  <w:style w:type="paragraph" w:customStyle="1" w:styleId="caaieiaie2">
    <w:name w:val="caaieiaie 2"/>
    <w:basedOn w:val="Iauiue"/>
    <w:next w:val="Iauiue"/>
    <w:rsid w:val="00816810"/>
    <w:pPr>
      <w:keepNext/>
      <w:keepLines/>
      <w:spacing w:before="240" w:after="60"/>
      <w:jc w:val="center"/>
    </w:pPr>
    <w:rPr>
      <w:rFonts w:ascii="Peterburg" w:hAnsi="Peterburg"/>
      <w:b/>
      <w:bCs/>
      <w:sz w:val="24"/>
      <w:szCs w:val="24"/>
    </w:rPr>
  </w:style>
  <w:style w:type="paragraph" w:customStyle="1" w:styleId="S">
    <w:name w:val="S_Обычный"/>
    <w:basedOn w:val="a"/>
    <w:link w:val="S0"/>
    <w:rsid w:val="00816810"/>
    <w:pPr>
      <w:spacing w:line="360" w:lineRule="auto"/>
      <w:ind w:firstLine="709"/>
      <w:jc w:val="both"/>
    </w:pPr>
  </w:style>
  <w:style w:type="paragraph" w:customStyle="1" w:styleId="29">
    <w:name w:val="Îñíîâíîé òåêñò 2"/>
    <w:basedOn w:val="a"/>
    <w:rsid w:val="00816810"/>
    <w:pPr>
      <w:widowControl w:val="0"/>
      <w:ind w:firstLine="720"/>
      <w:jc w:val="both"/>
    </w:pPr>
    <w:rPr>
      <w:b/>
      <w:color w:val="000000"/>
      <w:szCs w:val="20"/>
      <w:lang w:val="en-US"/>
    </w:rPr>
  </w:style>
  <w:style w:type="paragraph" w:customStyle="1" w:styleId="afffa">
    <w:name w:val="основной"/>
    <w:basedOn w:val="a"/>
    <w:rsid w:val="00816810"/>
    <w:pPr>
      <w:keepNext/>
    </w:pPr>
    <w:rPr>
      <w:szCs w:val="20"/>
    </w:rPr>
  </w:style>
  <w:style w:type="character" w:customStyle="1" w:styleId="afffb">
    <w:name w:val="Не вступил в силу"/>
    <w:rsid w:val="00816810"/>
    <w:rPr>
      <w:b/>
      <w:bCs/>
      <w:color w:val="008080"/>
    </w:rPr>
  </w:style>
  <w:style w:type="paragraph" w:styleId="92">
    <w:name w:val="toc 9"/>
    <w:basedOn w:val="a"/>
    <w:next w:val="a"/>
    <w:autoRedefine/>
    <w:semiHidden/>
    <w:rsid w:val="00816810"/>
    <w:pPr>
      <w:ind w:left="1600"/>
    </w:pPr>
    <w:rPr>
      <w:sz w:val="18"/>
      <w:szCs w:val="20"/>
    </w:rPr>
  </w:style>
  <w:style w:type="paragraph" w:customStyle="1" w:styleId="2a">
    <w:name w:val="Îñíîâíîé òåêñò ñ îòñòóïîì 2"/>
    <w:basedOn w:val="afb"/>
    <w:rsid w:val="00816810"/>
    <w:pPr>
      <w:widowControl w:val="0"/>
      <w:ind w:left="720"/>
      <w:jc w:val="both"/>
    </w:pPr>
    <w:rPr>
      <w:color w:val="000000"/>
      <w:lang w:val="en-US"/>
    </w:rPr>
  </w:style>
  <w:style w:type="paragraph" w:customStyle="1" w:styleId="caaieiaie3">
    <w:name w:val="caaieiaie 3"/>
    <w:basedOn w:val="Iauiue"/>
    <w:next w:val="Iauiue"/>
    <w:rsid w:val="00816810"/>
    <w:pPr>
      <w:keepNext/>
      <w:jc w:val="center"/>
    </w:pPr>
    <w:rPr>
      <w:b/>
      <w:sz w:val="24"/>
    </w:rPr>
  </w:style>
  <w:style w:type="paragraph" w:customStyle="1" w:styleId="1f1">
    <w:name w:val="çàãîëîâîê 1"/>
    <w:basedOn w:val="afb"/>
    <w:next w:val="afb"/>
    <w:rsid w:val="00816810"/>
    <w:pPr>
      <w:keepNext/>
      <w:widowControl w:val="0"/>
    </w:pPr>
    <w:rPr>
      <w:sz w:val="28"/>
    </w:rPr>
  </w:style>
  <w:style w:type="paragraph" w:customStyle="1" w:styleId="38">
    <w:name w:val="Îñíîâíîé òåêñò ñ îòñòóïîì 3"/>
    <w:basedOn w:val="afb"/>
    <w:rsid w:val="00816810"/>
    <w:pPr>
      <w:widowControl w:val="0"/>
      <w:ind w:firstLine="567"/>
      <w:jc w:val="both"/>
    </w:pPr>
    <w:rPr>
      <w:rFonts w:ascii="Peterburg" w:hAnsi="Peterburg"/>
      <w:b/>
      <w:i/>
    </w:rPr>
  </w:style>
  <w:style w:type="paragraph" w:customStyle="1" w:styleId="Iniiaiieoaeno">
    <w:name w:val="Iniiaiie oaeno"/>
    <w:basedOn w:val="Iauiue"/>
    <w:rsid w:val="00816810"/>
    <w:pPr>
      <w:widowControl/>
      <w:jc w:val="both"/>
    </w:pPr>
    <w:rPr>
      <w:rFonts w:ascii="Peterburg" w:hAnsi="Peterburg"/>
    </w:rPr>
  </w:style>
  <w:style w:type="paragraph" w:customStyle="1" w:styleId="Iniiaiieoaenonionooiii2">
    <w:name w:val="Iniiaiie oaeno n ionooiii 2"/>
    <w:basedOn w:val="Iauiue"/>
    <w:rsid w:val="00816810"/>
    <w:pPr>
      <w:widowControl/>
      <w:ind w:firstLine="284"/>
      <w:jc w:val="both"/>
    </w:pPr>
    <w:rPr>
      <w:rFonts w:ascii="Peterburg" w:hAnsi="Peterburg"/>
    </w:rPr>
  </w:style>
  <w:style w:type="paragraph" w:customStyle="1" w:styleId="Iniiaiieoaenonionooiii3">
    <w:name w:val="Iniiaiie oaeno n ionooiii 3"/>
    <w:basedOn w:val="Iauiue"/>
    <w:rsid w:val="00816810"/>
    <w:pPr>
      <w:widowControl/>
      <w:ind w:firstLine="720"/>
      <w:jc w:val="both"/>
    </w:pPr>
    <w:rPr>
      <w:rFonts w:ascii="Peterburg" w:hAnsi="Peterburg"/>
      <w:sz w:val="28"/>
    </w:rPr>
  </w:style>
  <w:style w:type="paragraph" w:customStyle="1" w:styleId="afffc">
    <w:name w:val="список"/>
    <w:basedOn w:val="a"/>
    <w:rsid w:val="00816810"/>
    <w:pPr>
      <w:keepLines/>
      <w:overflowPunct w:val="0"/>
      <w:autoSpaceDE w:val="0"/>
      <w:autoSpaceDN w:val="0"/>
      <w:adjustRightInd w:val="0"/>
      <w:ind w:left="709" w:hanging="284"/>
      <w:jc w:val="both"/>
      <w:textAlignment w:val="baseline"/>
    </w:pPr>
    <w:rPr>
      <w:rFonts w:ascii="Peterburg" w:hAnsi="Peterburg"/>
      <w:szCs w:val="20"/>
    </w:rPr>
  </w:style>
  <w:style w:type="paragraph" w:customStyle="1" w:styleId="afffd">
    <w:name w:val="ñïèñîê"/>
    <w:basedOn w:val="afb"/>
    <w:rsid w:val="00816810"/>
    <w:pPr>
      <w:keepLines/>
      <w:widowControl w:val="0"/>
      <w:ind w:left="709" w:hanging="284"/>
      <w:jc w:val="both"/>
    </w:pPr>
    <w:rPr>
      <w:rFonts w:ascii="Peterburg" w:hAnsi="Peterburg"/>
    </w:rPr>
  </w:style>
  <w:style w:type="paragraph" w:customStyle="1" w:styleId="82">
    <w:name w:val="çàãîëîâîê 8"/>
    <w:basedOn w:val="afb"/>
    <w:next w:val="afb"/>
    <w:rsid w:val="00816810"/>
    <w:pPr>
      <w:keepNext/>
      <w:widowControl w:val="0"/>
      <w:ind w:firstLine="720"/>
      <w:jc w:val="both"/>
    </w:pPr>
    <w:rPr>
      <w:b/>
    </w:rPr>
  </w:style>
  <w:style w:type="paragraph" w:customStyle="1" w:styleId="nienie">
    <w:name w:val="nienie"/>
    <w:basedOn w:val="Iauiue"/>
    <w:rsid w:val="00816810"/>
    <w:pPr>
      <w:keepLines/>
      <w:ind w:left="709" w:hanging="284"/>
      <w:jc w:val="both"/>
    </w:pPr>
    <w:rPr>
      <w:rFonts w:ascii="Peterburg" w:hAnsi="Peterburg"/>
      <w:sz w:val="24"/>
    </w:rPr>
  </w:style>
  <w:style w:type="paragraph" w:customStyle="1" w:styleId="Iniiaiieoaeno2">
    <w:name w:val="Iniiaiie oaeno 2"/>
    <w:basedOn w:val="a"/>
    <w:rsid w:val="00816810"/>
    <w:pPr>
      <w:widowControl w:val="0"/>
      <w:ind w:firstLine="567"/>
      <w:jc w:val="both"/>
    </w:pPr>
    <w:rPr>
      <w:b/>
      <w:color w:val="000000"/>
      <w:szCs w:val="20"/>
    </w:rPr>
  </w:style>
  <w:style w:type="paragraph" w:styleId="4">
    <w:name w:val="List Bullet 4"/>
    <w:basedOn w:val="a"/>
    <w:autoRedefine/>
    <w:semiHidden/>
    <w:rsid w:val="00816810"/>
    <w:pPr>
      <w:numPr>
        <w:numId w:val="3"/>
      </w:numPr>
    </w:pPr>
    <w:rPr>
      <w:sz w:val="20"/>
      <w:szCs w:val="20"/>
      <w:lang w:val="en-GB"/>
    </w:rPr>
  </w:style>
  <w:style w:type="paragraph" w:customStyle="1" w:styleId="afffe">
    <w:name w:val="Îñíîâíîé òåêñò"/>
    <w:basedOn w:val="afb"/>
    <w:rsid w:val="00816810"/>
    <w:pPr>
      <w:widowControl w:val="0"/>
      <w:tabs>
        <w:tab w:val="left" w:leader="dot" w:pos="9072"/>
      </w:tabs>
      <w:jc w:val="both"/>
    </w:pPr>
    <w:rPr>
      <w:b/>
    </w:rPr>
  </w:style>
  <w:style w:type="paragraph" w:styleId="affff">
    <w:name w:val="Document Map"/>
    <w:aliases w:val=" Знак3"/>
    <w:basedOn w:val="a"/>
    <w:link w:val="affff0"/>
    <w:rsid w:val="00816810"/>
    <w:pPr>
      <w:widowControl w:val="0"/>
      <w:shd w:val="clear" w:color="auto" w:fill="000080"/>
      <w:autoSpaceDE w:val="0"/>
      <w:autoSpaceDN w:val="0"/>
      <w:adjustRightInd w:val="0"/>
    </w:pPr>
    <w:rPr>
      <w:rFonts w:ascii="Tahoma" w:hAnsi="Tahoma"/>
      <w:sz w:val="20"/>
      <w:szCs w:val="20"/>
    </w:rPr>
  </w:style>
  <w:style w:type="paragraph" w:customStyle="1" w:styleId="Iauiue2">
    <w:name w:val="Iau?iue2"/>
    <w:rsid w:val="00816810"/>
    <w:pPr>
      <w:widowControl w:val="0"/>
    </w:pPr>
    <w:rPr>
      <w:sz w:val="28"/>
      <w:szCs w:val="28"/>
    </w:rPr>
  </w:style>
  <w:style w:type="paragraph" w:customStyle="1" w:styleId="320">
    <w:name w:val="Основной текст с отступом 32"/>
    <w:basedOn w:val="a"/>
    <w:rsid w:val="00816810"/>
    <w:pPr>
      <w:spacing w:after="120"/>
      <w:ind w:left="283"/>
    </w:pPr>
    <w:rPr>
      <w:sz w:val="16"/>
      <w:szCs w:val="16"/>
      <w:lang w:eastAsia="ar-SA"/>
    </w:rPr>
  </w:style>
  <w:style w:type="paragraph" w:customStyle="1" w:styleId="affff1">
    <w:name w:val="Список Маркир"/>
    <w:basedOn w:val="a"/>
    <w:rsid w:val="00816810"/>
    <w:pPr>
      <w:tabs>
        <w:tab w:val="num" w:pos="851"/>
        <w:tab w:val="left" w:pos="900"/>
      </w:tabs>
      <w:spacing w:line="360" w:lineRule="auto"/>
      <w:ind w:left="851" w:hanging="284"/>
      <w:jc w:val="both"/>
    </w:pPr>
  </w:style>
  <w:style w:type="paragraph" w:customStyle="1" w:styleId="1f2">
    <w:name w:val="Перечисление 1"/>
    <w:basedOn w:val="a"/>
    <w:rsid w:val="00816810"/>
    <w:pPr>
      <w:tabs>
        <w:tab w:val="num" w:pos="851"/>
      </w:tabs>
      <w:ind w:left="851" w:hanging="284"/>
      <w:jc w:val="both"/>
    </w:pPr>
    <w:rPr>
      <w:rFonts w:eastAsia="MS Mincho" w:cs="Arial"/>
      <w:sz w:val="28"/>
      <w:szCs w:val="20"/>
    </w:rPr>
  </w:style>
  <w:style w:type="paragraph" w:customStyle="1" w:styleId="affff2">
    <w:name w:val="Отступ"/>
    <w:basedOn w:val="affff3"/>
    <w:rsid w:val="00816810"/>
  </w:style>
  <w:style w:type="paragraph" w:styleId="affff3">
    <w:name w:val="List Bullet"/>
    <w:basedOn w:val="a"/>
    <w:autoRedefine/>
    <w:semiHidden/>
    <w:rsid w:val="00816810"/>
    <w:rPr>
      <w:rFonts w:eastAsia="MS Mincho"/>
      <w:sz w:val="28"/>
    </w:rPr>
  </w:style>
  <w:style w:type="character" w:customStyle="1" w:styleId="1f3">
    <w:name w:val="Слабое выделение1"/>
    <w:aliases w:val="Абзац списка 2"/>
    <w:qFormat/>
    <w:rsid w:val="00816810"/>
    <w:rPr>
      <w:rFonts w:ascii="Times New Roman" w:hAnsi="Times New Roman"/>
      <w:sz w:val="24"/>
    </w:rPr>
  </w:style>
  <w:style w:type="paragraph" w:customStyle="1" w:styleId="affff4">
    <w:name w:val="Обычный с первой строкой"/>
    <w:basedOn w:val="a"/>
    <w:qFormat/>
    <w:rsid w:val="00816810"/>
    <w:pPr>
      <w:suppressAutoHyphens/>
      <w:ind w:firstLine="567"/>
      <w:jc w:val="both"/>
    </w:pPr>
    <w:rPr>
      <w:sz w:val="28"/>
      <w:szCs w:val="28"/>
      <w:lang w:eastAsia="ar-SA"/>
    </w:rPr>
  </w:style>
  <w:style w:type="paragraph" w:customStyle="1" w:styleId="affff5">
    <w:name w:val="Обычный маркер. список"/>
    <w:basedOn w:val="a"/>
    <w:qFormat/>
    <w:rsid w:val="00816810"/>
    <w:pPr>
      <w:suppressAutoHyphens/>
      <w:ind w:left="147" w:firstLine="567"/>
      <w:jc w:val="both"/>
    </w:pPr>
    <w:rPr>
      <w:sz w:val="28"/>
      <w:szCs w:val="28"/>
      <w:lang w:eastAsia="ar-SA"/>
    </w:rPr>
  </w:style>
  <w:style w:type="paragraph" w:customStyle="1" w:styleId="-">
    <w:name w:val="Таблица - номер"/>
    <w:basedOn w:val="a"/>
    <w:qFormat/>
    <w:rsid w:val="00816810"/>
    <w:pPr>
      <w:suppressAutoHyphens/>
      <w:jc w:val="right"/>
    </w:pPr>
    <w:rPr>
      <w:i/>
      <w:lang w:eastAsia="ar-SA"/>
    </w:rPr>
  </w:style>
  <w:style w:type="paragraph" w:customStyle="1" w:styleId="affff6">
    <w:name w:val="Обычный нум. список"/>
    <w:basedOn w:val="a"/>
    <w:qFormat/>
    <w:rsid w:val="00816810"/>
    <w:pPr>
      <w:tabs>
        <w:tab w:val="num" w:pos="0"/>
      </w:tabs>
      <w:suppressAutoHyphens/>
      <w:spacing w:before="45"/>
      <w:ind w:left="147" w:firstLine="567"/>
      <w:jc w:val="both"/>
    </w:pPr>
    <w:rPr>
      <w:sz w:val="28"/>
      <w:szCs w:val="28"/>
      <w:lang w:eastAsia="ar-SA"/>
    </w:rPr>
  </w:style>
  <w:style w:type="paragraph" w:styleId="1f4">
    <w:name w:val="toc 1"/>
    <w:basedOn w:val="a"/>
    <w:next w:val="a"/>
    <w:autoRedefine/>
    <w:unhideWhenUsed/>
    <w:rsid w:val="00816810"/>
    <w:pPr>
      <w:widowControl w:val="0"/>
      <w:tabs>
        <w:tab w:val="right" w:pos="10206"/>
      </w:tabs>
      <w:spacing w:after="100"/>
      <w:ind w:right="-185"/>
    </w:pPr>
    <w:rPr>
      <w:rFonts w:eastAsia="Calibri"/>
      <w:szCs w:val="22"/>
      <w:lang w:eastAsia="en-US"/>
    </w:rPr>
  </w:style>
  <w:style w:type="paragraph" w:styleId="2b">
    <w:name w:val="toc 2"/>
    <w:basedOn w:val="a"/>
    <w:next w:val="a"/>
    <w:autoRedefine/>
    <w:unhideWhenUsed/>
    <w:rsid w:val="00816810"/>
    <w:pPr>
      <w:widowControl w:val="0"/>
      <w:tabs>
        <w:tab w:val="right" w:pos="10206"/>
      </w:tabs>
      <w:ind w:left="709" w:right="-5"/>
    </w:pPr>
    <w:rPr>
      <w:rFonts w:eastAsia="Calibri"/>
      <w:szCs w:val="22"/>
      <w:lang w:eastAsia="en-US"/>
    </w:rPr>
  </w:style>
  <w:style w:type="paragraph" w:styleId="39">
    <w:name w:val="toc 3"/>
    <w:basedOn w:val="a"/>
    <w:next w:val="a"/>
    <w:autoRedefine/>
    <w:unhideWhenUsed/>
    <w:rsid w:val="00816810"/>
    <w:pPr>
      <w:widowControl w:val="0"/>
      <w:tabs>
        <w:tab w:val="right" w:pos="10206"/>
      </w:tabs>
      <w:ind w:left="709" w:right="566"/>
      <w:jc w:val="both"/>
    </w:pPr>
    <w:rPr>
      <w:rFonts w:eastAsia="Calibri"/>
      <w:szCs w:val="22"/>
      <w:lang w:eastAsia="en-US"/>
    </w:rPr>
  </w:style>
  <w:style w:type="paragraph" w:styleId="44">
    <w:name w:val="toc 4"/>
    <w:basedOn w:val="a"/>
    <w:next w:val="a"/>
    <w:autoRedefine/>
    <w:unhideWhenUsed/>
    <w:rsid w:val="00816810"/>
    <w:pPr>
      <w:widowControl w:val="0"/>
      <w:tabs>
        <w:tab w:val="right" w:pos="10195"/>
      </w:tabs>
      <w:ind w:left="1418" w:firstLine="709"/>
      <w:jc w:val="both"/>
    </w:pPr>
    <w:rPr>
      <w:rFonts w:eastAsia="Calibri"/>
      <w:szCs w:val="22"/>
      <w:lang w:eastAsia="en-US"/>
    </w:rPr>
  </w:style>
  <w:style w:type="character" w:customStyle="1" w:styleId="affff7">
    <w:name w:val="Надстрочный"/>
    <w:rsid w:val="00816810"/>
    <w:rPr>
      <w:sz w:val="28"/>
    </w:rPr>
  </w:style>
  <w:style w:type="character" w:styleId="affff8">
    <w:name w:val="Emphasis"/>
    <w:qFormat/>
    <w:rsid w:val="00816810"/>
    <w:rPr>
      <w:i/>
      <w:iCs/>
    </w:rPr>
  </w:style>
  <w:style w:type="paragraph" w:customStyle="1" w:styleId="affff9">
    <w:name w:val="_Обычный"/>
    <w:basedOn w:val="a"/>
    <w:rsid w:val="00816810"/>
    <w:pPr>
      <w:suppressAutoHyphens/>
      <w:spacing w:line="360" w:lineRule="auto"/>
      <w:ind w:firstLine="709"/>
      <w:jc w:val="both"/>
    </w:pPr>
    <w:rPr>
      <w:lang w:eastAsia="ar-SA"/>
    </w:rPr>
  </w:style>
  <w:style w:type="character" w:customStyle="1" w:styleId="1f5">
    <w:name w:val="Текст выноски Знак1"/>
    <w:semiHidden/>
    <w:rsid w:val="00816810"/>
    <w:rPr>
      <w:rFonts w:ascii="Tahoma" w:hAnsi="Tahoma" w:cs="Tahoma"/>
      <w:b/>
      <w:i/>
      <w:sz w:val="16"/>
      <w:szCs w:val="16"/>
      <w:lang w:val="en-GB" w:eastAsia="en-US" w:bidi="ar-SA"/>
    </w:rPr>
  </w:style>
  <w:style w:type="numbering" w:customStyle="1" w:styleId="1f6">
    <w:name w:val="Нет списка1"/>
    <w:next w:val="a3"/>
    <w:semiHidden/>
    <w:unhideWhenUsed/>
    <w:rsid w:val="00816810"/>
  </w:style>
  <w:style w:type="numbering" w:customStyle="1" w:styleId="2c">
    <w:name w:val="Нет списка2"/>
    <w:next w:val="a3"/>
    <w:semiHidden/>
    <w:unhideWhenUsed/>
    <w:rsid w:val="00816810"/>
  </w:style>
  <w:style w:type="character" w:customStyle="1" w:styleId="WW8Num1z0">
    <w:name w:val="WW8Num1z0"/>
    <w:rsid w:val="00816810"/>
    <w:rPr>
      <w:rFonts w:ascii="Symbol" w:hAnsi="Symbol"/>
      <w:sz w:val="22"/>
      <w:szCs w:val="22"/>
    </w:rPr>
  </w:style>
  <w:style w:type="character" w:customStyle="1" w:styleId="WW8Num2z0">
    <w:name w:val="WW8Num2z0"/>
    <w:rsid w:val="00816810"/>
    <w:rPr>
      <w:rFonts w:ascii="Symbol" w:hAnsi="Symbol"/>
      <w:sz w:val="22"/>
      <w:szCs w:val="22"/>
    </w:rPr>
  </w:style>
  <w:style w:type="character" w:customStyle="1" w:styleId="WW8Num3z0">
    <w:name w:val="WW8Num3z0"/>
    <w:rsid w:val="00816810"/>
    <w:rPr>
      <w:rFonts w:ascii="Symbol" w:hAnsi="Symbol"/>
      <w:sz w:val="22"/>
      <w:szCs w:val="22"/>
    </w:rPr>
  </w:style>
  <w:style w:type="character" w:customStyle="1" w:styleId="WW8Num4z0">
    <w:name w:val="WW8Num4z0"/>
    <w:rsid w:val="00816810"/>
    <w:rPr>
      <w:rFonts w:ascii="Symbol" w:hAnsi="Symbol"/>
      <w:sz w:val="22"/>
      <w:szCs w:val="22"/>
    </w:rPr>
  </w:style>
  <w:style w:type="character" w:customStyle="1" w:styleId="WW8Num5z0">
    <w:name w:val="WW8Num5z0"/>
    <w:rsid w:val="00816810"/>
    <w:rPr>
      <w:rFonts w:ascii="Symbol" w:hAnsi="Symbol"/>
      <w:sz w:val="22"/>
      <w:szCs w:val="22"/>
    </w:rPr>
  </w:style>
  <w:style w:type="character" w:customStyle="1" w:styleId="WW8Num6z0">
    <w:name w:val="WW8Num6z0"/>
    <w:rsid w:val="00816810"/>
    <w:rPr>
      <w:rFonts w:ascii="Symbol" w:hAnsi="Symbol"/>
      <w:sz w:val="22"/>
      <w:szCs w:val="22"/>
    </w:rPr>
  </w:style>
  <w:style w:type="character" w:customStyle="1" w:styleId="WW8Num7z0">
    <w:name w:val="WW8Num7z0"/>
    <w:rsid w:val="00816810"/>
    <w:rPr>
      <w:rFonts w:ascii="Symbol" w:hAnsi="Symbol"/>
      <w:sz w:val="22"/>
      <w:szCs w:val="22"/>
    </w:rPr>
  </w:style>
  <w:style w:type="character" w:customStyle="1" w:styleId="WW8Num8z0">
    <w:name w:val="WW8Num8z0"/>
    <w:rsid w:val="00816810"/>
    <w:rPr>
      <w:rFonts w:ascii="Symbol" w:hAnsi="Symbol"/>
      <w:sz w:val="22"/>
      <w:szCs w:val="22"/>
    </w:rPr>
  </w:style>
  <w:style w:type="character" w:customStyle="1" w:styleId="WW8Num9z0">
    <w:name w:val="WW8Num9z0"/>
    <w:rsid w:val="00816810"/>
    <w:rPr>
      <w:rFonts w:ascii="Symbol" w:hAnsi="Symbol"/>
      <w:sz w:val="22"/>
      <w:szCs w:val="22"/>
    </w:rPr>
  </w:style>
  <w:style w:type="character" w:customStyle="1" w:styleId="WW8Num10z0">
    <w:name w:val="WW8Num10z0"/>
    <w:rsid w:val="00816810"/>
    <w:rPr>
      <w:rFonts w:ascii="Symbol" w:hAnsi="Symbol"/>
      <w:sz w:val="22"/>
      <w:szCs w:val="22"/>
    </w:rPr>
  </w:style>
  <w:style w:type="character" w:customStyle="1" w:styleId="WW8Num11z0">
    <w:name w:val="WW8Num11z0"/>
    <w:rsid w:val="00816810"/>
    <w:rPr>
      <w:rFonts w:ascii="Symbol" w:hAnsi="Symbol"/>
      <w:sz w:val="22"/>
      <w:szCs w:val="22"/>
    </w:rPr>
  </w:style>
  <w:style w:type="character" w:customStyle="1" w:styleId="WW8Num12z0">
    <w:name w:val="WW8Num12z0"/>
    <w:rsid w:val="00816810"/>
    <w:rPr>
      <w:rFonts w:ascii="Symbol" w:hAnsi="Symbol"/>
      <w:sz w:val="22"/>
      <w:szCs w:val="22"/>
    </w:rPr>
  </w:style>
  <w:style w:type="character" w:customStyle="1" w:styleId="WW8Num12z1">
    <w:name w:val="WW8Num12z1"/>
    <w:rsid w:val="00816810"/>
    <w:rPr>
      <w:rFonts w:ascii="Courier New" w:hAnsi="Courier New" w:cs="Courier New"/>
    </w:rPr>
  </w:style>
  <w:style w:type="character" w:customStyle="1" w:styleId="WW8Num12z2">
    <w:name w:val="WW8Num12z2"/>
    <w:rsid w:val="00816810"/>
    <w:rPr>
      <w:rFonts w:ascii="Wingdings" w:hAnsi="Wingdings"/>
    </w:rPr>
  </w:style>
  <w:style w:type="character" w:customStyle="1" w:styleId="WW8Num12z3">
    <w:name w:val="WW8Num12z3"/>
    <w:rsid w:val="00816810"/>
    <w:rPr>
      <w:rFonts w:ascii="Symbol" w:hAnsi="Symbol"/>
    </w:rPr>
  </w:style>
  <w:style w:type="character" w:customStyle="1" w:styleId="WW8Num13z0">
    <w:name w:val="WW8Num13z0"/>
    <w:rsid w:val="00816810"/>
    <w:rPr>
      <w:rFonts w:ascii="Symbol" w:hAnsi="Symbol"/>
      <w:sz w:val="22"/>
      <w:szCs w:val="22"/>
    </w:rPr>
  </w:style>
  <w:style w:type="character" w:customStyle="1" w:styleId="WW8Num13z1">
    <w:name w:val="WW8Num13z1"/>
    <w:rsid w:val="00816810"/>
    <w:rPr>
      <w:rFonts w:ascii="Courier New" w:hAnsi="Courier New" w:cs="Courier New"/>
    </w:rPr>
  </w:style>
  <w:style w:type="character" w:customStyle="1" w:styleId="WW8Num13z2">
    <w:name w:val="WW8Num13z2"/>
    <w:rsid w:val="00816810"/>
    <w:rPr>
      <w:rFonts w:ascii="Wingdings" w:hAnsi="Wingdings"/>
    </w:rPr>
  </w:style>
  <w:style w:type="character" w:customStyle="1" w:styleId="WW8Num13z3">
    <w:name w:val="WW8Num13z3"/>
    <w:rsid w:val="00816810"/>
    <w:rPr>
      <w:rFonts w:ascii="Symbol" w:hAnsi="Symbol"/>
    </w:rPr>
  </w:style>
  <w:style w:type="character" w:customStyle="1" w:styleId="WW8Num14z0">
    <w:name w:val="WW8Num14z0"/>
    <w:rsid w:val="00816810"/>
    <w:rPr>
      <w:rFonts w:ascii="Symbol" w:hAnsi="Symbol"/>
      <w:sz w:val="22"/>
      <w:szCs w:val="22"/>
    </w:rPr>
  </w:style>
  <w:style w:type="character" w:customStyle="1" w:styleId="WW8Num14z1">
    <w:name w:val="WW8Num14z1"/>
    <w:rsid w:val="00816810"/>
    <w:rPr>
      <w:rFonts w:ascii="Courier New" w:hAnsi="Courier New" w:cs="Courier New"/>
    </w:rPr>
  </w:style>
  <w:style w:type="character" w:customStyle="1" w:styleId="WW8Num14z2">
    <w:name w:val="WW8Num14z2"/>
    <w:rsid w:val="00816810"/>
    <w:rPr>
      <w:rFonts w:ascii="Wingdings" w:hAnsi="Wingdings"/>
    </w:rPr>
  </w:style>
  <w:style w:type="character" w:customStyle="1" w:styleId="WW8Num14z3">
    <w:name w:val="WW8Num14z3"/>
    <w:rsid w:val="00816810"/>
    <w:rPr>
      <w:rFonts w:ascii="Symbol" w:hAnsi="Symbol"/>
    </w:rPr>
  </w:style>
  <w:style w:type="character" w:customStyle="1" w:styleId="WW8Num15z0">
    <w:name w:val="WW8Num15z0"/>
    <w:rsid w:val="00816810"/>
    <w:rPr>
      <w:rFonts w:ascii="Courier New" w:hAnsi="Courier New" w:cs="Courier New"/>
      <w:sz w:val="22"/>
      <w:szCs w:val="22"/>
    </w:rPr>
  </w:style>
  <w:style w:type="character" w:customStyle="1" w:styleId="WW8Num15z1">
    <w:name w:val="WW8Num15z1"/>
    <w:rsid w:val="00816810"/>
    <w:rPr>
      <w:rFonts w:ascii="Courier New" w:hAnsi="Courier New" w:cs="Courier New"/>
    </w:rPr>
  </w:style>
  <w:style w:type="character" w:customStyle="1" w:styleId="WW8Num15z2">
    <w:name w:val="WW8Num15z2"/>
    <w:rsid w:val="00816810"/>
    <w:rPr>
      <w:rFonts w:ascii="Wingdings" w:hAnsi="Wingdings"/>
    </w:rPr>
  </w:style>
  <w:style w:type="character" w:customStyle="1" w:styleId="WW8Num15z3">
    <w:name w:val="WW8Num15z3"/>
    <w:rsid w:val="00816810"/>
    <w:rPr>
      <w:rFonts w:ascii="Symbol" w:hAnsi="Symbol"/>
    </w:rPr>
  </w:style>
  <w:style w:type="character" w:customStyle="1" w:styleId="WW8Num16z0">
    <w:name w:val="WW8Num16z0"/>
    <w:rsid w:val="00816810"/>
    <w:rPr>
      <w:rFonts w:ascii="Courier New" w:hAnsi="Courier New" w:cs="Courier New"/>
      <w:sz w:val="22"/>
      <w:szCs w:val="22"/>
    </w:rPr>
  </w:style>
  <w:style w:type="character" w:customStyle="1" w:styleId="WW8Num16z1">
    <w:name w:val="WW8Num16z1"/>
    <w:rsid w:val="00816810"/>
    <w:rPr>
      <w:rFonts w:ascii="Courier New" w:hAnsi="Courier New" w:cs="Courier New"/>
    </w:rPr>
  </w:style>
  <w:style w:type="character" w:customStyle="1" w:styleId="WW8Num16z2">
    <w:name w:val="WW8Num16z2"/>
    <w:rsid w:val="00816810"/>
    <w:rPr>
      <w:rFonts w:ascii="Wingdings" w:hAnsi="Wingdings"/>
    </w:rPr>
  </w:style>
  <w:style w:type="character" w:customStyle="1" w:styleId="WW8Num16z3">
    <w:name w:val="WW8Num16z3"/>
    <w:rsid w:val="00816810"/>
    <w:rPr>
      <w:rFonts w:ascii="Symbol" w:hAnsi="Symbol"/>
    </w:rPr>
  </w:style>
  <w:style w:type="character" w:customStyle="1" w:styleId="WW8Num17z0">
    <w:name w:val="WW8Num17z0"/>
    <w:rsid w:val="00816810"/>
    <w:rPr>
      <w:rFonts w:ascii="Symbol" w:hAnsi="Symbol"/>
      <w:sz w:val="22"/>
      <w:szCs w:val="22"/>
    </w:rPr>
  </w:style>
  <w:style w:type="character" w:customStyle="1" w:styleId="WW8Num17z1">
    <w:name w:val="WW8Num17z1"/>
    <w:rsid w:val="00816810"/>
    <w:rPr>
      <w:rFonts w:ascii="Courier New" w:hAnsi="Courier New" w:cs="Courier New"/>
    </w:rPr>
  </w:style>
  <w:style w:type="character" w:customStyle="1" w:styleId="WW8Num17z2">
    <w:name w:val="WW8Num17z2"/>
    <w:rsid w:val="00816810"/>
    <w:rPr>
      <w:rFonts w:ascii="Wingdings" w:hAnsi="Wingdings"/>
    </w:rPr>
  </w:style>
  <w:style w:type="character" w:customStyle="1" w:styleId="WW8Num17z3">
    <w:name w:val="WW8Num17z3"/>
    <w:rsid w:val="00816810"/>
    <w:rPr>
      <w:rFonts w:ascii="Symbol" w:hAnsi="Symbol"/>
    </w:rPr>
  </w:style>
  <w:style w:type="character" w:customStyle="1" w:styleId="WW8Num18z0">
    <w:name w:val="WW8Num18z0"/>
    <w:rsid w:val="00816810"/>
    <w:rPr>
      <w:rFonts w:ascii="Courier New" w:hAnsi="Courier New" w:cs="Courier New"/>
      <w:sz w:val="22"/>
      <w:szCs w:val="22"/>
    </w:rPr>
  </w:style>
  <w:style w:type="character" w:customStyle="1" w:styleId="WW8Num18z1">
    <w:name w:val="WW8Num18z1"/>
    <w:rsid w:val="00816810"/>
    <w:rPr>
      <w:rFonts w:ascii="Courier New" w:hAnsi="Courier New" w:cs="Courier New"/>
    </w:rPr>
  </w:style>
  <w:style w:type="character" w:customStyle="1" w:styleId="WW8Num18z2">
    <w:name w:val="WW8Num18z2"/>
    <w:rsid w:val="00816810"/>
    <w:rPr>
      <w:rFonts w:ascii="Wingdings" w:hAnsi="Wingdings"/>
    </w:rPr>
  </w:style>
  <w:style w:type="character" w:customStyle="1" w:styleId="WW8Num18z3">
    <w:name w:val="WW8Num18z3"/>
    <w:rsid w:val="00816810"/>
    <w:rPr>
      <w:rFonts w:ascii="Symbol" w:hAnsi="Symbol"/>
    </w:rPr>
  </w:style>
  <w:style w:type="character" w:customStyle="1" w:styleId="WW8Num19z0">
    <w:name w:val="WW8Num19z0"/>
    <w:rsid w:val="00816810"/>
    <w:rPr>
      <w:rFonts w:ascii="Courier New" w:hAnsi="Courier New" w:cs="Courier New"/>
      <w:sz w:val="22"/>
      <w:szCs w:val="22"/>
    </w:rPr>
  </w:style>
  <w:style w:type="character" w:customStyle="1" w:styleId="WW8Num19z1">
    <w:name w:val="WW8Num19z1"/>
    <w:rsid w:val="00816810"/>
    <w:rPr>
      <w:rFonts w:ascii="Courier New" w:hAnsi="Courier New" w:cs="Courier New"/>
    </w:rPr>
  </w:style>
  <w:style w:type="character" w:customStyle="1" w:styleId="WW8Num19z2">
    <w:name w:val="WW8Num19z2"/>
    <w:rsid w:val="00816810"/>
    <w:rPr>
      <w:rFonts w:ascii="Wingdings" w:hAnsi="Wingdings"/>
    </w:rPr>
  </w:style>
  <w:style w:type="character" w:customStyle="1" w:styleId="WW8Num19z3">
    <w:name w:val="WW8Num19z3"/>
    <w:rsid w:val="00816810"/>
    <w:rPr>
      <w:rFonts w:ascii="Symbol" w:hAnsi="Symbol"/>
    </w:rPr>
  </w:style>
  <w:style w:type="character" w:customStyle="1" w:styleId="WW8Num20z0">
    <w:name w:val="WW8Num20z0"/>
    <w:rsid w:val="00816810"/>
    <w:rPr>
      <w:rFonts w:ascii="Courier New" w:hAnsi="Courier New" w:cs="Courier New"/>
      <w:sz w:val="22"/>
      <w:szCs w:val="22"/>
    </w:rPr>
  </w:style>
  <w:style w:type="character" w:customStyle="1" w:styleId="WW8Num20z1">
    <w:name w:val="WW8Num20z1"/>
    <w:rsid w:val="00816810"/>
    <w:rPr>
      <w:rFonts w:ascii="Courier New" w:hAnsi="Courier New" w:cs="Courier New"/>
    </w:rPr>
  </w:style>
  <w:style w:type="character" w:customStyle="1" w:styleId="WW8Num20z2">
    <w:name w:val="WW8Num20z2"/>
    <w:rsid w:val="00816810"/>
    <w:rPr>
      <w:rFonts w:ascii="Wingdings" w:hAnsi="Wingdings"/>
    </w:rPr>
  </w:style>
  <w:style w:type="character" w:customStyle="1" w:styleId="WW8Num20z3">
    <w:name w:val="WW8Num20z3"/>
    <w:rsid w:val="00816810"/>
    <w:rPr>
      <w:rFonts w:ascii="Symbol" w:hAnsi="Symbol"/>
    </w:rPr>
  </w:style>
  <w:style w:type="character" w:customStyle="1" w:styleId="WW8Num21z0">
    <w:name w:val="WW8Num21z0"/>
    <w:rsid w:val="00816810"/>
    <w:rPr>
      <w:rFonts w:ascii="Courier New" w:hAnsi="Courier New" w:cs="Courier New"/>
      <w:sz w:val="22"/>
      <w:szCs w:val="22"/>
    </w:rPr>
  </w:style>
  <w:style w:type="character" w:customStyle="1" w:styleId="WW8Num21z1">
    <w:name w:val="WW8Num21z1"/>
    <w:rsid w:val="00816810"/>
    <w:rPr>
      <w:rFonts w:ascii="Courier New" w:hAnsi="Courier New" w:cs="Courier New"/>
    </w:rPr>
  </w:style>
  <w:style w:type="character" w:customStyle="1" w:styleId="WW8Num21z2">
    <w:name w:val="WW8Num21z2"/>
    <w:rsid w:val="00816810"/>
    <w:rPr>
      <w:rFonts w:ascii="Wingdings" w:hAnsi="Wingdings"/>
    </w:rPr>
  </w:style>
  <w:style w:type="character" w:customStyle="1" w:styleId="WW8Num21z3">
    <w:name w:val="WW8Num21z3"/>
    <w:rsid w:val="00816810"/>
    <w:rPr>
      <w:rFonts w:ascii="Symbol" w:hAnsi="Symbol"/>
    </w:rPr>
  </w:style>
  <w:style w:type="character" w:customStyle="1" w:styleId="WW8Num22z0">
    <w:name w:val="WW8Num22z0"/>
    <w:rsid w:val="00816810"/>
    <w:rPr>
      <w:rFonts w:ascii="Courier New" w:hAnsi="Courier New" w:cs="Courier New"/>
      <w:sz w:val="22"/>
      <w:szCs w:val="22"/>
    </w:rPr>
  </w:style>
  <w:style w:type="character" w:customStyle="1" w:styleId="WW8Num22z1">
    <w:name w:val="WW8Num22z1"/>
    <w:rsid w:val="00816810"/>
    <w:rPr>
      <w:rFonts w:ascii="Courier New" w:hAnsi="Courier New" w:cs="Courier New"/>
    </w:rPr>
  </w:style>
  <w:style w:type="character" w:customStyle="1" w:styleId="WW8Num22z2">
    <w:name w:val="WW8Num22z2"/>
    <w:rsid w:val="00816810"/>
    <w:rPr>
      <w:rFonts w:ascii="Wingdings" w:hAnsi="Wingdings"/>
    </w:rPr>
  </w:style>
  <w:style w:type="character" w:customStyle="1" w:styleId="WW8Num22z3">
    <w:name w:val="WW8Num22z3"/>
    <w:rsid w:val="00816810"/>
    <w:rPr>
      <w:rFonts w:ascii="Symbol" w:hAnsi="Symbol"/>
    </w:rPr>
  </w:style>
  <w:style w:type="character" w:customStyle="1" w:styleId="WW8Num23z0">
    <w:name w:val="WW8Num23z0"/>
    <w:rsid w:val="00816810"/>
    <w:rPr>
      <w:rFonts w:ascii="Symbol" w:hAnsi="Symbol"/>
      <w:sz w:val="22"/>
      <w:szCs w:val="22"/>
    </w:rPr>
  </w:style>
  <w:style w:type="character" w:customStyle="1" w:styleId="WW8Num23z1">
    <w:name w:val="WW8Num23z1"/>
    <w:rsid w:val="00816810"/>
    <w:rPr>
      <w:rFonts w:ascii="Courier New" w:hAnsi="Courier New" w:cs="Courier New"/>
    </w:rPr>
  </w:style>
  <w:style w:type="character" w:customStyle="1" w:styleId="WW8Num23z2">
    <w:name w:val="WW8Num23z2"/>
    <w:rsid w:val="00816810"/>
    <w:rPr>
      <w:rFonts w:ascii="Wingdings" w:hAnsi="Wingdings"/>
    </w:rPr>
  </w:style>
  <w:style w:type="character" w:customStyle="1" w:styleId="WW8Num23z3">
    <w:name w:val="WW8Num23z3"/>
    <w:rsid w:val="00816810"/>
    <w:rPr>
      <w:rFonts w:ascii="Symbol" w:hAnsi="Symbol"/>
    </w:rPr>
  </w:style>
  <w:style w:type="character" w:customStyle="1" w:styleId="WW8Num24z0">
    <w:name w:val="WW8Num24z0"/>
    <w:rsid w:val="00816810"/>
    <w:rPr>
      <w:rFonts w:ascii="Symbol" w:hAnsi="Symbol"/>
      <w:sz w:val="22"/>
      <w:szCs w:val="22"/>
    </w:rPr>
  </w:style>
  <w:style w:type="character" w:customStyle="1" w:styleId="WW8Num24z1">
    <w:name w:val="WW8Num24z1"/>
    <w:rsid w:val="00816810"/>
    <w:rPr>
      <w:rFonts w:ascii="Courier New" w:hAnsi="Courier New" w:cs="Courier New"/>
    </w:rPr>
  </w:style>
  <w:style w:type="character" w:customStyle="1" w:styleId="WW8Num24z2">
    <w:name w:val="WW8Num24z2"/>
    <w:rsid w:val="00816810"/>
    <w:rPr>
      <w:rFonts w:ascii="Wingdings" w:hAnsi="Wingdings"/>
    </w:rPr>
  </w:style>
  <w:style w:type="character" w:customStyle="1" w:styleId="WW8Num24z3">
    <w:name w:val="WW8Num24z3"/>
    <w:rsid w:val="00816810"/>
    <w:rPr>
      <w:rFonts w:ascii="Symbol" w:hAnsi="Symbol"/>
    </w:rPr>
  </w:style>
  <w:style w:type="character" w:customStyle="1" w:styleId="WW8Num26z0">
    <w:name w:val="WW8Num26z0"/>
    <w:rsid w:val="00816810"/>
    <w:rPr>
      <w:rFonts w:ascii="Courier New" w:hAnsi="Courier New" w:cs="Courier New"/>
      <w:sz w:val="22"/>
      <w:szCs w:val="22"/>
    </w:rPr>
  </w:style>
  <w:style w:type="character" w:customStyle="1" w:styleId="WW8Num26z1">
    <w:name w:val="WW8Num26z1"/>
    <w:rsid w:val="00816810"/>
    <w:rPr>
      <w:rFonts w:ascii="Courier New" w:hAnsi="Courier New" w:cs="Courier New"/>
    </w:rPr>
  </w:style>
  <w:style w:type="character" w:customStyle="1" w:styleId="WW8Num26z2">
    <w:name w:val="WW8Num26z2"/>
    <w:rsid w:val="00816810"/>
    <w:rPr>
      <w:rFonts w:ascii="Wingdings" w:hAnsi="Wingdings"/>
    </w:rPr>
  </w:style>
  <w:style w:type="character" w:customStyle="1" w:styleId="WW8Num26z3">
    <w:name w:val="WW8Num26z3"/>
    <w:rsid w:val="00816810"/>
    <w:rPr>
      <w:rFonts w:ascii="Symbol" w:hAnsi="Symbol"/>
    </w:rPr>
  </w:style>
  <w:style w:type="character" w:customStyle="1" w:styleId="WW8Num27z0">
    <w:name w:val="WW8Num27z0"/>
    <w:rsid w:val="00816810"/>
    <w:rPr>
      <w:rFonts w:ascii="Symbol" w:hAnsi="Symbol"/>
      <w:sz w:val="22"/>
      <w:szCs w:val="22"/>
    </w:rPr>
  </w:style>
  <w:style w:type="character" w:customStyle="1" w:styleId="WW8Num27z1">
    <w:name w:val="WW8Num27z1"/>
    <w:rsid w:val="00816810"/>
    <w:rPr>
      <w:rFonts w:ascii="Courier New" w:hAnsi="Courier New" w:cs="Courier New"/>
    </w:rPr>
  </w:style>
  <w:style w:type="character" w:customStyle="1" w:styleId="WW8Num27z2">
    <w:name w:val="WW8Num27z2"/>
    <w:rsid w:val="00816810"/>
    <w:rPr>
      <w:rFonts w:ascii="Wingdings" w:hAnsi="Wingdings"/>
    </w:rPr>
  </w:style>
  <w:style w:type="character" w:customStyle="1" w:styleId="WW8Num27z3">
    <w:name w:val="WW8Num27z3"/>
    <w:rsid w:val="00816810"/>
    <w:rPr>
      <w:rFonts w:ascii="Symbol" w:hAnsi="Symbol"/>
    </w:rPr>
  </w:style>
  <w:style w:type="character" w:customStyle="1" w:styleId="WW8Num28z0">
    <w:name w:val="WW8Num28z0"/>
    <w:rsid w:val="00816810"/>
    <w:rPr>
      <w:rFonts w:ascii="Symbol" w:hAnsi="Symbol"/>
      <w:sz w:val="22"/>
      <w:szCs w:val="22"/>
    </w:rPr>
  </w:style>
  <w:style w:type="character" w:customStyle="1" w:styleId="WW8Num28z1">
    <w:name w:val="WW8Num28z1"/>
    <w:rsid w:val="00816810"/>
    <w:rPr>
      <w:rFonts w:ascii="Courier New" w:hAnsi="Courier New" w:cs="Courier New"/>
    </w:rPr>
  </w:style>
  <w:style w:type="character" w:customStyle="1" w:styleId="WW8Num28z2">
    <w:name w:val="WW8Num28z2"/>
    <w:rsid w:val="00816810"/>
    <w:rPr>
      <w:rFonts w:ascii="Wingdings" w:hAnsi="Wingdings"/>
    </w:rPr>
  </w:style>
  <w:style w:type="character" w:customStyle="1" w:styleId="WW8Num28z3">
    <w:name w:val="WW8Num28z3"/>
    <w:rsid w:val="00816810"/>
    <w:rPr>
      <w:rFonts w:ascii="Symbol" w:hAnsi="Symbol"/>
    </w:rPr>
  </w:style>
  <w:style w:type="character" w:customStyle="1" w:styleId="WW8Num30z0">
    <w:name w:val="WW8Num30z0"/>
    <w:rsid w:val="00816810"/>
    <w:rPr>
      <w:rFonts w:ascii="Courier New" w:hAnsi="Courier New" w:cs="Courier New"/>
      <w:sz w:val="22"/>
      <w:szCs w:val="22"/>
    </w:rPr>
  </w:style>
  <w:style w:type="character" w:customStyle="1" w:styleId="WW8Num30z1">
    <w:name w:val="WW8Num30z1"/>
    <w:rsid w:val="00816810"/>
    <w:rPr>
      <w:rFonts w:ascii="Courier New" w:hAnsi="Courier New" w:cs="Courier New"/>
    </w:rPr>
  </w:style>
  <w:style w:type="character" w:customStyle="1" w:styleId="WW8Num30z2">
    <w:name w:val="WW8Num30z2"/>
    <w:rsid w:val="00816810"/>
    <w:rPr>
      <w:rFonts w:ascii="Wingdings" w:hAnsi="Wingdings"/>
    </w:rPr>
  </w:style>
  <w:style w:type="character" w:customStyle="1" w:styleId="WW8Num30z3">
    <w:name w:val="WW8Num30z3"/>
    <w:rsid w:val="00816810"/>
    <w:rPr>
      <w:rFonts w:ascii="Symbol" w:hAnsi="Symbol"/>
    </w:rPr>
  </w:style>
  <w:style w:type="character" w:customStyle="1" w:styleId="WW8Num31z0">
    <w:name w:val="WW8Num31z0"/>
    <w:rsid w:val="00816810"/>
    <w:rPr>
      <w:rFonts w:ascii="Courier New" w:hAnsi="Courier New" w:cs="Courier New"/>
      <w:sz w:val="22"/>
      <w:szCs w:val="22"/>
    </w:rPr>
  </w:style>
  <w:style w:type="character" w:customStyle="1" w:styleId="WW8Num31z1">
    <w:name w:val="WW8Num31z1"/>
    <w:rsid w:val="00816810"/>
    <w:rPr>
      <w:rFonts w:ascii="Courier New" w:hAnsi="Courier New" w:cs="Courier New"/>
    </w:rPr>
  </w:style>
  <w:style w:type="character" w:customStyle="1" w:styleId="WW8Num31z2">
    <w:name w:val="WW8Num31z2"/>
    <w:rsid w:val="00816810"/>
    <w:rPr>
      <w:rFonts w:ascii="Wingdings" w:hAnsi="Wingdings"/>
    </w:rPr>
  </w:style>
  <w:style w:type="character" w:customStyle="1" w:styleId="WW8Num31z3">
    <w:name w:val="WW8Num31z3"/>
    <w:rsid w:val="00816810"/>
    <w:rPr>
      <w:rFonts w:ascii="Symbol" w:hAnsi="Symbol"/>
    </w:rPr>
  </w:style>
  <w:style w:type="character" w:customStyle="1" w:styleId="WW8Num32z0">
    <w:name w:val="WW8Num32z0"/>
    <w:rsid w:val="00816810"/>
    <w:rPr>
      <w:rFonts w:ascii="Courier New" w:hAnsi="Courier New" w:cs="Courier New"/>
      <w:sz w:val="22"/>
      <w:szCs w:val="22"/>
    </w:rPr>
  </w:style>
  <w:style w:type="character" w:customStyle="1" w:styleId="WW8Num32z1">
    <w:name w:val="WW8Num32z1"/>
    <w:rsid w:val="00816810"/>
    <w:rPr>
      <w:rFonts w:ascii="Courier New" w:hAnsi="Courier New" w:cs="Courier New"/>
    </w:rPr>
  </w:style>
  <w:style w:type="character" w:customStyle="1" w:styleId="WW8Num32z2">
    <w:name w:val="WW8Num32z2"/>
    <w:rsid w:val="00816810"/>
    <w:rPr>
      <w:rFonts w:ascii="Wingdings" w:hAnsi="Wingdings"/>
    </w:rPr>
  </w:style>
  <w:style w:type="character" w:customStyle="1" w:styleId="WW8Num32z3">
    <w:name w:val="WW8Num32z3"/>
    <w:rsid w:val="00816810"/>
    <w:rPr>
      <w:rFonts w:ascii="Symbol" w:hAnsi="Symbol"/>
    </w:rPr>
  </w:style>
  <w:style w:type="character" w:customStyle="1" w:styleId="WW8Num33z0">
    <w:name w:val="WW8Num33z0"/>
    <w:rsid w:val="00816810"/>
    <w:rPr>
      <w:rFonts w:ascii="Courier New" w:hAnsi="Courier New" w:cs="Courier New"/>
      <w:sz w:val="22"/>
      <w:szCs w:val="22"/>
    </w:rPr>
  </w:style>
  <w:style w:type="character" w:customStyle="1" w:styleId="WW8Num33z1">
    <w:name w:val="WW8Num33z1"/>
    <w:rsid w:val="00816810"/>
    <w:rPr>
      <w:rFonts w:ascii="Courier New" w:hAnsi="Courier New" w:cs="Courier New"/>
    </w:rPr>
  </w:style>
  <w:style w:type="character" w:customStyle="1" w:styleId="WW8Num33z2">
    <w:name w:val="WW8Num33z2"/>
    <w:rsid w:val="00816810"/>
    <w:rPr>
      <w:rFonts w:ascii="Wingdings" w:hAnsi="Wingdings"/>
    </w:rPr>
  </w:style>
  <w:style w:type="character" w:customStyle="1" w:styleId="WW8Num33z3">
    <w:name w:val="WW8Num33z3"/>
    <w:rsid w:val="00816810"/>
    <w:rPr>
      <w:rFonts w:ascii="Symbol" w:hAnsi="Symbol"/>
    </w:rPr>
  </w:style>
  <w:style w:type="character" w:customStyle="1" w:styleId="WW8Num34z0">
    <w:name w:val="WW8Num34z0"/>
    <w:rsid w:val="00816810"/>
    <w:rPr>
      <w:rFonts w:ascii="Courier New" w:hAnsi="Courier New" w:cs="Courier New"/>
      <w:sz w:val="22"/>
      <w:szCs w:val="22"/>
    </w:rPr>
  </w:style>
  <w:style w:type="character" w:customStyle="1" w:styleId="WW8Num34z1">
    <w:name w:val="WW8Num34z1"/>
    <w:rsid w:val="00816810"/>
    <w:rPr>
      <w:rFonts w:ascii="Courier New" w:hAnsi="Courier New" w:cs="Courier New"/>
    </w:rPr>
  </w:style>
  <w:style w:type="character" w:customStyle="1" w:styleId="WW8Num34z2">
    <w:name w:val="WW8Num34z2"/>
    <w:rsid w:val="00816810"/>
    <w:rPr>
      <w:rFonts w:ascii="Wingdings" w:hAnsi="Wingdings"/>
    </w:rPr>
  </w:style>
  <w:style w:type="character" w:customStyle="1" w:styleId="WW8Num34z3">
    <w:name w:val="WW8Num34z3"/>
    <w:rsid w:val="00816810"/>
    <w:rPr>
      <w:rFonts w:ascii="Symbol" w:hAnsi="Symbol"/>
    </w:rPr>
  </w:style>
  <w:style w:type="character" w:customStyle="1" w:styleId="WW8Num35z0">
    <w:name w:val="WW8Num35z0"/>
    <w:rsid w:val="00816810"/>
    <w:rPr>
      <w:rFonts w:ascii="Courier New" w:hAnsi="Courier New" w:cs="Courier New"/>
      <w:sz w:val="22"/>
      <w:szCs w:val="22"/>
    </w:rPr>
  </w:style>
  <w:style w:type="character" w:customStyle="1" w:styleId="WW8Num35z1">
    <w:name w:val="WW8Num35z1"/>
    <w:rsid w:val="00816810"/>
    <w:rPr>
      <w:rFonts w:ascii="Courier New" w:hAnsi="Courier New" w:cs="Courier New"/>
    </w:rPr>
  </w:style>
  <w:style w:type="character" w:customStyle="1" w:styleId="WW8Num35z2">
    <w:name w:val="WW8Num35z2"/>
    <w:rsid w:val="00816810"/>
    <w:rPr>
      <w:rFonts w:ascii="Wingdings" w:hAnsi="Wingdings"/>
    </w:rPr>
  </w:style>
  <w:style w:type="character" w:customStyle="1" w:styleId="WW8Num35z3">
    <w:name w:val="WW8Num35z3"/>
    <w:rsid w:val="00816810"/>
    <w:rPr>
      <w:rFonts w:ascii="Symbol" w:hAnsi="Symbol"/>
    </w:rPr>
  </w:style>
  <w:style w:type="character" w:customStyle="1" w:styleId="WW8Num36z0">
    <w:name w:val="WW8Num36z0"/>
    <w:rsid w:val="00816810"/>
    <w:rPr>
      <w:rFonts w:ascii="Courier New" w:hAnsi="Courier New" w:cs="Courier New"/>
      <w:sz w:val="22"/>
      <w:szCs w:val="22"/>
    </w:rPr>
  </w:style>
  <w:style w:type="character" w:customStyle="1" w:styleId="WW8Num36z1">
    <w:name w:val="WW8Num36z1"/>
    <w:rsid w:val="00816810"/>
    <w:rPr>
      <w:rFonts w:ascii="Courier New" w:hAnsi="Courier New" w:cs="Courier New"/>
    </w:rPr>
  </w:style>
  <w:style w:type="character" w:customStyle="1" w:styleId="WW8Num36z2">
    <w:name w:val="WW8Num36z2"/>
    <w:rsid w:val="00816810"/>
    <w:rPr>
      <w:rFonts w:ascii="Wingdings" w:hAnsi="Wingdings"/>
    </w:rPr>
  </w:style>
  <w:style w:type="character" w:customStyle="1" w:styleId="WW8Num36z3">
    <w:name w:val="WW8Num36z3"/>
    <w:rsid w:val="00816810"/>
    <w:rPr>
      <w:rFonts w:ascii="Symbol" w:hAnsi="Symbol"/>
    </w:rPr>
  </w:style>
  <w:style w:type="character" w:customStyle="1" w:styleId="WW8Num37z0">
    <w:name w:val="WW8Num37z0"/>
    <w:rsid w:val="00816810"/>
    <w:rPr>
      <w:rFonts w:ascii="Courier New" w:hAnsi="Courier New" w:cs="Courier New"/>
      <w:sz w:val="22"/>
      <w:szCs w:val="22"/>
    </w:rPr>
  </w:style>
  <w:style w:type="character" w:customStyle="1" w:styleId="WW8Num37z1">
    <w:name w:val="WW8Num37z1"/>
    <w:rsid w:val="00816810"/>
    <w:rPr>
      <w:rFonts w:ascii="Courier New" w:hAnsi="Courier New" w:cs="Courier New"/>
    </w:rPr>
  </w:style>
  <w:style w:type="character" w:customStyle="1" w:styleId="WW8Num37z2">
    <w:name w:val="WW8Num37z2"/>
    <w:rsid w:val="00816810"/>
    <w:rPr>
      <w:rFonts w:ascii="Wingdings" w:hAnsi="Wingdings"/>
    </w:rPr>
  </w:style>
  <w:style w:type="character" w:customStyle="1" w:styleId="WW8Num37z3">
    <w:name w:val="WW8Num37z3"/>
    <w:rsid w:val="00816810"/>
    <w:rPr>
      <w:rFonts w:ascii="Symbol" w:hAnsi="Symbol"/>
    </w:rPr>
  </w:style>
  <w:style w:type="character" w:customStyle="1" w:styleId="WW8Num38z0">
    <w:name w:val="WW8Num38z0"/>
    <w:rsid w:val="00816810"/>
    <w:rPr>
      <w:rFonts w:ascii="Symbol" w:hAnsi="Symbol"/>
      <w:sz w:val="22"/>
      <w:szCs w:val="22"/>
    </w:rPr>
  </w:style>
  <w:style w:type="character" w:customStyle="1" w:styleId="WW8Num38z1">
    <w:name w:val="WW8Num38z1"/>
    <w:rsid w:val="00816810"/>
    <w:rPr>
      <w:rFonts w:ascii="Courier New" w:hAnsi="Courier New" w:cs="Courier New"/>
    </w:rPr>
  </w:style>
  <w:style w:type="character" w:customStyle="1" w:styleId="WW8Num38z2">
    <w:name w:val="WW8Num38z2"/>
    <w:rsid w:val="00816810"/>
    <w:rPr>
      <w:rFonts w:ascii="Wingdings" w:hAnsi="Wingdings"/>
    </w:rPr>
  </w:style>
  <w:style w:type="character" w:customStyle="1" w:styleId="WW8Num38z3">
    <w:name w:val="WW8Num38z3"/>
    <w:rsid w:val="00816810"/>
    <w:rPr>
      <w:rFonts w:ascii="Symbol" w:hAnsi="Symbol"/>
    </w:rPr>
  </w:style>
  <w:style w:type="character" w:customStyle="1" w:styleId="WW8Num39z0">
    <w:name w:val="WW8Num39z0"/>
    <w:rsid w:val="00816810"/>
    <w:rPr>
      <w:rFonts w:ascii="Symbol" w:hAnsi="Symbol"/>
      <w:sz w:val="22"/>
      <w:szCs w:val="22"/>
    </w:rPr>
  </w:style>
  <w:style w:type="character" w:customStyle="1" w:styleId="WW8Num39z1">
    <w:name w:val="WW8Num39z1"/>
    <w:rsid w:val="00816810"/>
    <w:rPr>
      <w:rFonts w:ascii="Courier New" w:hAnsi="Courier New" w:cs="Courier New"/>
    </w:rPr>
  </w:style>
  <w:style w:type="character" w:customStyle="1" w:styleId="WW8Num39z2">
    <w:name w:val="WW8Num39z2"/>
    <w:rsid w:val="00816810"/>
    <w:rPr>
      <w:rFonts w:ascii="Wingdings" w:hAnsi="Wingdings"/>
    </w:rPr>
  </w:style>
  <w:style w:type="character" w:customStyle="1" w:styleId="WW8Num39z3">
    <w:name w:val="WW8Num39z3"/>
    <w:rsid w:val="00816810"/>
    <w:rPr>
      <w:rFonts w:ascii="Symbol" w:hAnsi="Symbol"/>
    </w:rPr>
  </w:style>
  <w:style w:type="character" w:customStyle="1" w:styleId="WW8Num40z0">
    <w:name w:val="WW8Num40z0"/>
    <w:rsid w:val="00816810"/>
    <w:rPr>
      <w:rFonts w:ascii="Symbol" w:hAnsi="Symbol"/>
      <w:sz w:val="22"/>
      <w:szCs w:val="22"/>
    </w:rPr>
  </w:style>
  <w:style w:type="character" w:customStyle="1" w:styleId="WW8Num43z0">
    <w:name w:val="WW8Num43z0"/>
    <w:rsid w:val="00816810"/>
    <w:rPr>
      <w:rFonts w:ascii="Courier New" w:hAnsi="Courier New" w:cs="Courier New"/>
      <w:sz w:val="22"/>
      <w:szCs w:val="22"/>
    </w:rPr>
  </w:style>
  <w:style w:type="character" w:customStyle="1" w:styleId="WW8Num43z1">
    <w:name w:val="WW8Num43z1"/>
    <w:rsid w:val="00816810"/>
    <w:rPr>
      <w:rFonts w:ascii="Courier New" w:hAnsi="Courier New" w:cs="Courier New"/>
    </w:rPr>
  </w:style>
  <w:style w:type="character" w:customStyle="1" w:styleId="WW8Num43z2">
    <w:name w:val="WW8Num43z2"/>
    <w:rsid w:val="00816810"/>
    <w:rPr>
      <w:rFonts w:ascii="Wingdings" w:hAnsi="Wingdings"/>
    </w:rPr>
  </w:style>
  <w:style w:type="character" w:customStyle="1" w:styleId="WW8Num43z3">
    <w:name w:val="WW8Num43z3"/>
    <w:rsid w:val="00816810"/>
    <w:rPr>
      <w:rFonts w:ascii="Symbol" w:hAnsi="Symbol"/>
    </w:rPr>
  </w:style>
  <w:style w:type="character" w:customStyle="1" w:styleId="WW8Num44z0">
    <w:name w:val="WW8Num44z0"/>
    <w:rsid w:val="00816810"/>
    <w:rPr>
      <w:rFonts w:ascii="Symbol" w:hAnsi="Symbol"/>
      <w:sz w:val="22"/>
      <w:szCs w:val="22"/>
    </w:rPr>
  </w:style>
  <w:style w:type="character" w:customStyle="1" w:styleId="WW8Num44z1">
    <w:name w:val="WW8Num44z1"/>
    <w:rsid w:val="00816810"/>
    <w:rPr>
      <w:rFonts w:ascii="Courier New" w:hAnsi="Courier New" w:cs="Courier New"/>
      <w:sz w:val="22"/>
      <w:szCs w:val="22"/>
    </w:rPr>
  </w:style>
  <w:style w:type="character" w:customStyle="1" w:styleId="WW8Num44z2">
    <w:name w:val="WW8Num44z2"/>
    <w:rsid w:val="00816810"/>
    <w:rPr>
      <w:rFonts w:ascii="Wingdings" w:hAnsi="Wingdings"/>
    </w:rPr>
  </w:style>
  <w:style w:type="character" w:customStyle="1" w:styleId="WW8Num44z3">
    <w:name w:val="WW8Num44z3"/>
    <w:rsid w:val="00816810"/>
    <w:rPr>
      <w:rFonts w:ascii="Symbol" w:hAnsi="Symbol"/>
    </w:rPr>
  </w:style>
  <w:style w:type="character" w:customStyle="1" w:styleId="WW8Num44z4">
    <w:name w:val="WW8Num44z4"/>
    <w:rsid w:val="00816810"/>
    <w:rPr>
      <w:rFonts w:ascii="Courier New" w:hAnsi="Courier New" w:cs="Courier New"/>
    </w:rPr>
  </w:style>
  <w:style w:type="character" w:customStyle="1" w:styleId="WW8Num45z0">
    <w:name w:val="WW8Num45z0"/>
    <w:rsid w:val="00816810"/>
    <w:rPr>
      <w:rFonts w:ascii="Symbol" w:hAnsi="Symbol"/>
      <w:sz w:val="22"/>
      <w:szCs w:val="22"/>
    </w:rPr>
  </w:style>
  <w:style w:type="character" w:customStyle="1" w:styleId="WW8Num45z1">
    <w:name w:val="WW8Num45z1"/>
    <w:rsid w:val="00816810"/>
    <w:rPr>
      <w:rFonts w:ascii="Courier New" w:hAnsi="Courier New" w:cs="Courier New"/>
    </w:rPr>
  </w:style>
  <w:style w:type="character" w:customStyle="1" w:styleId="WW8Num45z2">
    <w:name w:val="WW8Num45z2"/>
    <w:rsid w:val="00816810"/>
    <w:rPr>
      <w:rFonts w:ascii="Wingdings" w:hAnsi="Wingdings"/>
    </w:rPr>
  </w:style>
  <w:style w:type="character" w:customStyle="1" w:styleId="WW8Num45z3">
    <w:name w:val="WW8Num45z3"/>
    <w:rsid w:val="00816810"/>
    <w:rPr>
      <w:rFonts w:ascii="Symbol" w:hAnsi="Symbol"/>
    </w:rPr>
  </w:style>
  <w:style w:type="character" w:customStyle="1" w:styleId="WW8Num46z0">
    <w:name w:val="WW8Num46z0"/>
    <w:rsid w:val="00816810"/>
    <w:rPr>
      <w:rFonts w:ascii="Symbol" w:hAnsi="Symbol"/>
      <w:sz w:val="22"/>
      <w:szCs w:val="22"/>
    </w:rPr>
  </w:style>
  <w:style w:type="character" w:customStyle="1" w:styleId="WW8Num46z1">
    <w:name w:val="WW8Num46z1"/>
    <w:rsid w:val="00816810"/>
    <w:rPr>
      <w:rFonts w:ascii="Courier New" w:hAnsi="Courier New" w:cs="Courier New"/>
    </w:rPr>
  </w:style>
  <w:style w:type="character" w:customStyle="1" w:styleId="WW8Num46z2">
    <w:name w:val="WW8Num46z2"/>
    <w:rsid w:val="00816810"/>
    <w:rPr>
      <w:rFonts w:ascii="Wingdings" w:hAnsi="Wingdings"/>
    </w:rPr>
  </w:style>
  <w:style w:type="character" w:customStyle="1" w:styleId="WW8Num46z3">
    <w:name w:val="WW8Num46z3"/>
    <w:rsid w:val="00816810"/>
    <w:rPr>
      <w:rFonts w:ascii="Symbol" w:hAnsi="Symbol"/>
    </w:rPr>
  </w:style>
  <w:style w:type="character" w:customStyle="1" w:styleId="WW8Num47z0">
    <w:name w:val="WW8Num47z0"/>
    <w:rsid w:val="00816810"/>
    <w:rPr>
      <w:rFonts w:ascii="Symbol" w:hAnsi="Symbol"/>
      <w:sz w:val="22"/>
      <w:szCs w:val="22"/>
    </w:rPr>
  </w:style>
  <w:style w:type="character" w:customStyle="1" w:styleId="WW8Num47z1">
    <w:name w:val="WW8Num47z1"/>
    <w:rsid w:val="00816810"/>
    <w:rPr>
      <w:rFonts w:ascii="Courier New" w:hAnsi="Courier New" w:cs="Courier New"/>
    </w:rPr>
  </w:style>
  <w:style w:type="character" w:customStyle="1" w:styleId="WW8Num47z2">
    <w:name w:val="WW8Num47z2"/>
    <w:rsid w:val="00816810"/>
    <w:rPr>
      <w:rFonts w:ascii="Wingdings" w:hAnsi="Wingdings"/>
    </w:rPr>
  </w:style>
  <w:style w:type="character" w:customStyle="1" w:styleId="WW8Num47z3">
    <w:name w:val="WW8Num47z3"/>
    <w:rsid w:val="00816810"/>
    <w:rPr>
      <w:rFonts w:ascii="Symbol" w:hAnsi="Symbol"/>
    </w:rPr>
  </w:style>
  <w:style w:type="character" w:customStyle="1" w:styleId="WW8Num48z0">
    <w:name w:val="WW8Num48z0"/>
    <w:rsid w:val="00816810"/>
    <w:rPr>
      <w:rFonts w:ascii="Symbol" w:hAnsi="Symbol"/>
      <w:sz w:val="22"/>
      <w:szCs w:val="22"/>
    </w:rPr>
  </w:style>
  <w:style w:type="character" w:customStyle="1" w:styleId="WW8Num48z1">
    <w:name w:val="WW8Num48z1"/>
    <w:rsid w:val="00816810"/>
    <w:rPr>
      <w:rFonts w:ascii="Courier New" w:hAnsi="Courier New" w:cs="Courier New"/>
    </w:rPr>
  </w:style>
  <w:style w:type="character" w:customStyle="1" w:styleId="WW8Num48z2">
    <w:name w:val="WW8Num48z2"/>
    <w:rsid w:val="00816810"/>
    <w:rPr>
      <w:rFonts w:ascii="Wingdings" w:hAnsi="Wingdings"/>
    </w:rPr>
  </w:style>
  <w:style w:type="character" w:customStyle="1" w:styleId="WW8Num48z3">
    <w:name w:val="WW8Num48z3"/>
    <w:rsid w:val="00816810"/>
    <w:rPr>
      <w:rFonts w:ascii="Symbol" w:hAnsi="Symbol"/>
    </w:rPr>
  </w:style>
  <w:style w:type="character" w:customStyle="1" w:styleId="WW8Num49z0">
    <w:name w:val="WW8Num49z0"/>
    <w:rsid w:val="00816810"/>
    <w:rPr>
      <w:rFonts w:ascii="Courier New" w:hAnsi="Courier New" w:cs="Courier New"/>
      <w:sz w:val="22"/>
      <w:szCs w:val="22"/>
    </w:rPr>
  </w:style>
  <w:style w:type="character" w:customStyle="1" w:styleId="WW8Num49z1">
    <w:name w:val="WW8Num49z1"/>
    <w:rsid w:val="00816810"/>
    <w:rPr>
      <w:rFonts w:ascii="Courier New" w:hAnsi="Courier New" w:cs="Courier New"/>
    </w:rPr>
  </w:style>
  <w:style w:type="character" w:customStyle="1" w:styleId="WW8Num49z2">
    <w:name w:val="WW8Num49z2"/>
    <w:rsid w:val="00816810"/>
    <w:rPr>
      <w:rFonts w:ascii="Wingdings" w:hAnsi="Wingdings"/>
    </w:rPr>
  </w:style>
  <w:style w:type="character" w:customStyle="1" w:styleId="WW8Num49z3">
    <w:name w:val="WW8Num49z3"/>
    <w:rsid w:val="00816810"/>
    <w:rPr>
      <w:rFonts w:ascii="Symbol" w:hAnsi="Symbol"/>
    </w:rPr>
  </w:style>
  <w:style w:type="character" w:customStyle="1" w:styleId="WW8Num50z0">
    <w:name w:val="WW8Num50z0"/>
    <w:rsid w:val="00816810"/>
    <w:rPr>
      <w:rFonts w:ascii="Courier New" w:hAnsi="Courier New" w:cs="Courier New"/>
      <w:sz w:val="22"/>
      <w:szCs w:val="22"/>
    </w:rPr>
  </w:style>
  <w:style w:type="character" w:customStyle="1" w:styleId="WW8Num50z1">
    <w:name w:val="WW8Num50z1"/>
    <w:rsid w:val="00816810"/>
    <w:rPr>
      <w:rFonts w:ascii="Courier New" w:hAnsi="Courier New" w:cs="Courier New"/>
    </w:rPr>
  </w:style>
  <w:style w:type="character" w:customStyle="1" w:styleId="WW8Num50z2">
    <w:name w:val="WW8Num50z2"/>
    <w:rsid w:val="00816810"/>
    <w:rPr>
      <w:rFonts w:ascii="Wingdings" w:hAnsi="Wingdings"/>
    </w:rPr>
  </w:style>
  <w:style w:type="character" w:customStyle="1" w:styleId="WW8Num50z3">
    <w:name w:val="WW8Num50z3"/>
    <w:rsid w:val="00816810"/>
    <w:rPr>
      <w:rFonts w:ascii="Symbol" w:hAnsi="Symbol"/>
    </w:rPr>
  </w:style>
  <w:style w:type="character" w:customStyle="1" w:styleId="WW8Num51z0">
    <w:name w:val="WW8Num51z0"/>
    <w:rsid w:val="00816810"/>
    <w:rPr>
      <w:rFonts w:ascii="Symbol" w:hAnsi="Symbol"/>
      <w:sz w:val="22"/>
      <w:szCs w:val="22"/>
    </w:rPr>
  </w:style>
  <w:style w:type="character" w:customStyle="1" w:styleId="WW8Num51z1">
    <w:name w:val="WW8Num51z1"/>
    <w:rsid w:val="00816810"/>
    <w:rPr>
      <w:rFonts w:ascii="Courier New" w:hAnsi="Courier New" w:cs="Courier New"/>
    </w:rPr>
  </w:style>
  <w:style w:type="character" w:customStyle="1" w:styleId="WW8Num51z2">
    <w:name w:val="WW8Num51z2"/>
    <w:rsid w:val="00816810"/>
    <w:rPr>
      <w:rFonts w:ascii="Wingdings" w:hAnsi="Wingdings"/>
    </w:rPr>
  </w:style>
  <w:style w:type="character" w:customStyle="1" w:styleId="WW8Num51z3">
    <w:name w:val="WW8Num51z3"/>
    <w:rsid w:val="00816810"/>
    <w:rPr>
      <w:rFonts w:ascii="Symbol" w:hAnsi="Symbol"/>
    </w:rPr>
  </w:style>
  <w:style w:type="character" w:customStyle="1" w:styleId="WW8Num52z0">
    <w:name w:val="WW8Num52z0"/>
    <w:rsid w:val="00816810"/>
    <w:rPr>
      <w:rFonts w:ascii="Symbol" w:hAnsi="Symbol"/>
      <w:sz w:val="22"/>
      <w:szCs w:val="22"/>
    </w:rPr>
  </w:style>
  <w:style w:type="character" w:customStyle="1" w:styleId="WW8Num52z1">
    <w:name w:val="WW8Num52z1"/>
    <w:rsid w:val="00816810"/>
    <w:rPr>
      <w:rFonts w:ascii="Courier New" w:hAnsi="Courier New" w:cs="Courier New"/>
    </w:rPr>
  </w:style>
  <w:style w:type="character" w:customStyle="1" w:styleId="WW8Num52z2">
    <w:name w:val="WW8Num52z2"/>
    <w:rsid w:val="00816810"/>
    <w:rPr>
      <w:rFonts w:ascii="Wingdings" w:hAnsi="Wingdings"/>
    </w:rPr>
  </w:style>
  <w:style w:type="character" w:customStyle="1" w:styleId="WW8Num52z3">
    <w:name w:val="WW8Num52z3"/>
    <w:rsid w:val="00816810"/>
    <w:rPr>
      <w:rFonts w:ascii="Symbol" w:hAnsi="Symbol"/>
    </w:rPr>
  </w:style>
  <w:style w:type="character" w:customStyle="1" w:styleId="WW8Num53z0">
    <w:name w:val="WW8Num53z0"/>
    <w:rsid w:val="00816810"/>
    <w:rPr>
      <w:rFonts w:ascii="Symbol" w:hAnsi="Symbol"/>
      <w:sz w:val="22"/>
      <w:szCs w:val="22"/>
    </w:rPr>
  </w:style>
  <w:style w:type="character" w:customStyle="1" w:styleId="WW8Num53z1">
    <w:name w:val="WW8Num53z1"/>
    <w:rsid w:val="00816810"/>
    <w:rPr>
      <w:rFonts w:ascii="Courier New" w:hAnsi="Courier New" w:cs="Courier New"/>
    </w:rPr>
  </w:style>
  <w:style w:type="character" w:customStyle="1" w:styleId="WW8Num53z2">
    <w:name w:val="WW8Num53z2"/>
    <w:rsid w:val="00816810"/>
    <w:rPr>
      <w:rFonts w:ascii="Wingdings" w:hAnsi="Wingdings"/>
    </w:rPr>
  </w:style>
  <w:style w:type="character" w:customStyle="1" w:styleId="WW8Num53z3">
    <w:name w:val="WW8Num53z3"/>
    <w:rsid w:val="00816810"/>
    <w:rPr>
      <w:rFonts w:ascii="Symbol" w:hAnsi="Symbol"/>
    </w:rPr>
  </w:style>
  <w:style w:type="character" w:customStyle="1" w:styleId="WW8Num55z0">
    <w:name w:val="WW8Num55z0"/>
    <w:rsid w:val="00816810"/>
    <w:rPr>
      <w:rFonts w:ascii="Courier New" w:hAnsi="Courier New" w:cs="Courier New"/>
      <w:sz w:val="22"/>
      <w:szCs w:val="22"/>
    </w:rPr>
  </w:style>
  <w:style w:type="character" w:customStyle="1" w:styleId="WW8Num55z1">
    <w:name w:val="WW8Num55z1"/>
    <w:rsid w:val="00816810"/>
    <w:rPr>
      <w:rFonts w:ascii="Courier New" w:hAnsi="Courier New" w:cs="Courier New"/>
    </w:rPr>
  </w:style>
  <w:style w:type="character" w:customStyle="1" w:styleId="WW8Num55z2">
    <w:name w:val="WW8Num55z2"/>
    <w:rsid w:val="00816810"/>
    <w:rPr>
      <w:rFonts w:ascii="Wingdings" w:hAnsi="Wingdings"/>
    </w:rPr>
  </w:style>
  <w:style w:type="character" w:customStyle="1" w:styleId="WW8Num55z3">
    <w:name w:val="WW8Num55z3"/>
    <w:rsid w:val="00816810"/>
    <w:rPr>
      <w:rFonts w:ascii="Symbol" w:hAnsi="Symbol"/>
    </w:rPr>
  </w:style>
  <w:style w:type="character" w:customStyle="1" w:styleId="WW8Num56z0">
    <w:name w:val="WW8Num56z0"/>
    <w:rsid w:val="00816810"/>
    <w:rPr>
      <w:rFonts w:ascii="Courier New" w:hAnsi="Courier New" w:cs="Courier New"/>
      <w:sz w:val="22"/>
      <w:szCs w:val="22"/>
    </w:rPr>
  </w:style>
  <w:style w:type="character" w:customStyle="1" w:styleId="WW8Num56z1">
    <w:name w:val="WW8Num56z1"/>
    <w:rsid w:val="00816810"/>
    <w:rPr>
      <w:rFonts w:ascii="Courier New" w:hAnsi="Courier New" w:cs="Courier New"/>
    </w:rPr>
  </w:style>
  <w:style w:type="character" w:customStyle="1" w:styleId="WW8Num56z2">
    <w:name w:val="WW8Num56z2"/>
    <w:rsid w:val="00816810"/>
    <w:rPr>
      <w:rFonts w:ascii="Wingdings" w:hAnsi="Wingdings"/>
    </w:rPr>
  </w:style>
  <w:style w:type="character" w:customStyle="1" w:styleId="WW8Num56z3">
    <w:name w:val="WW8Num56z3"/>
    <w:rsid w:val="00816810"/>
    <w:rPr>
      <w:rFonts w:ascii="Symbol" w:hAnsi="Symbol"/>
    </w:rPr>
  </w:style>
  <w:style w:type="character" w:customStyle="1" w:styleId="WW8Num57z0">
    <w:name w:val="WW8Num57z0"/>
    <w:rsid w:val="00816810"/>
    <w:rPr>
      <w:rFonts w:ascii="Courier New" w:hAnsi="Courier New" w:cs="Courier New"/>
      <w:sz w:val="22"/>
      <w:szCs w:val="22"/>
    </w:rPr>
  </w:style>
  <w:style w:type="character" w:customStyle="1" w:styleId="WW8Num57z1">
    <w:name w:val="WW8Num57z1"/>
    <w:rsid w:val="00816810"/>
    <w:rPr>
      <w:rFonts w:ascii="Courier New" w:hAnsi="Courier New" w:cs="Courier New"/>
    </w:rPr>
  </w:style>
  <w:style w:type="character" w:customStyle="1" w:styleId="WW8Num57z2">
    <w:name w:val="WW8Num57z2"/>
    <w:rsid w:val="00816810"/>
    <w:rPr>
      <w:rFonts w:ascii="Wingdings" w:hAnsi="Wingdings"/>
    </w:rPr>
  </w:style>
  <w:style w:type="character" w:customStyle="1" w:styleId="WW8Num57z3">
    <w:name w:val="WW8Num57z3"/>
    <w:rsid w:val="00816810"/>
    <w:rPr>
      <w:rFonts w:ascii="Symbol" w:hAnsi="Symbol"/>
    </w:rPr>
  </w:style>
  <w:style w:type="character" w:customStyle="1" w:styleId="WW8Num58z0">
    <w:name w:val="WW8Num58z0"/>
    <w:rsid w:val="00816810"/>
    <w:rPr>
      <w:rFonts w:ascii="Symbol" w:hAnsi="Symbol"/>
      <w:sz w:val="22"/>
      <w:szCs w:val="22"/>
    </w:rPr>
  </w:style>
  <w:style w:type="character" w:customStyle="1" w:styleId="WW8Num58z1">
    <w:name w:val="WW8Num58z1"/>
    <w:rsid w:val="00816810"/>
    <w:rPr>
      <w:rFonts w:ascii="Courier New" w:hAnsi="Courier New" w:cs="Courier New"/>
    </w:rPr>
  </w:style>
  <w:style w:type="character" w:customStyle="1" w:styleId="WW8Num58z2">
    <w:name w:val="WW8Num58z2"/>
    <w:rsid w:val="00816810"/>
    <w:rPr>
      <w:rFonts w:ascii="Wingdings" w:hAnsi="Wingdings"/>
    </w:rPr>
  </w:style>
  <w:style w:type="character" w:customStyle="1" w:styleId="WW8Num58z3">
    <w:name w:val="WW8Num58z3"/>
    <w:rsid w:val="00816810"/>
    <w:rPr>
      <w:rFonts w:ascii="Symbol" w:hAnsi="Symbol"/>
    </w:rPr>
  </w:style>
  <w:style w:type="character" w:customStyle="1" w:styleId="WW8Num59z0">
    <w:name w:val="WW8Num59z0"/>
    <w:rsid w:val="00816810"/>
    <w:rPr>
      <w:rFonts w:ascii="Symbol" w:hAnsi="Symbol"/>
      <w:sz w:val="22"/>
      <w:szCs w:val="22"/>
    </w:rPr>
  </w:style>
  <w:style w:type="character" w:customStyle="1" w:styleId="WW8Num59z1">
    <w:name w:val="WW8Num59z1"/>
    <w:rsid w:val="00816810"/>
    <w:rPr>
      <w:rFonts w:ascii="Courier New" w:hAnsi="Courier New" w:cs="Courier New"/>
    </w:rPr>
  </w:style>
  <w:style w:type="character" w:customStyle="1" w:styleId="WW8Num59z2">
    <w:name w:val="WW8Num59z2"/>
    <w:rsid w:val="00816810"/>
    <w:rPr>
      <w:rFonts w:ascii="Wingdings" w:hAnsi="Wingdings"/>
    </w:rPr>
  </w:style>
  <w:style w:type="character" w:customStyle="1" w:styleId="WW8Num59z3">
    <w:name w:val="WW8Num59z3"/>
    <w:rsid w:val="00816810"/>
    <w:rPr>
      <w:rFonts w:ascii="Symbol" w:hAnsi="Symbol"/>
    </w:rPr>
  </w:style>
  <w:style w:type="character" w:customStyle="1" w:styleId="Normal">
    <w:name w:val="Normal Знак"/>
    <w:rsid w:val="00816810"/>
    <w:rPr>
      <w:sz w:val="22"/>
      <w:lang w:val="ru-RU" w:eastAsia="ar-SA" w:bidi="ar-SA"/>
    </w:rPr>
  </w:style>
  <w:style w:type="character" w:customStyle="1" w:styleId="1f7">
    <w:name w:val="Знак примечания1"/>
    <w:rsid w:val="00816810"/>
    <w:rPr>
      <w:sz w:val="16"/>
      <w:szCs w:val="16"/>
    </w:rPr>
  </w:style>
  <w:style w:type="paragraph" w:customStyle="1" w:styleId="1f8">
    <w:name w:val="Название объекта1"/>
    <w:next w:val="a"/>
    <w:rsid w:val="00816810"/>
    <w:pPr>
      <w:suppressAutoHyphens/>
      <w:spacing w:before="240" w:after="60"/>
    </w:pPr>
    <w:rPr>
      <w:sz w:val="26"/>
      <w:szCs w:val="24"/>
      <w:lang w:eastAsia="ar-SA"/>
    </w:rPr>
  </w:style>
  <w:style w:type="paragraph" w:customStyle="1" w:styleId="1f9">
    <w:name w:val="Обычный1"/>
    <w:rsid w:val="00816810"/>
    <w:pPr>
      <w:suppressAutoHyphens/>
      <w:snapToGrid w:val="0"/>
    </w:pPr>
    <w:rPr>
      <w:sz w:val="22"/>
      <w:szCs w:val="24"/>
      <w:lang w:eastAsia="ar-SA"/>
    </w:rPr>
  </w:style>
  <w:style w:type="paragraph" w:customStyle="1" w:styleId="Normal10-022">
    <w:name w:val="Стиль Normal + 10 пт полужирный По центру Слева:  -02 см Справ...2"/>
    <w:basedOn w:val="1f9"/>
    <w:rsid w:val="00816810"/>
    <w:pPr>
      <w:ind w:left="-113" w:right="-113"/>
      <w:jc w:val="center"/>
    </w:pPr>
    <w:rPr>
      <w:b/>
      <w:bCs/>
      <w:sz w:val="20"/>
    </w:rPr>
  </w:style>
  <w:style w:type="paragraph" w:customStyle="1" w:styleId="Heading">
    <w:name w:val="Heading"/>
    <w:rsid w:val="00816810"/>
    <w:pPr>
      <w:suppressAutoHyphens/>
      <w:autoSpaceDE w:val="0"/>
    </w:pPr>
    <w:rPr>
      <w:rFonts w:ascii="Arial" w:hAnsi="Arial" w:cs="Arial"/>
      <w:b/>
      <w:bCs/>
      <w:sz w:val="22"/>
      <w:szCs w:val="22"/>
      <w:lang w:eastAsia="ar-SA"/>
    </w:rPr>
  </w:style>
  <w:style w:type="paragraph" w:customStyle="1" w:styleId="1fa">
    <w:name w:val="Текст примечания1"/>
    <w:basedOn w:val="a"/>
    <w:rsid w:val="00816810"/>
    <w:rPr>
      <w:sz w:val="20"/>
      <w:szCs w:val="20"/>
      <w:lang w:eastAsia="ar-SA"/>
    </w:rPr>
  </w:style>
  <w:style w:type="paragraph" w:styleId="affffa">
    <w:name w:val="annotation text"/>
    <w:aliases w:val=" Знак2"/>
    <w:basedOn w:val="a"/>
    <w:link w:val="affffb"/>
    <w:rsid w:val="00816810"/>
    <w:pPr>
      <w:spacing w:after="200" w:line="276" w:lineRule="auto"/>
    </w:pPr>
    <w:rPr>
      <w:sz w:val="20"/>
      <w:szCs w:val="20"/>
    </w:rPr>
  </w:style>
  <w:style w:type="paragraph" w:styleId="affffc">
    <w:name w:val="annotation subject"/>
    <w:aliases w:val=" Знак1"/>
    <w:basedOn w:val="1fa"/>
    <w:next w:val="1fa"/>
    <w:link w:val="affffd"/>
    <w:rsid w:val="00816810"/>
    <w:rPr>
      <w:b/>
      <w:bCs/>
    </w:rPr>
  </w:style>
  <w:style w:type="table" w:customStyle="1" w:styleId="1fb">
    <w:name w:val="Сетка таблицы1"/>
    <w:basedOn w:val="a2"/>
    <w:next w:val="a4"/>
    <w:rsid w:val="0081681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e">
    <w:name w:val="Основной текст_"/>
    <w:basedOn w:val="a"/>
    <w:rsid w:val="00816810"/>
    <w:pPr>
      <w:shd w:val="clear" w:color="auto" w:fill="FFFFFF"/>
      <w:spacing w:after="180" w:line="245" w:lineRule="exact"/>
      <w:jc w:val="both"/>
    </w:pPr>
    <w:rPr>
      <w:rFonts w:ascii="Arial Unicode MS" w:eastAsia="Arial Unicode MS" w:hAnsi="Arial Unicode MS"/>
      <w:sz w:val="20"/>
      <w:szCs w:val="20"/>
    </w:rPr>
  </w:style>
  <w:style w:type="character" w:customStyle="1" w:styleId="8pt">
    <w:name w:val="Основной текст + 8 pt"/>
    <w:rsid w:val="00816810"/>
    <w:rPr>
      <w:rFonts w:ascii="Arial Unicode MS" w:eastAsia="Arial Unicode MS" w:hAnsi="Arial Unicode MS" w:cs="Arial Unicode MS"/>
      <w:b w:val="0"/>
      <w:bCs w:val="0"/>
      <w:i w:val="0"/>
      <w:iCs w:val="0"/>
      <w:smallCaps w:val="0"/>
      <w:strike w:val="0"/>
      <w:spacing w:val="0"/>
      <w:sz w:val="16"/>
      <w:szCs w:val="16"/>
      <w:shd w:val="clear" w:color="auto" w:fill="FFFFFF"/>
    </w:rPr>
  </w:style>
  <w:style w:type="character" w:customStyle="1" w:styleId="62">
    <w:name w:val="Основной текст (6)_ Знак Знак Знак"/>
    <w:link w:val="63"/>
    <w:rsid w:val="00816810"/>
    <w:rPr>
      <w:sz w:val="19"/>
      <w:szCs w:val="19"/>
      <w:lang w:bidi="ar-SA"/>
    </w:rPr>
  </w:style>
  <w:style w:type="character" w:customStyle="1" w:styleId="610pt">
    <w:name w:val="Основной текст (6) + 10 pt"/>
    <w:rsid w:val="00816810"/>
    <w:rPr>
      <w:sz w:val="20"/>
      <w:szCs w:val="20"/>
      <w:shd w:val="clear" w:color="auto" w:fill="FFFFFF"/>
    </w:rPr>
  </w:style>
  <w:style w:type="character" w:customStyle="1" w:styleId="64">
    <w:name w:val="Основной текст (6) + Малые прописные"/>
    <w:rsid w:val="00816810"/>
    <w:rPr>
      <w:smallCaps/>
      <w:sz w:val="19"/>
      <w:szCs w:val="19"/>
      <w:shd w:val="clear" w:color="auto" w:fill="FFFFFF"/>
    </w:rPr>
  </w:style>
  <w:style w:type="paragraph" w:customStyle="1" w:styleId="3a">
    <w:name w:val="Основной текст3"/>
    <w:basedOn w:val="a"/>
    <w:rsid w:val="00816810"/>
    <w:pPr>
      <w:shd w:val="clear" w:color="auto" w:fill="FFFFFF"/>
      <w:spacing w:after="180" w:line="245" w:lineRule="exact"/>
      <w:jc w:val="both"/>
    </w:pPr>
    <w:rPr>
      <w:rFonts w:ascii="Arial Unicode MS" w:eastAsia="Arial Unicode MS" w:hAnsi="Arial Unicode MS" w:cs="Arial Unicode MS"/>
      <w:color w:val="000000"/>
      <w:sz w:val="20"/>
      <w:szCs w:val="20"/>
    </w:rPr>
  </w:style>
  <w:style w:type="paragraph" w:customStyle="1" w:styleId="63">
    <w:name w:val="Основной текст (6)_ Знак Знак"/>
    <w:basedOn w:val="a"/>
    <w:link w:val="62"/>
    <w:rsid w:val="00816810"/>
    <w:pPr>
      <w:shd w:val="clear" w:color="auto" w:fill="FFFFFF"/>
      <w:spacing w:after="60" w:line="202" w:lineRule="exact"/>
      <w:jc w:val="both"/>
    </w:pPr>
    <w:rPr>
      <w:sz w:val="19"/>
      <w:szCs w:val="19"/>
    </w:rPr>
  </w:style>
  <w:style w:type="character" w:customStyle="1" w:styleId="95pt">
    <w:name w:val="Основной текст + 9;5 pt"/>
    <w:rsid w:val="00816810"/>
    <w:rPr>
      <w:rFonts w:ascii="Arial Unicode MS" w:eastAsia="Arial Unicode MS" w:hAnsi="Arial Unicode MS" w:cs="Arial Unicode MS"/>
      <w:b w:val="0"/>
      <w:bCs w:val="0"/>
      <w:i w:val="0"/>
      <w:iCs w:val="0"/>
      <w:smallCaps w:val="0"/>
      <w:strike w:val="0"/>
      <w:spacing w:val="0"/>
      <w:sz w:val="19"/>
      <w:szCs w:val="19"/>
      <w:shd w:val="clear" w:color="auto" w:fill="FFFFFF"/>
    </w:rPr>
  </w:style>
  <w:style w:type="character" w:customStyle="1" w:styleId="75pt">
    <w:name w:val="Основной текст + 7;5 pt"/>
    <w:rsid w:val="00816810"/>
    <w:rPr>
      <w:rFonts w:ascii="Arial Unicode MS" w:eastAsia="Arial Unicode MS" w:hAnsi="Arial Unicode MS" w:cs="Arial Unicode MS"/>
      <w:b w:val="0"/>
      <w:bCs w:val="0"/>
      <w:i w:val="0"/>
      <w:iCs w:val="0"/>
      <w:smallCaps w:val="0"/>
      <w:strike w:val="0"/>
      <w:spacing w:val="0"/>
      <w:sz w:val="15"/>
      <w:szCs w:val="15"/>
      <w:shd w:val="clear" w:color="auto" w:fill="FFFFFF"/>
    </w:rPr>
  </w:style>
  <w:style w:type="character" w:customStyle="1" w:styleId="2d">
    <w:name w:val="Основной текст (2)_ Знак Знак Знак"/>
    <w:link w:val="2e"/>
    <w:rsid w:val="00816810"/>
    <w:rPr>
      <w:rFonts w:ascii="Arial Unicode MS" w:eastAsia="Arial Unicode MS" w:hAnsi="Arial Unicode MS"/>
      <w:lang w:bidi="ar-SA"/>
    </w:rPr>
  </w:style>
  <w:style w:type="character" w:customStyle="1" w:styleId="85pt">
    <w:name w:val="Основной текст + 8;5 pt"/>
    <w:rsid w:val="00816810"/>
    <w:rPr>
      <w:rFonts w:ascii="Arial Unicode MS" w:eastAsia="Arial Unicode MS" w:hAnsi="Arial Unicode MS" w:cs="Arial Unicode MS"/>
      <w:b w:val="0"/>
      <w:bCs w:val="0"/>
      <w:i w:val="0"/>
      <w:iCs w:val="0"/>
      <w:smallCaps w:val="0"/>
      <w:strike w:val="0"/>
      <w:spacing w:val="0"/>
      <w:sz w:val="17"/>
      <w:szCs w:val="17"/>
      <w:shd w:val="clear" w:color="auto" w:fill="FFFFFF"/>
    </w:rPr>
  </w:style>
  <w:style w:type="paragraph" w:customStyle="1" w:styleId="2e">
    <w:name w:val="Основной текст (2)_ Знак Знак"/>
    <w:basedOn w:val="a"/>
    <w:link w:val="2d"/>
    <w:rsid w:val="00816810"/>
    <w:pPr>
      <w:shd w:val="clear" w:color="auto" w:fill="FFFFFF"/>
      <w:spacing w:before="180" w:line="230" w:lineRule="exact"/>
      <w:ind w:firstLine="560"/>
      <w:jc w:val="both"/>
    </w:pPr>
    <w:rPr>
      <w:rFonts w:ascii="Arial Unicode MS" w:eastAsia="Arial Unicode MS" w:hAnsi="Arial Unicode MS"/>
      <w:sz w:val="20"/>
      <w:szCs w:val="20"/>
    </w:rPr>
  </w:style>
  <w:style w:type="paragraph" w:customStyle="1" w:styleId="afffff">
    <w:name w:val="Таблица"/>
    <w:basedOn w:val="a"/>
    <w:next w:val="a"/>
    <w:qFormat/>
    <w:rsid w:val="00816810"/>
    <w:pPr>
      <w:widowControl w:val="0"/>
    </w:pPr>
    <w:rPr>
      <w:rFonts w:eastAsia="Calibri"/>
      <w:szCs w:val="22"/>
      <w:lang w:eastAsia="en-US"/>
    </w:rPr>
  </w:style>
  <w:style w:type="paragraph" w:customStyle="1" w:styleId="uni">
    <w:name w:val="uni"/>
    <w:basedOn w:val="a"/>
    <w:rsid w:val="00816810"/>
    <w:pPr>
      <w:spacing w:before="100" w:beforeAutospacing="1" w:after="100" w:afterAutospacing="1"/>
    </w:pPr>
  </w:style>
  <w:style w:type="paragraph" w:customStyle="1" w:styleId="unip">
    <w:name w:val="unip"/>
    <w:basedOn w:val="a"/>
    <w:rsid w:val="00816810"/>
    <w:pPr>
      <w:spacing w:before="100" w:beforeAutospacing="1" w:after="100" w:afterAutospacing="1"/>
    </w:pPr>
  </w:style>
  <w:style w:type="paragraph" w:customStyle="1" w:styleId="2f">
    <w:name w:val="Основной текст2"/>
    <w:basedOn w:val="a"/>
    <w:rsid w:val="00816810"/>
    <w:pPr>
      <w:shd w:val="clear" w:color="auto" w:fill="FFFFFF"/>
      <w:spacing w:after="180" w:line="245" w:lineRule="exact"/>
      <w:jc w:val="both"/>
    </w:pPr>
    <w:rPr>
      <w:rFonts w:ascii="Arial Unicode MS" w:eastAsia="Arial Unicode MS" w:hAnsi="Arial Unicode MS"/>
      <w:sz w:val="20"/>
      <w:szCs w:val="20"/>
    </w:rPr>
  </w:style>
  <w:style w:type="paragraph" w:customStyle="1" w:styleId="65">
    <w:name w:val="Основной текст (6)"/>
    <w:basedOn w:val="a"/>
    <w:rsid w:val="00816810"/>
    <w:pPr>
      <w:shd w:val="clear" w:color="auto" w:fill="FFFFFF"/>
      <w:spacing w:after="60" w:line="202" w:lineRule="exact"/>
      <w:jc w:val="both"/>
    </w:pPr>
    <w:rPr>
      <w:rFonts w:eastAsia="Calibri"/>
      <w:sz w:val="19"/>
      <w:szCs w:val="19"/>
    </w:rPr>
  </w:style>
  <w:style w:type="paragraph" w:customStyle="1" w:styleId="2f0">
    <w:name w:val="Основной текст (2)"/>
    <w:basedOn w:val="a"/>
    <w:rsid w:val="00816810"/>
    <w:pPr>
      <w:shd w:val="clear" w:color="auto" w:fill="FFFFFF"/>
      <w:spacing w:before="180" w:line="230" w:lineRule="exact"/>
      <w:ind w:firstLine="560"/>
      <w:jc w:val="both"/>
    </w:pPr>
    <w:rPr>
      <w:rFonts w:ascii="Arial Unicode MS" w:eastAsia="Arial Unicode MS" w:hAnsi="Arial Unicode MS"/>
      <w:sz w:val="20"/>
      <w:szCs w:val="20"/>
    </w:rPr>
  </w:style>
  <w:style w:type="character" w:customStyle="1" w:styleId="afffff0">
    <w:name w:val="Знак"/>
    <w:rsid w:val="007C16C5"/>
    <w:rPr>
      <w:lang w:val="ru-RU" w:eastAsia="ar-SA" w:bidi="ar-SA"/>
    </w:rPr>
  </w:style>
  <w:style w:type="character" w:customStyle="1" w:styleId="1fc">
    <w:name w:val="Знак Знак1"/>
    <w:rsid w:val="007C16C5"/>
    <w:rPr>
      <w:sz w:val="24"/>
      <w:szCs w:val="24"/>
    </w:rPr>
  </w:style>
  <w:style w:type="character" w:customStyle="1" w:styleId="ConsPlusNormal10">
    <w:name w:val="ConsPlusNormal Знак Знак Знак1"/>
    <w:rsid w:val="00C441F9"/>
    <w:rPr>
      <w:rFonts w:ascii="Arial" w:hAnsi="Arial" w:cs="Arial"/>
      <w:sz w:val="24"/>
      <w:szCs w:val="24"/>
      <w:lang w:val="ru-RU" w:eastAsia="ru-RU" w:bidi="ar-SA"/>
    </w:rPr>
  </w:style>
  <w:style w:type="paragraph" w:customStyle="1" w:styleId="afffff1">
    <w:name w:val="Знак Знак Знак Знак Знак Знак Знак Знак Знак"/>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ffff2">
    <w:name w:val="Знак Знак Знак Знак Знак Знак Знак Знак Знак Знак Знак"/>
    <w:basedOn w:val="a"/>
    <w:rsid w:val="00C441F9"/>
    <w:pPr>
      <w:widowControl w:val="0"/>
      <w:tabs>
        <w:tab w:val="num" w:pos="1315"/>
      </w:tabs>
      <w:adjustRightInd w:val="0"/>
      <w:spacing w:after="160" w:line="240" w:lineRule="exact"/>
      <w:ind w:left="1315" w:hanging="180"/>
      <w:jc w:val="center"/>
    </w:pPr>
    <w:rPr>
      <w:b/>
      <w:i/>
      <w:sz w:val="28"/>
      <w:lang w:val="en-GB" w:eastAsia="en-US"/>
    </w:rPr>
  </w:style>
  <w:style w:type="paragraph" w:customStyle="1" w:styleId="afffff3">
    <w:name w:val="Основной текст_ Знак"/>
    <w:basedOn w:val="a"/>
    <w:rsid w:val="00C441F9"/>
    <w:pPr>
      <w:shd w:val="clear" w:color="auto" w:fill="FFFFFF"/>
      <w:spacing w:before="240" w:after="240" w:line="326" w:lineRule="exact"/>
      <w:jc w:val="both"/>
    </w:pPr>
    <w:rPr>
      <w:b/>
      <w:i/>
      <w:sz w:val="26"/>
      <w:szCs w:val="26"/>
    </w:rPr>
  </w:style>
  <w:style w:type="paragraph" w:customStyle="1" w:styleId="afffff4">
    <w:name w:val="Знак Знак Знак Знак Знак Знак Знак"/>
    <w:basedOn w:val="a"/>
    <w:rsid w:val="00C441F9"/>
    <w:pPr>
      <w:spacing w:after="160" w:line="240" w:lineRule="exact"/>
    </w:pPr>
    <w:rPr>
      <w:b/>
      <w:i/>
      <w:sz w:val="28"/>
      <w:szCs w:val="20"/>
      <w:lang w:val="en-GB" w:eastAsia="en-US"/>
    </w:rPr>
  </w:style>
  <w:style w:type="paragraph" w:customStyle="1" w:styleId="1fd">
    <w:name w:val="Знак Знак Знак Знак1"/>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66">
    <w:name w:val="Основной текст (6)_"/>
    <w:basedOn w:val="a"/>
    <w:rsid w:val="00C441F9"/>
    <w:pPr>
      <w:shd w:val="clear" w:color="auto" w:fill="FFFFFF"/>
      <w:spacing w:after="60" w:line="202" w:lineRule="exact"/>
      <w:jc w:val="both"/>
    </w:pPr>
    <w:rPr>
      <w:sz w:val="19"/>
      <w:szCs w:val="19"/>
    </w:rPr>
  </w:style>
  <w:style w:type="paragraph" w:customStyle="1" w:styleId="2f1">
    <w:name w:val="Основной текст (2)_"/>
    <w:basedOn w:val="a"/>
    <w:rsid w:val="00C441F9"/>
    <w:pPr>
      <w:shd w:val="clear" w:color="auto" w:fill="FFFFFF"/>
      <w:spacing w:before="180" w:line="230" w:lineRule="exact"/>
      <w:ind w:firstLine="560"/>
      <w:jc w:val="both"/>
    </w:pPr>
    <w:rPr>
      <w:rFonts w:ascii="Arial Unicode MS" w:eastAsia="Arial Unicode MS" w:hAnsi="Arial Unicode MS"/>
    </w:rPr>
  </w:style>
  <w:style w:type="character" w:customStyle="1" w:styleId="93">
    <w:name w:val="Основной текст + 9"/>
    <w:aliases w:val="5 pt"/>
    <w:rsid w:val="00C441F9"/>
    <w:rPr>
      <w:rFonts w:ascii="Arial Unicode MS" w:eastAsia="Arial Unicode MS" w:hAnsi="Arial Unicode MS" w:cs="Arial Unicode MS" w:hint="default"/>
      <w:b w:val="0"/>
      <w:bCs w:val="0"/>
      <w:i w:val="0"/>
      <w:iCs w:val="0"/>
      <w:smallCaps w:val="0"/>
      <w:strike w:val="0"/>
      <w:dstrike w:val="0"/>
      <w:spacing w:val="0"/>
      <w:sz w:val="17"/>
      <w:szCs w:val="17"/>
      <w:u w:val="none"/>
      <w:effect w:val="none"/>
      <w:shd w:val="clear" w:color="auto" w:fill="FFFFFF"/>
    </w:rPr>
  </w:style>
  <w:style w:type="character" w:customStyle="1" w:styleId="2f2">
    <w:name w:val="Знак2"/>
    <w:rsid w:val="00C441F9"/>
    <w:rPr>
      <w:lang w:val="ru-RU" w:eastAsia="ar-SA" w:bidi="ar-SA"/>
    </w:rPr>
  </w:style>
  <w:style w:type="character" w:customStyle="1" w:styleId="14">
    <w:name w:val="Стиль1 Знак Знак"/>
    <w:link w:val="1"/>
    <w:rsid w:val="003826C5"/>
    <w:rPr>
      <w:sz w:val="24"/>
      <w:szCs w:val="18"/>
    </w:rPr>
  </w:style>
  <w:style w:type="paragraph" w:customStyle="1" w:styleId="ConsPlusNormal3">
    <w:name w:val="ConsPlusNormal Знак"/>
    <w:link w:val="ConsPlusNormal4"/>
    <w:rsid w:val="000238C5"/>
    <w:pPr>
      <w:autoSpaceDE w:val="0"/>
      <w:autoSpaceDN w:val="0"/>
      <w:adjustRightInd w:val="0"/>
    </w:pPr>
    <w:rPr>
      <w:rFonts w:ascii="Arial" w:hAnsi="Arial" w:cs="Arial"/>
      <w:sz w:val="24"/>
      <w:szCs w:val="24"/>
    </w:rPr>
  </w:style>
  <w:style w:type="paragraph" w:customStyle="1" w:styleId="afffff5">
    <w:name w:val="Абзац списка Знак Знак Знак"/>
    <w:basedOn w:val="a"/>
    <w:link w:val="afffff6"/>
    <w:qFormat/>
    <w:rsid w:val="003E0D99"/>
    <w:pPr>
      <w:spacing w:after="200" w:line="276" w:lineRule="auto"/>
      <w:ind w:left="720"/>
      <w:contextualSpacing/>
    </w:pPr>
    <w:rPr>
      <w:rFonts w:ascii="Calibri" w:eastAsia="Calibri" w:hAnsi="Calibri"/>
      <w:sz w:val="22"/>
      <w:szCs w:val="22"/>
      <w:lang w:eastAsia="en-US"/>
    </w:rPr>
  </w:style>
  <w:style w:type="character" w:customStyle="1" w:styleId="afffff6">
    <w:name w:val="Абзац списка Знак Знак Знак Знак"/>
    <w:link w:val="afffff5"/>
    <w:locked/>
    <w:rsid w:val="003E0D99"/>
    <w:rPr>
      <w:rFonts w:ascii="Calibri" w:eastAsia="Calibri" w:hAnsi="Calibri"/>
      <w:sz w:val="22"/>
      <w:szCs w:val="22"/>
      <w:lang w:eastAsia="en-US"/>
    </w:rPr>
  </w:style>
  <w:style w:type="character" w:customStyle="1" w:styleId="apple-style-span">
    <w:name w:val="apple-style-span"/>
    <w:rsid w:val="003E0D99"/>
  </w:style>
  <w:style w:type="character" w:customStyle="1" w:styleId="90">
    <w:name w:val="Заголовок 9 Знак"/>
    <w:aliases w:val=" Знак8 Знак"/>
    <w:link w:val="9"/>
    <w:rsid w:val="001C417C"/>
    <w:rPr>
      <w:b/>
      <w:bCs/>
      <w:sz w:val="28"/>
      <w:szCs w:val="28"/>
    </w:rPr>
  </w:style>
  <w:style w:type="character" w:customStyle="1" w:styleId="22">
    <w:name w:val="Основной текст 2 Знак"/>
    <w:aliases w:val=" Знак7 Знак"/>
    <w:link w:val="21"/>
    <w:rsid w:val="001C417C"/>
  </w:style>
  <w:style w:type="character" w:customStyle="1" w:styleId="aff">
    <w:name w:val="Текст сноски Знак"/>
    <w:aliases w:val=" Знак6 Знак"/>
    <w:link w:val="afe"/>
    <w:rsid w:val="001C417C"/>
  </w:style>
  <w:style w:type="character" w:customStyle="1" w:styleId="afff1">
    <w:name w:val="Подзаголовок Знак"/>
    <w:aliases w:val=" Знак5 Знак"/>
    <w:link w:val="afff0"/>
    <w:rsid w:val="001C417C"/>
    <w:rPr>
      <w:sz w:val="28"/>
      <w:lang w:eastAsia="ar-SA"/>
    </w:rPr>
  </w:style>
  <w:style w:type="character" w:customStyle="1" w:styleId="afff6">
    <w:name w:val="Текст концевой сноски Знак"/>
    <w:aliases w:val=" Знак4 Знак"/>
    <w:link w:val="afff5"/>
    <w:rsid w:val="001C417C"/>
  </w:style>
  <w:style w:type="character" w:customStyle="1" w:styleId="affff0">
    <w:name w:val="Схема документа Знак"/>
    <w:aliases w:val=" Знак3 Знак"/>
    <w:link w:val="affff"/>
    <w:rsid w:val="001C417C"/>
    <w:rPr>
      <w:rFonts w:ascii="Tahoma" w:hAnsi="Tahoma" w:cs="Tahoma"/>
      <w:shd w:val="clear" w:color="auto" w:fill="000080"/>
    </w:rPr>
  </w:style>
  <w:style w:type="character" w:customStyle="1" w:styleId="affffb">
    <w:name w:val="Текст примечания Знак"/>
    <w:aliases w:val=" Знак2 Знак"/>
    <w:link w:val="affffa"/>
    <w:rsid w:val="001C417C"/>
  </w:style>
  <w:style w:type="character" w:customStyle="1" w:styleId="affffd">
    <w:name w:val="Тема примечания Знак"/>
    <w:aliases w:val=" Знак1 Знак"/>
    <w:link w:val="affffc"/>
    <w:rsid w:val="001C417C"/>
    <w:rPr>
      <w:b/>
      <w:bCs/>
      <w:lang w:eastAsia="ar-SA"/>
    </w:rPr>
  </w:style>
  <w:style w:type="character" w:customStyle="1" w:styleId="410">
    <w:name w:val="Знак Знак Знак41"/>
    <w:aliases w:val=" Знак Знак Знак2"/>
    <w:rsid w:val="003B2A6F"/>
    <w:rPr>
      <w:b/>
      <w:sz w:val="28"/>
      <w:szCs w:val="24"/>
      <w:lang w:val="en-GB" w:eastAsia="en-US" w:bidi="ar-SA"/>
    </w:rPr>
  </w:style>
  <w:style w:type="paragraph" w:customStyle="1" w:styleId="afffff7">
    <w:name w:val="Основной текст_ Знак Знак"/>
    <w:basedOn w:val="a"/>
    <w:rsid w:val="003B2A6F"/>
    <w:pPr>
      <w:shd w:val="clear" w:color="auto" w:fill="FFFFFF"/>
      <w:spacing w:before="240" w:after="240" w:line="326" w:lineRule="exact"/>
      <w:jc w:val="both"/>
    </w:pPr>
    <w:rPr>
      <w:b/>
      <w:i/>
      <w:sz w:val="26"/>
      <w:szCs w:val="26"/>
      <w:shd w:val="clear" w:color="auto" w:fill="FFFFFF"/>
    </w:rPr>
  </w:style>
  <w:style w:type="character" w:customStyle="1" w:styleId="212">
    <w:name w:val="Знак Знак21"/>
    <w:aliases w:val="Таблица № Знак Знак1,Таблица № Знак Знак2"/>
    <w:rsid w:val="003B2A6F"/>
    <w:rPr>
      <w:b/>
      <w:bCs/>
      <w:i/>
      <w:sz w:val="28"/>
      <w:szCs w:val="24"/>
      <w:lang w:val="ru-RU" w:eastAsia="ru-RU" w:bidi="ar-SA"/>
    </w:rPr>
  </w:style>
  <w:style w:type="paragraph" w:customStyle="1" w:styleId="67">
    <w:name w:val="Основной текст (6)_ Знак"/>
    <w:basedOn w:val="a"/>
    <w:rsid w:val="003B2A6F"/>
    <w:pPr>
      <w:shd w:val="clear" w:color="auto" w:fill="FFFFFF"/>
      <w:spacing w:after="60" w:line="202" w:lineRule="exact"/>
      <w:jc w:val="both"/>
    </w:pPr>
    <w:rPr>
      <w:sz w:val="19"/>
      <w:szCs w:val="19"/>
    </w:rPr>
  </w:style>
  <w:style w:type="paragraph" w:customStyle="1" w:styleId="2f3">
    <w:name w:val="Основной текст (2)_ Знак"/>
    <w:basedOn w:val="a"/>
    <w:rsid w:val="003B2A6F"/>
    <w:pPr>
      <w:shd w:val="clear" w:color="auto" w:fill="FFFFFF"/>
      <w:spacing w:before="180" w:line="230" w:lineRule="exact"/>
      <w:ind w:firstLine="560"/>
      <w:jc w:val="both"/>
    </w:pPr>
    <w:rPr>
      <w:rFonts w:ascii="Arial Unicode MS" w:eastAsia="Arial Unicode MS" w:hAnsi="Arial Unicode MS"/>
    </w:rPr>
  </w:style>
  <w:style w:type="paragraph" w:customStyle="1" w:styleId="dktexjustify">
    <w:name w:val="dktexjustify"/>
    <w:basedOn w:val="a"/>
    <w:rsid w:val="00147136"/>
    <w:pPr>
      <w:spacing w:before="100" w:beforeAutospacing="1" w:after="100" w:afterAutospacing="1"/>
    </w:pPr>
  </w:style>
  <w:style w:type="character" w:customStyle="1" w:styleId="ConsPlusNormal4">
    <w:name w:val="ConsPlusNormal Знак Знак"/>
    <w:link w:val="ConsPlusNormal3"/>
    <w:locked/>
    <w:rsid w:val="00126DF9"/>
    <w:rPr>
      <w:rFonts w:ascii="Arial" w:hAnsi="Arial" w:cs="Arial"/>
      <w:sz w:val="24"/>
      <w:szCs w:val="24"/>
      <w:lang w:val="ru-RU" w:eastAsia="ru-RU" w:bidi="ar-SA"/>
    </w:rPr>
  </w:style>
  <w:style w:type="paragraph" w:customStyle="1" w:styleId="1fe">
    <w:name w:val="Стиль1"/>
    <w:basedOn w:val="a"/>
    <w:qFormat/>
    <w:rsid w:val="00704AF3"/>
    <w:pPr>
      <w:tabs>
        <w:tab w:val="num" w:pos="927"/>
      </w:tabs>
      <w:autoSpaceDE w:val="0"/>
      <w:autoSpaceDN w:val="0"/>
      <w:adjustRightInd w:val="0"/>
      <w:spacing w:before="120"/>
      <w:ind w:firstLine="567"/>
      <w:jc w:val="both"/>
      <w:outlineLvl w:val="5"/>
    </w:pPr>
    <w:rPr>
      <w:szCs w:val="18"/>
    </w:rPr>
  </w:style>
  <w:style w:type="character" w:customStyle="1" w:styleId="FontStyle29">
    <w:name w:val="Font Style29"/>
    <w:rsid w:val="00CA2A90"/>
    <w:rPr>
      <w:rFonts w:ascii="Times New Roman" w:hAnsi="Times New Roman" w:cs="Times New Roman" w:hint="default"/>
      <w:sz w:val="22"/>
      <w:szCs w:val="22"/>
    </w:rPr>
  </w:style>
  <w:style w:type="paragraph" w:customStyle="1" w:styleId="1ff">
    <w:name w:val="Без интервала1"/>
    <w:rsid w:val="00DA06E1"/>
    <w:rPr>
      <w:rFonts w:ascii="Calibri" w:hAnsi="Calibri"/>
      <w:sz w:val="22"/>
      <w:szCs w:val="22"/>
      <w:lang w:eastAsia="en-US"/>
    </w:rPr>
  </w:style>
  <w:style w:type="character" w:customStyle="1" w:styleId="1ff0">
    <w:name w:val="Заголовок №1_"/>
    <w:link w:val="1ff1"/>
    <w:rsid w:val="00AA3A30"/>
    <w:rPr>
      <w:sz w:val="26"/>
      <w:szCs w:val="26"/>
      <w:shd w:val="clear" w:color="auto" w:fill="FFFFFF"/>
    </w:rPr>
  </w:style>
  <w:style w:type="paragraph" w:customStyle="1" w:styleId="1ff1">
    <w:name w:val="Заголовок №1"/>
    <w:basedOn w:val="a"/>
    <w:link w:val="1ff0"/>
    <w:rsid w:val="00AA3A30"/>
    <w:pPr>
      <w:shd w:val="clear" w:color="auto" w:fill="FFFFFF"/>
      <w:spacing w:line="317" w:lineRule="exact"/>
      <w:jc w:val="both"/>
      <w:outlineLvl w:val="0"/>
    </w:pPr>
    <w:rPr>
      <w:sz w:val="26"/>
      <w:szCs w:val="26"/>
    </w:rPr>
  </w:style>
  <w:style w:type="character" w:styleId="afffff8">
    <w:name w:val="annotation reference"/>
    <w:uiPriority w:val="99"/>
    <w:semiHidden/>
    <w:unhideWhenUsed/>
    <w:rsid w:val="00483798"/>
    <w:rPr>
      <w:b/>
      <w:i/>
      <w:sz w:val="16"/>
      <w:szCs w:val="16"/>
      <w:lang w:val="en-GB" w:eastAsia="en-US" w:bidi="ar-SA"/>
    </w:rPr>
  </w:style>
  <w:style w:type="paragraph" w:customStyle="1" w:styleId="1ff2">
    <w:name w:val="Основной текст с отступом1"/>
    <w:basedOn w:val="a"/>
    <w:rsid w:val="005643DB"/>
    <w:pPr>
      <w:ind w:firstLine="4500"/>
    </w:pPr>
    <w:rPr>
      <w:sz w:val="28"/>
      <w:szCs w:val="20"/>
    </w:rPr>
  </w:style>
  <w:style w:type="numbering" w:customStyle="1" w:styleId="3b">
    <w:name w:val="Нет списка3"/>
    <w:next w:val="a3"/>
    <w:semiHidden/>
    <w:rsid w:val="002E28FB"/>
  </w:style>
  <w:style w:type="character" w:customStyle="1" w:styleId="S0">
    <w:name w:val="S_Обычный Знак"/>
    <w:link w:val="S"/>
    <w:locked/>
    <w:rsid w:val="002E28FB"/>
    <w:rPr>
      <w:sz w:val="24"/>
      <w:szCs w:val="24"/>
    </w:rPr>
  </w:style>
  <w:style w:type="numbering" w:customStyle="1" w:styleId="45">
    <w:name w:val="Нет списка4"/>
    <w:next w:val="a3"/>
    <w:semiHidden/>
    <w:rsid w:val="000A5654"/>
  </w:style>
  <w:style w:type="table" w:customStyle="1" w:styleId="2f4">
    <w:name w:val="Сетка таблицы2"/>
    <w:basedOn w:val="a2"/>
    <w:next w:val="a4"/>
    <w:rsid w:val="000A5654"/>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c">
    <w:name w:val="Основной шрифт абзаца3"/>
    <w:rsid w:val="000A5654"/>
  </w:style>
  <w:style w:type="character" w:customStyle="1" w:styleId="2f5">
    <w:name w:val="Основной шрифт абзаца2"/>
    <w:rsid w:val="000A5654"/>
  </w:style>
  <w:style w:type="paragraph" w:customStyle="1" w:styleId="3d">
    <w:name w:val="Название3"/>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3e">
    <w:name w:val="Указатель3"/>
    <w:basedOn w:val="a"/>
    <w:rsid w:val="000A5654"/>
    <w:pPr>
      <w:widowControl w:val="0"/>
      <w:suppressLineNumbers/>
      <w:suppressAutoHyphens/>
      <w:jc w:val="center"/>
    </w:pPr>
    <w:rPr>
      <w:rFonts w:ascii="Arial" w:hAnsi="Arial" w:cs="Tahoma"/>
      <w:sz w:val="20"/>
      <w:szCs w:val="20"/>
      <w:lang w:eastAsia="ar-SA"/>
    </w:rPr>
  </w:style>
  <w:style w:type="paragraph" w:customStyle="1" w:styleId="2f6">
    <w:name w:val="Название2"/>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2f7">
    <w:name w:val="Указатель2"/>
    <w:basedOn w:val="a"/>
    <w:rsid w:val="000A5654"/>
    <w:pPr>
      <w:widowControl w:val="0"/>
      <w:suppressLineNumbers/>
      <w:suppressAutoHyphens/>
      <w:jc w:val="center"/>
    </w:pPr>
    <w:rPr>
      <w:rFonts w:ascii="Arial" w:hAnsi="Arial" w:cs="Tahoma"/>
      <w:sz w:val="20"/>
      <w:szCs w:val="20"/>
      <w:lang w:eastAsia="ar-SA"/>
    </w:rPr>
  </w:style>
  <w:style w:type="paragraph" w:customStyle="1" w:styleId="ConsPlusTitlePage">
    <w:name w:val="ConsPlusTitlePage"/>
    <w:rsid w:val="000A5654"/>
    <w:pPr>
      <w:widowControl w:val="0"/>
      <w:autoSpaceDE w:val="0"/>
      <w:autoSpaceDN w:val="0"/>
      <w:spacing w:after="200" w:line="276" w:lineRule="auto"/>
      <w:jc w:val="center"/>
    </w:pPr>
    <w:rPr>
      <w:rFonts w:ascii="Tahoma" w:hAnsi="Tahoma" w:cs="Tahoma"/>
      <w:sz w:val="22"/>
      <w:szCs w:val="22"/>
      <w:lang w:val="en-US" w:eastAsia="en-US"/>
    </w:rPr>
  </w:style>
  <w:style w:type="paragraph" w:customStyle="1" w:styleId="1ff3">
    <w:name w:val="нум список 1"/>
    <w:rsid w:val="000A5654"/>
    <w:pPr>
      <w:suppressAutoHyphens/>
      <w:spacing w:before="120" w:after="120" w:line="360" w:lineRule="atLeast"/>
      <w:jc w:val="both"/>
    </w:pPr>
    <w:rPr>
      <w:rFonts w:eastAsia="SimSun" w:cs="Mangal"/>
      <w:color w:val="000000"/>
      <w:kern w:val="1"/>
      <w:sz w:val="24"/>
      <w:szCs w:val="22"/>
      <w:lang w:val="en-US" w:eastAsia="zh-CN" w:bidi="hi-IN"/>
    </w:rPr>
  </w:style>
  <w:style w:type="paragraph" w:customStyle="1" w:styleId="2f8">
    <w:name w:val="Без интервала2"/>
    <w:basedOn w:val="a"/>
    <w:rsid w:val="000A5654"/>
    <w:pPr>
      <w:jc w:val="center"/>
    </w:pPr>
    <w:rPr>
      <w:rFonts w:ascii="Calibri" w:hAnsi="Calibri"/>
      <w:szCs w:val="32"/>
      <w:lang w:val="en-US" w:eastAsia="en-US"/>
    </w:rPr>
  </w:style>
  <w:style w:type="paragraph" w:customStyle="1" w:styleId="213">
    <w:name w:val="Цитата 21"/>
    <w:basedOn w:val="a"/>
    <w:next w:val="a"/>
    <w:link w:val="QuoteChar"/>
    <w:rsid w:val="000A5654"/>
    <w:pPr>
      <w:jc w:val="center"/>
    </w:pPr>
    <w:rPr>
      <w:rFonts w:ascii="Calibri" w:hAnsi="Calibri"/>
      <w:i/>
      <w:lang w:val="en-US" w:eastAsia="en-US"/>
    </w:rPr>
  </w:style>
  <w:style w:type="character" w:customStyle="1" w:styleId="QuoteChar">
    <w:name w:val="Quote Char"/>
    <w:link w:val="213"/>
    <w:locked/>
    <w:rsid w:val="000A5654"/>
    <w:rPr>
      <w:rFonts w:ascii="Calibri" w:hAnsi="Calibri"/>
      <w:i/>
      <w:sz w:val="24"/>
      <w:szCs w:val="24"/>
      <w:lang w:val="en-US" w:eastAsia="en-US"/>
    </w:rPr>
  </w:style>
  <w:style w:type="paragraph" w:customStyle="1" w:styleId="1ff4">
    <w:name w:val="Выделенная цитата1"/>
    <w:basedOn w:val="a"/>
    <w:next w:val="a"/>
    <w:link w:val="IntenseQuoteChar"/>
    <w:rsid w:val="000A5654"/>
    <w:pPr>
      <w:ind w:left="720" w:right="720"/>
      <w:jc w:val="center"/>
    </w:pPr>
    <w:rPr>
      <w:rFonts w:ascii="Calibri" w:hAnsi="Calibri"/>
      <w:b/>
      <w:i/>
      <w:szCs w:val="22"/>
      <w:lang w:val="en-US" w:eastAsia="en-US"/>
    </w:rPr>
  </w:style>
  <w:style w:type="character" w:customStyle="1" w:styleId="IntenseQuoteChar">
    <w:name w:val="Intense Quote Char"/>
    <w:link w:val="1ff4"/>
    <w:locked/>
    <w:rsid w:val="000A5654"/>
    <w:rPr>
      <w:rFonts w:ascii="Calibri" w:hAnsi="Calibri"/>
      <w:b/>
      <w:i/>
      <w:sz w:val="24"/>
      <w:szCs w:val="22"/>
      <w:lang w:val="en-US" w:eastAsia="en-US"/>
    </w:rPr>
  </w:style>
  <w:style w:type="character" w:customStyle="1" w:styleId="2f9">
    <w:name w:val="Слабое выделение2"/>
    <w:rsid w:val="000A5654"/>
    <w:rPr>
      <w:i/>
      <w:color w:val="5A5A5A"/>
    </w:rPr>
  </w:style>
  <w:style w:type="character" w:customStyle="1" w:styleId="1ff5">
    <w:name w:val="Сильное выделение1"/>
    <w:rsid w:val="000A5654"/>
    <w:rPr>
      <w:rFonts w:cs="Times New Roman"/>
      <w:b/>
      <w:i/>
      <w:sz w:val="24"/>
      <w:szCs w:val="24"/>
      <w:u w:val="single"/>
    </w:rPr>
  </w:style>
  <w:style w:type="character" w:customStyle="1" w:styleId="1ff6">
    <w:name w:val="Слабая ссылка1"/>
    <w:rsid w:val="000A5654"/>
    <w:rPr>
      <w:rFonts w:cs="Times New Roman"/>
      <w:sz w:val="24"/>
      <w:szCs w:val="24"/>
      <w:u w:val="single"/>
    </w:rPr>
  </w:style>
  <w:style w:type="character" w:customStyle="1" w:styleId="1ff7">
    <w:name w:val="Сильная ссылка1"/>
    <w:rsid w:val="000A5654"/>
    <w:rPr>
      <w:rFonts w:cs="Times New Roman"/>
      <w:b/>
      <w:sz w:val="24"/>
      <w:u w:val="single"/>
    </w:rPr>
  </w:style>
  <w:style w:type="character" w:customStyle="1" w:styleId="1ff8">
    <w:name w:val="Название книги1"/>
    <w:rsid w:val="000A5654"/>
    <w:rPr>
      <w:rFonts w:ascii="Cambria" w:hAnsi="Cambria" w:cs="Times New Roman"/>
      <w:b/>
      <w:i/>
      <w:sz w:val="24"/>
      <w:szCs w:val="24"/>
    </w:rPr>
  </w:style>
  <w:style w:type="character" w:customStyle="1" w:styleId="Heading1Char">
    <w:name w:val="Heading 1 Char"/>
    <w:locked/>
    <w:rsid w:val="000A5654"/>
    <w:rPr>
      <w:rFonts w:ascii="Cambria" w:hAnsi="Cambria" w:cs="Tahoma"/>
      <w:b/>
      <w:bCs/>
      <w:kern w:val="32"/>
      <w:sz w:val="32"/>
      <w:szCs w:val="32"/>
    </w:rPr>
  </w:style>
  <w:style w:type="character" w:customStyle="1" w:styleId="Heading3Char">
    <w:name w:val="Heading 3 Char"/>
    <w:locked/>
    <w:rsid w:val="000A5654"/>
    <w:rPr>
      <w:rFonts w:ascii="Cambria" w:hAnsi="Cambria" w:cs="Arial"/>
      <w:b/>
      <w:bCs/>
      <w:sz w:val="26"/>
      <w:szCs w:val="26"/>
    </w:rPr>
  </w:style>
  <w:style w:type="character" w:customStyle="1" w:styleId="BodyTextChar">
    <w:name w:val="Body Text Char"/>
    <w:locked/>
    <w:rsid w:val="000A5654"/>
    <w:rPr>
      <w:rFonts w:ascii="Times New Roman" w:hAnsi="Times New Roman"/>
      <w:kern w:val="1"/>
      <w:sz w:val="24"/>
    </w:rPr>
  </w:style>
  <w:style w:type="character" w:customStyle="1" w:styleId="Heading4Char">
    <w:name w:val="Heading 4 Char"/>
    <w:locked/>
    <w:rsid w:val="000A5654"/>
    <w:rPr>
      <w:rFonts w:cs="Times New Roman"/>
      <w:b/>
      <w:bCs/>
      <w:sz w:val="28"/>
      <w:szCs w:val="28"/>
    </w:rPr>
  </w:style>
  <w:style w:type="character" w:customStyle="1" w:styleId="SubtitleChar">
    <w:name w:val="Subtitle Char"/>
    <w:locked/>
    <w:rsid w:val="000A5654"/>
    <w:rPr>
      <w:rFonts w:ascii="Cambria" w:hAnsi="Cambria" w:cs="Times New Roman"/>
      <w:sz w:val="24"/>
      <w:szCs w:val="24"/>
    </w:rPr>
  </w:style>
  <w:style w:type="character" w:customStyle="1" w:styleId="HeaderChar">
    <w:name w:val="Header Char"/>
    <w:locked/>
    <w:rsid w:val="000A5654"/>
    <w:rPr>
      <w:rFonts w:cs="Times New Roman"/>
      <w:sz w:val="24"/>
      <w:szCs w:val="24"/>
    </w:rPr>
  </w:style>
  <w:style w:type="paragraph" w:customStyle="1" w:styleId="afffff9">
    <w:name w:val="Обычный (паспорт)"/>
    <w:basedOn w:val="a"/>
    <w:rsid w:val="00CE1779"/>
    <w:pPr>
      <w:spacing w:before="120"/>
      <w:jc w:val="both"/>
    </w:pPr>
    <w:rPr>
      <w:rFonts w:eastAsia="Calibri"/>
      <w:sz w:val="28"/>
      <w:szCs w:val="28"/>
    </w:rPr>
  </w:style>
  <w:style w:type="paragraph" w:customStyle="1" w:styleId="afffffa">
    <w:name w:val="Жирный (паспорт)"/>
    <w:basedOn w:val="a"/>
    <w:rsid w:val="00CE1779"/>
    <w:pPr>
      <w:spacing w:before="120"/>
      <w:jc w:val="both"/>
    </w:pPr>
    <w:rPr>
      <w:rFonts w:eastAsia="Calibri"/>
      <w:b/>
      <w:sz w:val="28"/>
      <w:szCs w:val="28"/>
    </w:rPr>
  </w:style>
  <w:style w:type="character" w:customStyle="1" w:styleId="af2">
    <w:name w:val="Абзац списка Знак"/>
    <w:link w:val="af1"/>
    <w:locked/>
    <w:rsid w:val="00CE1779"/>
  </w:style>
  <w:style w:type="character" w:customStyle="1" w:styleId="94">
    <w:name w:val="Знак Знак9"/>
    <w:locked/>
    <w:rsid w:val="00CE1779"/>
    <w:rPr>
      <w:rFonts w:cs="Times New Roman"/>
    </w:rPr>
  </w:style>
  <w:style w:type="character" w:customStyle="1" w:styleId="83">
    <w:name w:val="Знак Знак8"/>
    <w:locked/>
    <w:rsid w:val="00CE1779"/>
    <w:rPr>
      <w:rFonts w:cs="Times New Roman"/>
    </w:rPr>
  </w:style>
  <w:style w:type="paragraph" w:styleId="afffffb">
    <w:name w:val="caption"/>
    <w:basedOn w:val="a"/>
    <w:next w:val="a"/>
    <w:qFormat/>
    <w:rsid w:val="00CE1779"/>
    <w:pPr>
      <w:jc w:val="center"/>
    </w:pPr>
    <w:rPr>
      <w:b/>
      <w:sz w:val="40"/>
      <w:szCs w:val="20"/>
    </w:rPr>
  </w:style>
  <w:style w:type="character" w:customStyle="1" w:styleId="72">
    <w:name w:val="Знак Знак7"/>
    <w:locked/>
    <w:rsid w:val="00CE1779"/>
    <w:rPr>
      <w:rFonts w:ascii="Tahoma" w:hAnsi="Tahoma" w:cs="Tahoma"/>
      <w:sz w:val="16"/>
      <w:szCs w:val="16"/>
    </w:rPr>
  </w:style>
  <w:style w:type="paragraph" w:customStyle="1" w:styleId="1-1">
    <w:name w:val="Заголовок 1- нумерованный Знак Знак Знак1 Знак Знак Знак Знак Знак Знак Знак Знак Знак Знак"/>
    <w:basedOn w:val="a"/>
    <w:rsid w:val="00CE1779"/>
    <w:pPr>
      <w:widowControl w:val="0"/>
      <w:tabs>
        <w:tab w:val="num" w:pos="1315"/>
      </w:tabs>
      <w:adjustRightInd w:val="0"/>
      <w:spacing w:after="160" w:line="240" w:lineRule="exact"/>
      <w:ind w:left="1315" w:hanging="180"/>
      <w:jc w:val="center"/>
    </w:pPr>
    <w:rPr>
      <w:b/>
      <w:i/>
      <w:sz w:val="28"/>
      <w:szCs w:val="20"/>
      <w:lang w:val="en-GB" w:eastAsia="en-US"/>
    </w:rPr>
  </w:style>
  <w:style w:type="character" w:customStyle="1" w:styleId="afffffc">
    <w:name w:val="Заголовок своего сообщения"/>
    <w:rsid w:val="00CE1779"/>
    <w:rPr>
      <w:rFonts w:cs="Times New Roman"/>
      <w:b/>
      <w:bCs/>
      <w:color w:val="000080"/>
    </w:rPr>
  </w:style>
  <w:style w:type="paragraph" w:customStyle="1" w:styleId="xl63">
    <w:name w:val="xl6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70">
    <w:name w:val="xl70"/>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2">
    <w:name w:val="xl82"/>
    <w:basedOn w:val="a"/>
    <w:rsid w:val="00CE1779"/>
    <w:pPr>
      <w:pBdr>
        <w:top w:val="single" w:sz="8" w:space="0" w:color="auto"/>
        <w:left w:val="single" w:sz="8" w:space="0" w:color="auto"/>
        <w:bottom w:val="single" w:sz="8" w:space="0" w:color="auto"/>
        <w:right w:val="single" w:sz="8" w:space="0" w:color="auto"/>
      </w:pBdr>
      <w:shd w:val="clear" w:color="000000" w:fill="FFCCFF"/>
      <w:spacing w:before="100" w:beforeAutospacing="1" w:after="100" w:afterAutospacing="1"/>
      <w:jc w:val="center"/>
      <w:textAlignment w:val="center"/>
    </w:pPr>
    <w:rPr>
      <w:color w:val="002060"/>
      <w:sz w:val="20"/>
      <w:szCs w:val="20"/>
    </w:rPr>
  </w:style>
  <w:style w:type="paragraph" w:customStyle="1" w:styleId="xl83">
    <w:name w:val="xl83"/>
    <w:basedOn w:val="a"/>
    <w:rsid w:val="00CE1779"/>
    <w:pPr>
      <w:pBdr>
        <w:bottom w:val="single" w:sz="8" w:space="0" w:color="auto"/>
        <w:right w:val="single" w:sz="8" w:space="0" w:color="auto"/>
      </w:pBdr>
      <w:shd w:val="clear" w:color="000000" w:fill="95B3D7"/>
      <w:spacing w:before="100" w:beforeAutospacing="1" w:after="100" w:afterAutospacing="1"/>
      <w:jc w:val="center"/>
      <w:textAlignment w:val="center"/>
    </w:pPr>
    <w:rPr>
      <w:color w:val="002060"/>
      <w:sz w:val="20"/>
      <w:szCs w:val="20"/>
    </w:rPr>
  </w:style>
  <w:style w:type="paragraph" w:customStyle="1" w:styleId="xl84">
    <w:name w:val="xl84"/>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5">
    <w:name w:val="xl85"/>
    <w:basedOn w:val="a"/>
    <w:rsid w:val="00CE1779"/>
    <w:pPr>
      <w:pBdr>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86">
    <w:name w:val="xl86"/>
    <w:basedOn w:val="a"/>
    <w:rsid w:val="00CE1779"/>
    <w:pPr>
      <w:pBdr>
        <w:bottom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87">
    <w:name w:val="xl87"/>
    <w:basedOn w:val="a"/>
    <w:rsid w:val="00CE1779"/>
    <w:pPr>
      <w:pBdr>
        <w:bottom w:val="single" w:sz="8" w:space="0" w:color="auto"/>
        <w:righ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88">
    <w:name w:val="xl88"/>
    <w:basedOn w:val="a"/>
    <w:rsid w:val="00CE1779"/>
    <w:pPr>
      <w:pBdr>
        <w:bottom w:val="single" w:sz="8" w:space="0" w:color="auto"/>
        <w:right w:val="single" w:sz="8" w:space="0" w:color="auto"/>
      </w:pBdr>
      <w:shd w:val="clear" w:color="000000" w:fill="92D050"/>
      <w:spacing w:before="100" w:beforeAutospacing="1" w:after="100" w:afterAutospacing="1"/>
      <w:jc w:val="center"/>
      <w:textAlignment w:val="center"/>
    </w:pPr>
    <w:rPr>
      <w:color w:val="002060"/>
      <w:sz w:val="20"/>
      <w:szCs w:val="20"/>
    </w:rPr>
  </w:style>
  <w:style w:type="paragraph" w:customStyle="1" w:styleId="xl89">
    <w:name w:val="xl89"/>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90">
    <w:name w:val="xl90"/>
    <w:basedOn w:val="a"/>
    <w:rsid w:val="00CE1779"/>
    <w:pPr>
      <w:pBdr>
        <w:bottom w:val="single" w:sz="8" w:space="0" w:color="auto"/>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91">
    <w:name w:val="xl9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92">
    <w:name w:val="xl92"/>
    <w:basedOn w:val="a"/>
    <w:rsid w:val="00CE1779"/>
    <w:pPr>
      <w:spacing w:before="100" w:beforeAutospacing="1" w:after="100" w:afterAutospacing="1"/>
      <w:jc w:val="center"/>
      <w:textAlignment w:val="center"/>
    </w:pPr>
    <w:rPr>
      <w:color w:val="002060"/>
      <w:sz w:val="20"/>
      <w:szCs w:val="20"/>
    </w:rPr>
  </w:style>
  <w:style w:type="paragraph" w:customStyle="1" w:styleId="xl93">
    <w:name w:val="xl93"/>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4">
    <w:name w:val="xl94"/>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textAlignment w:val="center"/>
    </w:pPr>
    <w:rPr>
      <w:sz w:val="20"/>
      <w:szCs w:val="20"/>
    </w:rPr>
  </w:style>
  <w:style w:type="paragraph" w:customStyle="1" w:styleId="xl95">
    <w:name w:val="xl95"/>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jc w:val="center"/>
      <w:textAlignment w:val="center"/>
    </w:pPr>
    <w:rPr>
      <w:sz w:val="20"/>
      <w:szCs w:val="20"/>
    </w:rPr>
  </w:style>
  <w:style w:type="paragraph" w:customStyle="1" w:styleId="xl96">
    <w:name w:val="xl96"/>
    <w:basedOn w:val="a"/>
    <w:rsid w:val="00CE1779"/>
    <w:pPr>
      <w:pBdr>
        <w:bottom w:val="single" w:sz="8" w:space="0" w:color="auto"/>
        <w:right w:val="single" w:sz="8" w:space="0" w:color="auto"/>
      </w:pBdr>
      <w:shd w:val="clear" w:color="000000" w:fill="CCCCFF"/>
      <w:spacing w:before="100" w:beforeAutospacing="1" w:after="100" w:afterAutospacing="1"/>
      <w:textAlignment w:val="center"/>
    </w:pPr>
    <w:rPr>
      <w:color w:val="002060"/>
      <w:sz w:val="20"/>
      <w:szCs w:val="20"/>
    </w:rPr>
  </w:style>
  <w:style w:type="paragraph" w:customStyle="1" w:styleId="xl97">
    <w:name w:val="xl97"/>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98">
    <w:name w:val="xl98"/>
    <w:basedOn w:val="a"/>
    <w:rsid w:val="00CE1779"/>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9">
    <w:name w:val="xl99"/>
    <w:basedOn w:val="a"/>
    <w:rsid w:val="00CE1779"/>
    <w:pPr>
      <w:pBdr>
        <w:top w:val="single" w:sz="8" w:space="0" w:color="auto"/>
        <w:bottom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100">
    <w:name w:val="xl100"/>
    <w:basedOn w:val="a"/>
    <w:rsid w:val="00CE1779"/>
    <w:pPr>
      <w:pBdr>
        <w:left w:val="single" w:sz="8" w:space="0" w:color="auto"/>
        <w:right w:val="single" w:sz="8" w:space="0" w:color="auto"/>
      </w:pBdr>
      <w:spacing w:before="100" w:beforeAutospacing="1" w:after="100" w:afterAutospacing="1"/>
      <w:textAlignment w:val="center"/>
    </w:pPr>
    <w:rPr>
      <w:sz w:val="20"/>
      <w:szCs w:val="20"/>
    </w:rPr>
  </w:style>
  <w:style w:type="paragraph" w:customStyle="1" w:styleId="xl101">
    <w:name w:val="xl10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2">
    <w:name w:val="xl102"/>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03">
    <w:name w:val="xl103"/>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4">
    <w:name w:val="xl10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5">
    <w:name w:val="xl105"/>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6">
    <w:name w:val="xl106"/>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07">
    <w:name w:val="xl107"/>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8">
    <w:name w:val="xl108"/>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9">
    <w:name w:val="xl109"/>
    <w:basedOn w:val="a"/>
    <w:rsid w:val="00CE1779"/>
    <w:pPr>
      <w:pBdr>
        <w:bottom w:val="single" w:sz="8" w:space="0" w:color="auto"/>
        <w:right w:val="single" w:sz="8" w:space="0" w:color="auto"/>
      </w:pBdr>
      <w:shd w:val="clear" w:color="000000" w:fill="8DB4E3"/>
      <w:spacing w:before="100" w:beforeAutospacing="1" w:after="100" w:afterAutospacing="1"/>
      <w:jc w:val="center"/>
      <w:textAlignment w:val="center"/>
    </w:pPr>
    <w:rPr>
      <w:color w:val="002060"/>
      <w:sz w:val="20"/>
      <w:szCs w:val="20"/>
    </w:rPr>
  </w:style>
  <w:style w:type="paragraph" w:customStyle="1" w:styleId="xl110">
    <w:name w:val="xl110"/>
    <w:basedOn w:val="a"/>
    <w:rsid w:val="00CE1779"/>
    <w:pPr>
      <w:pBdr>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111">
    <w:name w:val="xl111"/>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112">
    <w:name w:val="xl112"/>
    <w:basedOn w:val="a"/>
    <w:rsid w:val="00CE1779"/>
    <w:pPr>
      <w:spacing w:before="100" w:beforeAutospacing="1" w:after="100" w:afterAutospacing="1"/>
      <w:jc w:val="center"/>
      <w:textAlignment w:val="center"/>
    </w:pPr>
    <w:rPr>
      <w:color w:val="002060"/>
      <w:sz w:val="20"/>
      <w:szCs w:val="20"/>
    </w:rPr>
  </w:style>
  <w:style w:type="paragraph" w:customStyle="1" w:styleId="xl113">
    <w:name w:val="xl113"/>
    <w:basedOn w:val="a"/>
    <w:rsid w:val="00CE1779"/>
    <w:pPr>
      <w:pBdr>
        <w:bottom w:val="single" w:sz="8" w:space="0" w:color="auto"/>
      </w:pBdr>
      <w:shd w:val="clear" w:color="000000" w:fill="CCFFFF"/>
      <w:spacing w:before="100" w:beforeAutospacing="1" w:after="100" w:afterAutospacing="1"/>
      <w:jc w:val="center"/>
      <w:textAlignment w:val="center"/>
    </w:pPr>
    <w:rPr>
      <w:color w:val="002060"/>
      <w:sz w:val="20"/>
      <w:szCs w:val="20"/>
    </w:rPr>
  </w:style>
  <w:style w:type="paragraph" w:customStyle="1" w:styleId="xl114">
    <w:name w:val="xl114"/>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15">
    <w:name w:val="xl115"/>
    <w:basedOn w:val="a"/>
    <w:rsid w:val="00CE1779"/>
    <w:pPr>
      <w:pBdr>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16">
    <w:name w:val="xl116"/>
    <w:basedOn w:val="a"/>
    <w:rsid w:val="00CE1779"/>
    <w:pPr>
      <w:pBdr>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17">
    <w:name w:val="xl117"/>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8">
    <w:name w:val="xl118"/>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9">
    <w:name w:val="xl119"/>
    <w:basedOn w:val="a"/>
    <w:rsid w:val="00CE1779"/>
    <w:pPr>
      <w:pBdr>
        <w:bottom w:val="single" w:sz="8" w:space="0" w:color="auto"/>
        <w:right w:val="single" w:sz="8" w:space="0" w:color="auto"/>
      </w:pBdr>
      <w:shd w:val="clear" w:color="000000" w:fill="FF99CC"/>
      <w:spacing w:before="100" w:beforeAutospacing="1" w:after="100" w:afterAutospacing="1"/>
      <w:jc w:val="center"/>
      <w:textAlignment w:val="center"/>
    </w:pPr>
    <w:rPr>
      <w:color w:val="002060"/>
      <w:sz w:val="20"/>
      <w:szCs w:val="20"/>
    </w:rPr>
  </w:style>
  <w:style w:type="paragraph" w:customStyle="1" w:styleId="xl120">
    <w:name w:val="xl120"/>
    <w:basedOn w:val="a"/>
    <w:rsid w:val="00CE1779"/>
    <w:pPr>
      <w:pBdr>
        <w:bottom w:val="single" w:sz="8" w:space="0" w:color="auto"/>
        <w:right w:val="single" w:sz="8" w:space="0" w:color="auto"/>
      </w:pBdr>
      <w:shd w:val="clear" w:color="000000" w:fill="FFC000"/>
      <w:spacing w:before="100" w:beforeAutospacing="1" w:after="100" w:afterAutospacing="1"/>
      <w:jc w:val="center"/>
      <w:textAlignment w:val="center"/>
    </w:pPr>
    <w:rPr>
      <w:b/>
      <w:bCs/>
      <w:color w:val="002060"/>
      <w:sz w:val="20"/>
      <w:szCs w:val="20"/>
    </w:rPr>
  </w:style>
  <w:style w:type="paragraph" w:customStyle="1" w:styleId="xl121">
    <w:name w:val="xl12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2">
    <w:name w:val="xl122"/>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3">
    <w:name w:val="xl123"/>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124">
    <w:name w:val="xl124"/>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5">
    <w:name w:val="xl125"/>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jc w:val="center"/>
      <w:textAlignment w:val="center"/>
    </w:pPr>
    <w:rPr>
      <w:sz w:val="20"/>
      <w:szCs w:val="20"/>
    </w:rPr>
  </w:style>
  <w:style w:type="paragraph" w:customStyle="1" w:styleId="xl126">
    <w:name w:val="xl126"/>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7">
    <w:name w:val="xl127"/>
    <w:basedOn w:val="a"/>
    <w:rsid w:val="00CE1779"/>
    <w:pPr>
      <w:pBdr>
        <w:top w:val="single" w:sz="8" w:space="0" w:color="auto"/>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8">
    <w:name w:val="xl128"/>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9">
    <w:name w:val="xl129"/>
    <w:basedOn w:val="a"/>
    <w:rsid w:val="00CE1779"/>
    <w:pPr>
      <w:pBdr>
        <w:bottom w:val="single" w:sz="8" w:space="0" w:color="auto"/>
        <w:right w:val="single" w:sz="8" w:space="0" w:color="auto"/>
      </w:pBdr>
      <w:shd w:val="clear" w:color="000000" w:fill="FFFF00"/>
      <w:spacing w:before="100" w:beforeAutospacing="1" w:after="100" w:afterAutospacing="1"/>
      <w:textAlignment w:val="center"/>
    </w:pPr>
    <w:rPr>
      <w:color w:val="002060"/>
      <w:sz w:val="20"/>
      <w:szCs w:val="20"/>
    </w:rPr>
  </w:style>
  <w:style w:type="paragraph" w:customStyle="1" w:styleId="xl130">
    <w:name w:val="xl130"/>
    <w:basedOn w:val="a"/>
    <w:rsid w:val="00CE1779"/>
    <w:pPr>
      <w:pBdr>
        <w:top w:val="single" w:sz="8" w:space="0" w:color="auto"/>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sz w:val="20"/>
      <w:szCs w:val="20"/>
    </w:rPr>
  </w:style>
  <w:style w:type="paragraph" w:customStyle="1" w:styleId="xl131">
    <w:name w:val="xl131"/>
    <w:basedOn w:val="a"/>
    <w:rsid w:val="00CE1779"/>
    <w:pPr>
      <w:pBdr>
        <w:top w:val="single" w:sz="8" w:space="0" w:color="auto"/>
        <w:left w:val="single" w:sz="8" w:space="0" w:color="auto"/>
        <w:right w:val="single" w:sz="8" w:space="0" w:color="auto"/>
      </w:pBdr>
      <w:spacing w:before="100" w:beforeAutospacing="1" w:after="100" w:afterAutospacing="1"/>
      <w:textAlignment w:val="top"/>
    </w:pPr>
    <w:rPr>
      <w:sz w:val="20"/>
      <w:szCs w:val="20"/>
    </w:rPr>
  </w:style>
  <w:style w:type="paragraph" w:customStyle="1" w:styleId="xl132">
    <w:name w:val="xl132"/>
    <w:basedOn w:val="a"/>
    <w:rsid w:val="00CE1779"/>
    <w:pPr>
      <w:pBdr>
        <w:left w:val="single" w:sz="8" w:space="0" w:color="auto"/>
        <w:bottom w:val="single" w:sz="8" w:space="0" w:color="auto"/>
        <w:right w:val="single" w:sz="8" w:space="0" w:color="auto"/>
      </w:pBdr>
      <w:spacing w:before="100" w:beforeAutospacing="1" w:after="100" w:afterAutospacing="1"/>
      <w:textAlignment w:val="top"/>
    </w:pPr>
    <w:rPr>
      <w:sz w:val="20"/>
      <w:szCs w:val="20"/>
    </w:rPr>
  </w:style>
  <w:style w:type="paragraph" w:customStyle="1" w:styleId="xl133">
    <w:name w:val="xl133"/>
    <w:basedOn w:val="a"/>
    <w:rsid w:val="00CE1779"/>
    <w:pPr>
      <w:pBdr>
        <w:top w:val="single" w:sz="8" w:space="0" w:color="auto"/>
        <w:left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4">
    <w:name w:val="xl134"/>
    <w:basedOn w:val="a"/>
    <w:rsid w:val="00CE1779"/>
    <w:pPr>
      <w:pBdr>
        <w:top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5">
    <w:name w:val="xl135"/>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36">
    <w:name w:val="xl136"/>
    <w:basedOn w:val="a"/>
    <w:rsid w:val="00CE1779"/>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xl137">
    <w:name w:val="xl137"/>
    <w:basedOn w:val="a"/>
    <w:rsid w:val="00CE1779"/>
    <w:pPr>
      <w:pBdr>
        <w:left w:val="single" w:sz="8" w:space="0" w:color="auto"/>
        <w:bottom w:val="single" w:sz="8" w:space="0" w:color="auto"/>
        <w:right w:val="single" w:sz="8" w:space="0" w:color="auto"/>
      </w:pBdr>
      <w:spacing w:before="100" w:beforeAutospacing="1" w:after="100" w:afterAutospacing="1"/>
      <w:jc w:val="center"/>
    </w:pPr>
    <w:rPr>
      <w:sz w:val="20"/>
      <w:szCs w:val="20"/>
    </w:rPr>
  </w:style>
  <w:style w:type="paragraph" w:customStyle="1" w:styleId="xl138">
    <w:name w:val="xl138"/>
    <w:basedOn w:val="a"/>
    <w:rsid w:val="00CE1779"/>
    <w:pPr>
      <w:pBdr>
        <w:top w:val="single" w:sz="8" w:space="0" w:color="auto"/>
        <w:left w:val="single" w:sz="8" w:space="0" w:color="auto"/>
      </w:pBdr>
      <w:spacing w:before="100" w:beforeAutospacing="1" w:after="100" w:afterAutospacing="1"/>
      <w:textAlignment w:val="center"/>
    </w:pPr>
    <w:rPr>
      <w:color w:val="002060"/>
      <w:sz w:val="20"/>
      <w:szCs w:val="20"/>
    </w:rPr>
  </w:style>
  <w:style w:type="paragraph" w:customStyle="1" w:styleId="xl139">
    <w:name w:val="xl139"/>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40">
    <w:name w:val="xl140"/>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41">
    <w:name w:val="xl141"/>
    <w:basedOn w:val="a"/>
    <w:rsid w:val="00CE1779"/>
    <w:pPr>
      <w:pBdr>
        <w:left w:val="single" w:sz="8" w:space="0" w:color="auto"/>
      </w:pBdr>
      <w:spacing w:before="100" w:beforeAutospacing="1" w:after="100" w:afterAutospacing="1"/>
      <w:textAlignment w:val="center"/>
    </w:pPr>
    <w:rPr>
      <w:color w:val="002060"/>
      <w:sz w:val="20"/>
      <w:szCs w:val="20"/>
    </w:rPr>
  </w:style>
  <w:style w:type="paragraph" w:customStyle="1" w:styleId="xl142">
    <w:name w:val="xl142"/>
    <w:basedOn w:val="a"/>
    <w:rsid w:val="00CE1779"/>
    <w:pPr>
      <w:spacing w:before="100" w:beforeAutospacing="1" w:after="100" w:afterAutospacing="1"/>
      <w:textAlignment w:val="center"/>
    </w:pPr>
    <w:rPr>
      <w:color w:val="002060"/>
      <w:sz w:val="20"/>
      <w:szCs w:val="20"/>
    </w:rPr>
  </w:style>
  <w:style w:type="paragraph" w:customStyle="1" w:styleId="xl143">
    <w:name w:val="xl143"/>
    <w:basedOn w:val="a"/>
    <w:rsid w:val="00CE1779"/>
    <w:pPr>
      <w:pBdr>
        <w:right w:val="single" w:sz="8" w:space="0" w:color="auto"/>
      </w:pBdr>
      <w:spacing w:before="100" w:beforeAutospacing="1" w:after="100" w:afterAutospacing="1"/>
      <w:textAlignment w:val="center"/>
    </w:pPr>
    <w:rPr>
      <w:color w:val="002060"/>
      <w:sz w:val="20"/>
      <w:szCs w:val="20"/>
    </w:rPr>
  </w:style>
  <w:style w:type="paragraph" w:customStyle="1" w:styleId="xl144">
    <w:name w:val="xl144"/>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45">
    <w:name w:val="xl145"/>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46">
    <w:name w:val="xl146"/>
    <w:basedOn w:val="a"/>
    <w:rsid w:val="00CE1779"/>
    <w:pPr>
      <w:pBdr>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47">
    <w:name w:val="xl147"/>
    <w:basedOn w:val="a"/>
    <w:rsid w:val="00CE1779"/>
    <w:pPr>
      <w:pBdr>
        <w:bottom w:val="single" w:sz="8" w:space="0" w:color="auto"/>
      </w:pBdr>
      <w:spacing w:before="100" w:beforeAutospacing="1" w:after="100" w:afterAutospacing="1"/>
      <w:textAlignment w:val="center"/>
    </w:pPr>
    <w:rPr>
      <w:b/>
      <w:bCs/>
      <w:color w:val="002060"/>
      <w:sz w:val="20"/>
      <w:szCs w:val="20"/>
    </w:rPr>
  </w:style>
  <w:style w:type="paragraph" w:customStyle="1" w:styleId="xl148">
    <w:name w:val="xl148"/>
    <w:basedOn w:val="a"/>
    <w:rsid w:val="00CE1779"/>
    <w:pPr>
      <w:pBdr>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49">
    <w:name w:val="xl149"/>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0">
    <w:name w:val="xl150"/>
    <w:basedOn w:val="a"/>
    <w:rsid w:val="00CE1779"/>
    <w:pPr>
      <w:pBdr>
        <w:top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1">
    <w:name w:val="xl151"/>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52">
    <w:name w:val="xl152"/>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3">
    <w:name w:val="xl153"/>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4">
    <w:name w:val="xl15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5">
    <w:name w:val="xl155"/>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6">
    <w:name w:val="xl156"/>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7">
    <w:name w:val="xl157"/>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8">
    <w:name w:val="xl158"/>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59">
    <w:name w:val="xl159"/>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0">
    <w:name w:val="xl160"/>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1">
    <w:name w:val="xl161"/>
    <w:basedOn w:val="a"/>
    <w:rsid w:val="00CE1779"/>
    <w:pPr>
      <w:pBdr>
        <w:top w:val="single" w:sz="8" w:space="0" w:color="auto"/>
        <w:left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2">
    <w:name w:val="xl162"/>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3">
    <w:name w:val="xl163"/>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4">
    <w:name w:val="xl164"/>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65">
    <w:name w:val="xl165"/>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6">
    <w:name w:val="xl166"/>
    <w:basedOn w:val="a"/>
    <w:rsid w:val="00CE1779"/>
    <w:pPr>
      <w:pBdr>
        <w:top w:val="single" w:sz="8" w:space="0" w:color="auto"/>
        <w:left w:val="single" w:sz="8" w:space="0" w:color="auto"/>
      </w:pBdr>
      <w:spacing w:before="100" w:beforeAutospacing="1" w:after="100" w:afterAutospacing="1"/>
      <w:jc w:val="center"/>
      <w:textAlignment w:val="center"/>
    </w:pPr>
    <w:rPr>
      <w:color w:val="002060"/>
      <w:sz w:val="20"/>
      <w:szCs w:val="20"/>
    </w:rPr>
  </w:style>
  <w:style w:type="paragraph" w:customStyle="1" w:styleId="xl167">
    <w:name w:val="xl167"/>
    <w:basedOn w:val="a"/>
    <w:rsid w:val="00CE1779"/>
    <w:pPr>
      <w:pBdr>
        <w:top w:val="single" w:sz="8" w:space="0" w:color="auto"/>
      </w:pBdr>
      <w:spacing w:before="100" w:beforeAutospacing="1" w:after="100" w:afterAutospacing="1"/>
      <w:jc w:val="center"/>
      <w:textAlignment w:val="center"/>
    </w:pPr>
    <w:rPr>
      <w:color w:val="002060"/>
      <w:sz w:val="20"/>
      <w:szCs w:val="20"/>
    </w:rPr>
  </w:style>
  <w:style w:type="paragraph" w:customStyle="1" w:styleId="xl168">
    <w:name w:val="xl168"/>
    <w:basedOn w:val="a"/>
    <w:rsid w:val="00CE1779"/>
    <w:pPr>
      <w:pBdr>
        <w:top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69">
    <w:name w:val="xl169"/>
    <w:basedOn w:val="a"/>
    <w:rsid w:val="00CE1779"/>
    <w:pPr>
      <w:pBdr>
        <w:left w:val="single" w:sz="8" w:space="0" w:color="auto"/>
      </w:pBdr>
      <w:spacing w:before="100" w:beforeAutospacing="1" w:after="100" w:afterAutospacing="1"/>
      <w:jc w:val="center"/>
      <w:textAlignment w:val="center"/>
    </w:pPr>
    <w:rPr>
      <w:color w:val="002060"/>
      <w:sz w:val="20"/>
      <w:szCs w:val="20"/>
    </w:rPr>
  </w:style>
  <w:style w:type="paragraph" w:customStyle="1" w:styleId="xl170">
    <w:name w:val="xl170"/>
    <w:basedOn w:val="a"/>
    <w:rsid w:val="00CE1779"/>
    <w:pPr>
      <w:pBdr>
        <w:right w:val="single" w:sz="8" w:space="0" w:color="auto"/>
      </w:pBdr>
      <w:spacing w:before="100" w:beforeAutospacing="1" w:after="100" w:afterAutospacing="1"/>
      <w:jc w:val="center"/>
      <w:textAlignment w:val="center"/>
    </w:pPr>
    <w:rPr>
      <w:color w:val="002060"/>
      <w:sz w:val="20"/>
      <w:szCs w:val="20"/>
    </w:rPr>
  </w:style>
  <w:style w:type="paragraph" w:customStyle="1" w:styleId="xl171">
    <w:name w:val="xl171"/>
    <w:basedOn w:val="a"/>
    <w:rsid w:val="00CE1779"/>
    <w:pPr>
      <w:pBdr>
        <w:left w:val="single" w:sz="8" w:space="0" w:color="auto"/>
        <w:bottom w:val="single" w:sz="8" w:space="0" w:color="auto"/>
      </w:pBdr>
      <w:spacing w:before="100" w:beforeAutospacing="1" w:after="100" w:afterAutospacing="1"/>
      <w:jc w:val="center"/>
      <w:textAlignment w:val="center"/>
    </w:pPr>
    <w:rPr>
      <w:color w:val="002060"/>
      <w:sz w:val="20"/>
      <w:szCs w:val="20"/>
    </w:rPr>
  </w:style>
  <w:style w:type="paragraph" w:customStyle="1" w:styleId="xl172">
    <w:name w:val="xl172"/>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73">
    <w:name w:val="xl17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4">
    <w:name w:val="xl174"/>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75">
    <w:name w:val="xl175"/>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76">
    <w:name w:val="xl17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7">
    <w:name w:val="xl17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8">
    <w:name w:val="xl178"/>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9">
    <w:name w:val="xl179"/>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80">
    <w:name w:val="xl180"/>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sz w:val="20"/>
      <w:szCs w:val="20"/>
    </w:rPr>
  </w:style>
  <w:style w:type="paragraph" w:customStyle="1" w:styleId="xl181">
    <w:name w:val="xl181"/>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82">
    <w:name w:val="xl182"/>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3">
    <w:name w:val="xl183"/>
    <w:basedOn w:val="a"/>
    <w:rsid w:val="00CE1779"/>
    <w:pPr>
      <w:pBdr>
        <w:top w:val="single" w:sz="8" w:space="0" w:color="auto"/>
        <w:lef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184">
    <w:name w:val="xl184"/>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85">
    <w:name w:val="xl185"/>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6">
    <w:name w:val="xl18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7">
    <w:name w:val="xl18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8">
    <w:name w:val="xl188"/>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9">
    <w:name w:val="xl189"/>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90">
    <w:name w:val="xl190"/>
    <w:basedOn w:val="a"/>
    <w:rsid w:val="00CE1779"/>
    <w:pPr>
      <w:pBdr>
        <w:top w:val="single" w:sz="8" w:space="0" w:color="auto"/>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1">
    <w:name w:val="xl191"/>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2">
    <w:name w:val="xl192"/>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3">
    <w:name w:val="xl193"/>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4">
    <w:name w:val="xl194"/>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195">
    <w:name w:val="xl195"/>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6">
    <w:name w:val="xl196"/>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7">
    <w:name w:val="xl197"/>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8">
    <w:name w:val="xl198"/>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9">
    <w:name w:val="xl199"/>
    <w:basedOn w:val="a"/>
    <w:rsid w:val="00CE1779"/>
    <w:pPr>
      <w:pBdr>
        <w:top w:val="single" w:sz="8" w:space="0" w:color="auto"/>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0">
    <w:name w:val="xl200"/>
    <w:basedOn w:val="a"/>
    <w:rsid w:val="00CE1779"/>
    <w:pPr>
      <w:pBdr>
        <w:top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1">
    <w:name w:val="xl201"/>
    <w:basedOn w:val="a"/>
    <w:rsid w:val="00CE1779"/>
    <w:pPr>
      <w:pBdr>
        <w:top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2">
    <w:name w:val="xl202"/>
    <w:basedOn w:val="a"/>
    <w:rsid w:val="00CE1779"/>
    <w:pPr>
      <w:pBdr>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3">
    <w:name w:val="xl203"/>
    <w:basedOn w:val="a"/>
    <w:rsid w:val="00CE1779"/>
    <w:pPr>
      <w:shd w:val="clear" w:color="000000" w:fill="D7E4BC"/>
      <w:spacing w:before="100" w:beforeAutospacing="1" w:after="100" w:afterAutospacing="1"/>
      <w:jc w:val="center"/>
      <w:textAlignment w:val="center"/>
    </w:pPr>
    <w:rPr>
      <w:color w:val="002060"/>
      <w:sz w:val="20"/>
      <w:szCs w:val="20"/>
    </w:rPr>
  </w:style>
  <w:style w:type="paragraph" w:customStyle="1" w:styleId="xl204">
    <w:name w:val="xl204"/>
    <w:basedOn w:val="a"/>
    <w:rsid w:val="00CE1779"/>
    <w:pPr>
      <w:pBdr>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5">
    <w:name w:val="xl205"/>
    <w:basedOn w:val="a"/>
    <w:rsid w:val="00CE1779"/>
    <w:pPr>
      <w:pBdr>
        <w:left w:val="single" w:sz="8" w:space="0" w:color="auto"/>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6">
    <w:name w:val="xl206"/>
    <w:basedOn w:val="a"/>
    <w:rsid w:val="00CE1779"/>
    <w:pPr>
      <w:pBdr>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7">
    <w:name w:val="xl207"/>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8">
    <w:name w:val="xl208"/>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9">
    <w:name w:val="xl209"/>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0">
    <w:name w:val="xl210"/>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211">
    <w:name w:val="xl211"/>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2">
    <w:name w:val="xl212"/>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3">
    <w:name w:val="xl213"/>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4">
    <w:name w:val="xl214"/>
    <w:basedOn w:val="a"/>
    <w:rsid w:val="00CE1779"/>
    <w:pPr>
      <w:pBdr>
        <w:top w:val="single" w:sz="8" w:space="0" w:color="auto"/>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5">
    <w:name w:val="xl215"/>
    <w:basedOn w:val="a"/>
    <w:rsid w:val="00CE1779"/>
    <w:pPr>
      <w:pBdr>
        <w:top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6">
    <w:name w:val="xl216"/>
    <w:basedOn w:val="a"/>
    <w:rsid w:val="00CE1779"/>
    <w:pPr>
      <w:pBdr>
        <w:top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7">
    <w:name w:val="xl217"/>
    <w:basedOn w:val="a"/>
    <w:rsid w:val="00CE1779"/>
    <w:pPr>
      <w:pBdr>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8">
    <w:name w:val="xl218"/>
    <w:basedOn w:val="a"/>
    <w:rsid w:val="00CE1779"/>
    <w:pPr>
      <w:shd w:val="clear" w:color="000000" w:fill="FF99CC"/>
      <w:spacing w:before="100" w:beforeAutospacing="1" w:after="100" w:afterAutospacing="1"/>
      <w:textAlignment w:val="center"/>
    </w:pPr>
    <w:rPr>
      <w:color w:val="002060"/>
      <w:sz w:val="20"/>
      <w:szCs w:val="20"/>
    </w:rPr>
  </w:style>
  <w:style w:type="paragraph" w:customStyle="1" w:styleId="xl219">
    <w:name w:val="xl219"/>
    <w:basedOn w:val="a"/>
    <w:rsid w:val="00CE1779"/>
    <w:pPr>
      <w:pBdr>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0">
    <w:name w:val="xl220"/>
    <w:basedOn w:val="a"/>
    <w:rsid w:val="00CE1779"/>
    <w:pPr>
      <w:pBdr>
        <w:left w:val="single" w:sz="8" w:space="0" w:color="auto"/>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1">
    <w:name w:val="xl221"/>
    <w:basedOn w:val="a"/>
    <w:rsid w:val="00CE1779"/>
    <w:pPr>
      <w:pBdr>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2">
    <w:name w:val="xl222"/>
    <w:basedOn w:val="a"/>
    <w:rsid w:val="00CE1779"/>
    <w:pPr>
      <w:pBdr>
        <w:bottom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3">
    <w:name w:val="xl223"/>
    <w:basedOn w:val="a"/>
    <w:rsid w:val="00CE1779"/>
    <w:pPr>
      <w:pBdr>
        <w:top w:val="single" w:sz="8" w:space="0" w:color="auto"/>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4">
    <w:name w:val="xl224"/>
    <w:basedOn w:val="a"/>
    <w:rsid w:val="00CE1779"/>
    <w:pPr>
      <w:pBdr>
        <w:top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5">
    <w:name w:val="xl225"/>
    <w:basedOn w:val="a"/>
    <w:rsid w:val="00CE1779"/>
    <w:pPr>
      <w:pBdr>
        <w:top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6">
    <w:name w:val="xl226"/>
    <w:basedOn w:val="a"/>
    <w:rsid w:val="00CE1779"/>
    <w:pPr>
      <w:pBdr>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7">
    <w:name w:val="xl227"/>
    <w:basedOn w:val="a"/>
    <w:rsid w:val="00CE1779"/>
    <w:pPr>
      <w:shd w:val="clear" w:color="000000" w:fill="99FF66"/>
      <w:spacing w:before="100" w:beforeAutospacing="1" w:after="100" w:afterAutospacing="1"/>
      <w:jc w:val="center"/>
      <w:textAlignment w:val="center"/>
    </w:pPr>
    <w:rPr>
      <w:color w:val="002060"/>
      <w:sz w:val="20"/>
      <w:szCs w:val="20"/>
    </w:rPr>
  </w:style>
  <w:style w:type="paragraph" w:customStyle="1" w:styleId="xl228">
    <w:name w:val="xl228"/>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9">
    <w:name w:val="xl229"/>
    <w:basedOn w:val="a"/>
    <w:rsid w:val="00CE1779"/>
    <w:pPr>
      <w:pBdr>
        <w:left w:val="single" w:sz="8" w:space="0" w:color="auto"/>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0">
    <w:name w:val="xl230"/>
    <w:basedOn w:val="a"/>
    <w:rsid w:val="00CE1779"/>
    <w:pPr>
      <w:pBdr>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1">
    <w:name w:val="xl23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afffffd">
    <w:name w:val="Информация об изменениях документа"/>
    <w:basedOn w:val="af5"/>
    <w:next w:val="a"/>
    <w:rsid w:val="00CE1779"/>
    <w:pPr>
      <w:ind w:left="0"/>
    </w:pPr>
    <w:rPr>
      <w:rFonts w:cs="Arial"/>
      <w:color w:val="353842"/>
      <w:sz w:val="24"/>
      <w:szCs w:val="24"/>
      <w:shd w:val="clear" w:color="auto" w:fill="F0F0F0"/>
    </w:rPr>
  </w:style>
  <w:style w:type="paragraph" w:customStyle="1" w:styleId="2fa">
    <w:name w:val="Абзац списка2"/>
    <w:basedOn w:val="a"/>
    <w:rsid w:val="00CE1779"/>
    <w:pPr>
      <w:ind w:left="720"/>
      <w:contextualSpacing/>
    </w:pPr>
    <w:rPr>
      <w:sz w:val="20"/>
      <w:szCs w:val="20"/>
    </w:rPr>
  </w:style>
  <w:style w:type="paragraph" w:customStyle="1" w:styleId="table">
    <w:name w:val="table"/>
    <w:basedOn w:val="a"/>
    <w:rsid w:val="00CE1779"/>
    <w:pPr>
      <w:spacing w:before="100" w:beforeAutospacing="1" w:after="100" w:afterAutospacing="1"/>
    </w:pPr>
  </w:style>
  <w:style w:type="paragraph" w:customStyle="1" w:styleId="11Char">
    <w:name w:val="Знак1 Знак Знак Знак Знак Знак Знак Знак Знак1 Char"/>
    <w:basedOn w:val="a"/>
    <w:rsid w:val="00CE1779"/>
    <w:pPr>
      <w:spacing w:after="160" w:line="240" w:lineRule="exact"/>
    </w:pPr>
    <w:rPr>
      <w:rFonts w:ascii="Verdana" w:eastAsia="Calibri" w:hAnsi="Verdana"/>
      <w:sz w:val="20"/>
      <w:szCs w:val="20"/>
      <w:lang w:val="en-US" w:eastAsia="en-US"/>
    </w:rPr>
  </w:style>
  <w:style w:type="paragraph" w:customStyle="1" w:styleId="MainTXT">
    <w:name w:val="MainTXT"/>
    <w:basedOn w:val="a"/>
    <w:rsid w:val="00CE1779"/>
    <w:pPr>
      <w:suppressAutoHyphens/>
      <w:spacing w:line="360" w:lineRule="auto"/>
      <w:ind w:left="142" w:firstLine="709"/>
      <w:jc w:val="both"/>
    </w:pPr>
    <w:rPr>
      <w:rFonts w:ascii="Arial" w:eastAsia="Calibri" w:hAnsi="Arial"/>
      <w:szCs w:val="20"/>
      <w:lang w:eastAsia="ar-SA"/>
    </w:rPr>
  </w:style>
  <w:style w:type="paragraph" w:customStyle="1" w:styleId="ListParagraph1">
    <w:name w:val="List Paragraph1"/>
    <w:basedOn w:val="a"/>
    <w:rsid w:val="00CE1779"/>
    <w:pPr>
      <w:ind w:left="720" w:firstLine="567"/>
      <w:jc w:val="both"/>
    </w:pPr>
    <w:rPr>
      <w:rFonts w:ascii="Calibri" w:eastAsia="Calibri" w:hAnsi="Calibri" w:cs="Calibri"/>
      <w:lang w:eastAsia="en-US"/>
    </w:rPr>
  </w:style>
  <w:style w:type="paragraph" w:customStyle="1" w:styleId="310">
    <w:name w:val="Основной текст с отступом 31"/>
    <w:basedOn w:val="a"/>
    <w:rsid w:val="00CE1779"/>
    <w:pPr>
      <w:suppressAutoHyphens/>
      <w:spacing w:after="120"/>
      <w:ind w:left="283"/>
    </w:pPr>
    <w:rPr>
      <w:rFonts w:eastAsia="Calibri"/>
      <w:sz w:val="16"/>
      <w:szCs w:val="16"/>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E1779"/>
    <w:pPr>
      <w:spacing w:before="100" w:beforeAutospacing="1" w:after="100" w:afterAutospacing="1"/>
    </w:pPr>
    <w:rPr>
      <w:rFonts w:ascii="Tahoma" w:eastAsia="Calibri" w:hAnsi="Tahoma"/>
      <w:sz w:val="20"/>
      <w:szCs w:val="20"/>
      <w:lang w:val="en-US" w:eastAsia="en-US"/>
    </w:rPr>
  </w:style>
  <w:style w:type="paragraph" w:customStyle="1" w:styleId="610">
    <w:name w:val="Основной текст (6)1"/>
    <w:basedOn w:val="a"/>
    <w:rsid w:val="00CE1779"/>
    <w:pPr>
      <w:shd w:val="clear" w:color="auto" w:fill="FFFFFF"/>
      <w:spacing w:before="60" w:after="600" w:line="240" w:lineRule="atLeast"/>
      <w:jc w:val="center"/>
    </w:pPr>
    <w:rPr>
      <w:rFonts w:ascii="Calibri" w:eastAsia="Calibri" w:hAnsi="Calibri"/>
      <w:i/>
      <w:iCs/>
      <w:sz w:val="18"/>
      <w:szCs w:val="18"/>
    </w:rPr>
  </w:style>
  <w:style w:type="character" w:customStyle="1" w:styleId="newsanounce1">
    <w:name w:val="news_anounce1"/>
    <w:rsid w:val="00CE1779"/>
    <w:rPr>
      <w:color w:val="000000"/>
    </w:rPr>
  </w:style>
  <w:style w:type="paragraph" w:styleId="HTML">
    <w:name w:val="HTML Preformatted"/>
    <w:basedOn w:val="a"/>
    <w:link w:val="HTML0"/>
    <w:rsid w:val="00CE1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b/>
      <w:i/>
      <w:sz w:val="28"/>
    </w:rPr>
  </w:style>
  <w:style w:type="character" w:customStyle="1" w:styleId="HTML0">
    <w:name w:val="Стандартный HTML Знак"/>
    <w:link w:val="HTML"/>
    <w:rsid w:val="00CE1779"/>
    <w:rPr>
      <w:rFonts w:ascii="Courier New" w:hAnsi="Courier New"/>
      <w:b/>
      <w:i/>
      <w:sz w:val="28"/>
      <w:szCs w:val="24"/>
      <w:lang w:bidi="ar-SA"/>
    </w:rPr>
  </w:style>
  <w:style w:type="paragraph" w:customStyle="1" w:styleId="afffffe">
    <w:name w:val="Знак Знак Знак Знак Знак Знак Знак Знак Знак Знак Знак Знак Знак Знак Знак Знак Знак Знак Знак"/>
    <w:basedOn w:val="a"/>
    <w:rsid w:val="00CE1779"/>
    <w:pPr>
      <w:spacing w:before="100" w:beforeAutospacing="1" w:after="100" w:afterAutospacing="1"/>
    </w:pPr>
    <w:rPr>
      <w:rFonts w:ascii="Tahoma" w:hAnsi="Tahoma" w:cs="Tahoma"/>
      <w:sz w:val="20"/>
      <w:szCs w:val="20"/>
      <w:lang w:val="en-US" w:eastAsia="en-US"/>
    </w:rPr>
  </w:style>
  <w:style w:type="character" w:customStyle="1" w:styleId="131">
    <w:name w:val="Знак Знак13"/>
    <w:locked/>
    <w:rsid w:val="00CE1779"/>
    <w:rPr>
      <w:sz w:val="24"/>
      <w:lang w:bidi="ar-SA"/>
    </w:rPr>
  </w:style>
  <w:style w:type="paragraph" w:customStyle="1" w:styleId="HEADERTEXT">
    <w:name w:val=".HEADERTEXT"/>
    <w:uiPriority w:val="99"/>
    <w:rsid w:val="00367F50"/>
    <w:pPr>
      <w:widowControl w:val="0"/>
      <w:autoSpaceDE w:val="0"/>
      <w:autoSpaceDN w:val="0"/>
      <w:adjustRightInd w:val="0"/>
    </w:pPr>
    <w:rPr>
      <w:rFonts w:ascii="Arial" w:hAnsi="Arial" w:cs="Arial"/>
      <w:color w:val="2B4279"/>
    </w:rPr>
  </w:style>
  <w:style w:type="paragraph" w:customStyle="1" w:styleId="FORMATTEXT">
    <w:name w:val=".FORMATTEXT"/>
    <w:uiPriority w:val="99"/>
    <w:rsid w:val="00C3696D"/>
    <w:pPr>
      <w:widowControl w:val="0"/>
      <w:autoSpaceDE w:val="0"/>
      <w:autoSpaceDN w:val="0"/>
      <w:adjustRightInd w:val="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9399">
      <w:bodyDiv w:val="1"/>
      <w:marLeft w:val="0"/>
      <w:marRight w:val="0"/>
      <w:marTop w:val="0"/>
      <w:marBottom w:val="0"/>
      <w:divBdr>
        <w:top w:val="none" w:sz="0" w:space="0" w:color="auto"/>
        <w:left w:val="none" w:sz="0" w:space="0" w:color="auto"/>
        <w:bottom w:val="none" w:sz="0" w:space="0" w:color="auto"/>
        <w:right w:val="none" w:sz="0" w:space="0" w:color="auto"/>
      </w:divBdr>
    </w:div>
    <w:div w:id="4677394">
      <w:bodyDiv w:val="1"/>
      <w:marLeft w:val="0"/>
      <w:marRight w:val="0"/>
      <w:marTop w:val="0"/>
      <w:marBottom w:val="0"/>
      <w:divBdr>
        <w:top w:val="none" w:sz="0" w:space="0" w:color="auto"/>
        <w:left w:val="none" w:sz="0" w:space="0" w:color="auto"/>
        <w:bottom w:val="none" w:sz="0" w:space="0" w:color="auto"/>
        <w:right w:val="none" w:sz="0" w:space="0" w:color="auto"/>
      </w:divBdr>
    </w:div>
    <w:div w:id="16010907">
      <w:bodyDiv w:val="1"/>
      <w:marLeft w:val="0"/>
      <w:marRight w:val="0"/>
      <w:marTop w:val="0"/>
      <w:marBottom w:val="0"/>
      <w:divBdr>
        <w:top w:val="none" w:sz="0" w:space="0" w:color="auto"/>
        <w:left w:val="none" w:sz="0" w:space="0" w:color="auto"/>
        <w:bottom w:val="none" w:sz="0" w:space="0" w:color="auto"/>
        <w:right w:val="none" w:sz="0" w:space="0" w:color="auto"/>
      </w:divBdr>
    </w:div>
    <w:div w:id="53312052">
      <w:bodyDiv w:val="1"/>
      <w:marLeft w:val="0"/>
      <w:marRight w:val="0"/>
      <w:marTop w:val="0"/>
      <w:marBottom w:val="0"/>
      <w:divBdr>
        <w:top w:val="none" w:sz="0" w:space="0" w:color="auto"/>
        <w:left w:val="none" w:sz="0" w:space="0" w:color="auto"/>
        <w:bottom w:val="none" w:sz="0" w:space="0" w:color="auto"/>
        <w:right w:val="none" w:sz="0" w:space="0" w:color="auto"/>
      </w:divBdr>
    </w:div>
    <w:div w:id="54862233">
      <w:bodyDiv w:val="1"/>
      <w:marLeft w:val="0"/>
      <w:marRight w:val="0"/>
      <w:marTop w:val="0"/>
      <w:marBottom w:val="0"/>
      <w:divBdr>
        <w:top w:val="none" w:sz="0" w:space="0" w:color="auto"/>
        <w:left w:val="none" w:sz="0" w:space="0" w:color="auto"/>
        <w:bottom w:val="none" w:sz="0" w:space="0" w:color="auto"/>
        <w:right w:val="none" w:sz="0" w:space="0" w:color="auto"/>
      </w:divBdr>
    </w:div>
    <w:div w:id="63334554">
      <w:bodyDiv w:val="1"/>
      <w:marLeft w:val="0"/>
      <w:marRight w:val="0"/>
      <w:marTop w:val="0"/>
      <w:marBottom w:val="0"/>
      <w:divBdr>
        <w:top w:val="none" w:sz="0" w:space="0" w:color="auto"/>
        <w:left w:val="none" w:sz="0" w:space="0" w:color="auto"/>
        <w:bottom w:val="none" w:sz="0" w:space="0" w:color="auto"/>
        <w:right w:val="none" w:sz="0" w:space="0" w:color="auto"/>
      </w:divBdr>
    </w:div>
    <w:div w:id="73405694">
      <w:bodyDiv w:val="1"/>
      <w:marLeft w:val="0"/>
      <w:marRight w:val="0"/>
      <w:marTop w:val="0"/>
      <w:marBottom w:val="0"/>
      <w:divBdr>
        <w:top w:val="none" w:sz="0" w:space="0" w:color="auto"/>
        <w:left w:val="none" w:sz="0" w:space="0" w:color="auto"/>
        <w:bottom w:val="none" w:sz="0" w:space="0" w:color="auto"/>
        <w:right w:val="none" w:sz="0" w:space="0" w:color="auto"/>
      </w:divBdr>
    </w:div>
    <w:div w:id="90325353">
      <w:bodyDiv w:val="1"/>
      <w:marLeft w:val="0"/>
      <w:marRight w:val="0"/>
      <w:marTop w:val="0"/>
      <w:marBottom w:val="0"/>
      <w:divBdr>
        <w:top w:val="none" w:sz="0" w:space="0" w:color="auto"/>
        <w:left w:val="none" w:sz="0" w:space="0" w:color="auto"/>
        <w:bottom w:val="none" w:sz="0" w:space="0" w:color="auto"/>
        <w:right w:val="none" w:sz="0" w:space="0" w:color="auto"/>
      </w:divBdr>
    </w:div>
    <w:div w:id="101267125">
      <w:bodyDiv w:val="1"/>
      <w:marLeft w:val="0"/>
      <w:marRight w:val="0"/>
      <w:marTop w:val="0"/>
      <w:marBottom w:val="0"/>
      <w:divBdr>
        <w:top w:val="none" w:sz="0" w:space="0" w:color="auto"/>
        <w:left w:val="none" w:sz="0" w:space="0" w:color="auto"/>
        <w:bottom w:val="none" w:sz="0" w:space="0" w:color="auto"/>
        <w:right w:val="none" w:sz="0" w:space="0" w:color="auto"/>
      </w:divBdr>
    </w:div>
    <w:div w:id="122424435">
      <w:bodyDiv w:val="1"/>
      <w:marLeft w:val="0"/>
      <w:marRight w:val="0"/>
      <w:marTop w:val="0"/>
      <w:marBottom w:val="0"/>
      <w:divBdr>
        <w:top w:val="none" w:sz="0" w:space="0" w:color="auto"/>
        <w:left w:val="none" w:sz="0" w:space="0" w:color="auto"/>
        <w:bottom w:val="none" w:sz="0" w:space="0" w:color="auto"/>
        <w:right w:val="none" w:sz="0" w:space="0" w:color="auto"/>
      </w:divBdr>
    </w:div>
    <w:div w:id="158543410">
      <w:bodyDiv w:val="1"/>
      <w:marLeft w:val="0"/>
      <w:marRight w:val="0"/>
      <w:marTop w:val="0"/>
      <w:marBottom w:val="0"/>
      <w:divBdr>
        <w:top w:val="none" w:sz="0" w:space="0" w:color="auto"/>
        <w:left w:val="none" w:sz="0" w:space="0" w:color="auto"/>
        <w:bottom w:val="none" w:sz="0" w:space="0" w:color="auto"/>
        <w:right w:val="none" w:sz="0" w:space="0" w:color="auto"/>
      </w:divBdr>
    </w:div>
    <w:div w:id="176584223">
      <w:bodyDiv w:val="1"/>
      <w:marLeft w:val="0"/>
      <w:marRight w:val="0"/>
      <w:marTop w:val="0"/>
      <w:marBottom w:val="0"/>
      <w:divBdr>
        <w:top w:val="none" w:sz="0" w:space="0" w:color="auto"/>
        <w:left w:val="none" w:sz="0" w:space="0" w:color="auto"/>
        <w:bottom w:val="none" w:sz="0" w:space="0" w:color="auto"/>
        <w:right w:val="none" w:sz="0" w:space="0" w:color="auto"/>
      </w:divBdr>
    </w:div>
    <w:div w:id="230503666">
      <w:bodyDiv w:val="1"/>
      <w:marLeft w:val="0"/>
      <w:marRight w:val="0"/>
      <w:marTop w:val="0"/>
      <w:marBottom w:val="0"/>
      <w:divBdr>
        <w:top w:val="none" w:sz="0" w:space="0" w:color="auto"/>
        <w:left w:val="none" w:sz="0" w:space="0" w:color="auto"/>
        <w:bottom w:val="none" w:sz="0" w:space="0" w:color="auto"/>
        <w:right w:val="none" w:sz="0" w:space="0" w:color="auto"/>
      </w:divBdr>
    </w:div>
    <w:div w:id="236861763">
      <w:bodyDiv w:val="1"/>
      <w:marLeft w:val="0"/>
      <w:marRight w:val="0"/>
      <w:marTop w:val="0"/>
      <w:marBottom w:val="0"/>
      <w:divBdr>
        <w:top w:val="none" w:sz="0" w:space="0" w:color="auto"/>
        <w:left w:val="none" w:sz="0" w:space="0" w:color="auto"/>
        <w:bottom w:val="none" w:sz="0" w:space="0" w:color="auto"/>
        <w:right w:val="none" w:sz="0" w:space="0" w:color="auto"/>
      </w:divBdr>
    </w:div>
    <w:div w:id="236983779">
      <w:bodyDiv w:val="1"/>
      <w:marLeft w:val="0"/>
      <w:marRight w:val="0"/>
      <w:marTop w:val="0"/>
      <w:marBottom w:val="0"/>
      <w:divBdr>
        <w:top w:val="none" w:sz="0" w:space="0" w:color="auto"/>
        <w:left w:val="none" w:sz="0" w:space="0" w:color="auto"/>
        <w:bottom w:val="none" w:sz="0" w:space="0" w:color="auto"/>
        <w:right w:val="none" w:sz="0" w:space="0" w:color="auto"/>
      </w:divBdr>
    </w:div>
    <w:div w:id="237248469">
      <w:bodyDiv w:val="1"/>
      <w:marLeft w:val="0"/>
      <w:marRight w:val="0"/>
      <w:marTop w:val="0"/>
      <w:marBottom w:val="0"/>
      <w:divBdr>
        <w:top w:val="none" w:sz="0" w:space="0" w:color="auto"/>
        <w:left w:val="none" w:sz="0" w:space="0" w:color="auto"/>
        <w:bottom w:val="none" w:sz="0" w:space="0" w:color="auto"/>
        <w:right w:val="none" w:sz="0" w:space="0" w:color="auto"/>
      </w:divBdr>
    </w:div>
    <w:div w:id="238947806">
      <w:bodyDiv w:val="1"/>
      <w:marLeft w:val="0"/>
      <w:marRight w:val="0"/>
      <w:marTop w:val="0"/>
      <w:marBottom w:val="0"/>
      <w:divBdr>
        <w:top w:val="none" w:sz="0" w:space="0" w:color="auto"/>
        <w:left w:val="none" w:sz="0" w:space="0" w:color="auto"/>
        <w:bottom w:val="none" w:sz="0" w:space="0" w:color="auto"/>
        <w:right w:val="none" w:sz="0" w:space="0" w:color="auto"/>
      </w:divBdr>
    </w:div>
    <w:div w:id="249779184">
      <w:bodyDiv w:val="1"/>
      <w:marLeft w:val="0"/>
      <w:marRight w:val="0"/>
      <w:marTop w:val="0"/>
      <w:marBottom w:val="0"/>
      <w:divBdr>
        <w:top w:val="none" w:sz="0" w:space="0" w:color="auto"/>
        <w:left w:val="none" w:sz="0" w:space="0" w:color="auto"/>
        <w:bottom w:val="none" w:sz="0" w:space="0" w:color="auto"/>
        <w:right w:val="none" w:sz="0" w:space="0" w:color="auto"/>
      </w:divBdr>
    </w:div>
    <w:div w:id="256525589">
      <w:bodyDiv w:val="1"/>
      <w:marLeft w:val="0"/>
      <w:marRight w:val="0"/>
      <w:marTop w:val="0"/>
      <w:marBottom w:val="0"/>
      <w:divBdr>
        <w:top w:val="none" w:sz="0" w:space="0" w:color="auto"/>
        <w:left w:val="none" w:sz="0" w:space="0" w:color="auto"/>
        <w:bottom w:val="none" w:sz="0" w:space="0" w:color="auto"/>
        <w:right w:val="none" w:sz="0" w:space="0" w:color="auto"/>
      </w:divBdr>
    </w:div>
    <w:div w:id="265814835">
      <w:bodyDiv w:val="1"/>
      <w:marLeft w:val="0"/>
      <w:marRight w:val="0"/>
      <w:marTop w:val="0"/>
      <w:marBottom w:val="0"/>
      <w:divBdr>
        <w:top w:val="none" w:sz="0" w:space="0" w:color="auto"/>
        <w:left w:val="none" w:sz="0" w:space="0" w:color="auto"/>
        <w:bottom w:val="none" w:sz="0" w:space="0" w:color="auto"/>
        <w:right w:val="none" w:sz="0" w:space="0" w:color="auto"/>
      </w:divBdr>
    </w:div>
    <w:div w:id="272785085">
      <w:bodyDiv w:val="1"/>
      <w:marLeft w:val="0"/>
      <w:marRight w:val="0"/>
      <w:marTop w:val="0"/>
      <w:marBottom w:val="0"/>
      <w:divBdr>
        <w:top w:val="none" w:sz="0" w:space="0" w:color="auto"/>
        <w:left w:val="none" w:sz="0" w:space="0" w:color="auto"/>
        <w:bottom w:val="none" w:sz="0" w:space="0" w:color="auto"/>
        <w:right w:val="none" w:sz="0" w:space="0" w:color="auto"/>
      </w:divBdr>
    </w:div>
    <w:div w:id="274600547">
      <w:bodyDiv w:val="1"/>
      <w:marLeft w:val="0"/>
      <w:marRight w:val="0"/>
      <w:marTop w:val="0"/>
      <w:marBottom w:val="0"/>
      <w:divBdr>
        <w:top w:val="none" w:sz="0" w:space="0" w:color="auto"/>
        <w:left w:val="none" w:sz="0" w:space="0" w:color="auto"/>
        <w:bottom w:val="none" w:sz="0" w:space="0" w:color="auto"/>
        <w:right w:val="none" w:sz="0" w:space="0" w:color="auto"/>
      </w:divBdr>
    </w:div>
    <w:div w:id="315378275">
      <w:bodyDiv w:val="1"/>
      <w:marLeft w:val="0"/>
      <w:marRight w:val="0"/>
      <w:marTop w:val="0"/>
      <w:marBottom w:val="0"/>
      <w:divBdr>
        <w:top w:val="none" w:sz="0" w:space="0" w:color="auto"/>
        <w:left w:val="none" w:sz="0" w:space="0" w:color="auto"/>
        <w:bottom w:val="none" w:sz="0" w:space="0" w:color="auto"/>
        <w:right w:val="none" w:sz="0" w:space="0" w:color="auto"/>
      </w:divBdr>
    </w:div>
    <w:div w:id="323708014">
      <w:bodyDiv w:val="1"/>
      <w:marLeft w:val="0"/>
      <w:marRight w:val="0"/>
      <w:marTop w:val="0"/>
      <w:marBottom w:val="0"/>
      <w:divBdr>
        <w:top w:val="none" w:sz="0" w:space="0" w:color="auto"/>
        <w:left w:val="none" w:sz="0" w:space="0" w:color="auto"/>
        <w:bottom w:val="none" w:sz="0" w:space="0" w:color="auto"/>
        <w:right w:val="none" w:sz="0" w:space="0" w:color="auto"/>
      </w:divBdr>
    </w:div>
    <w:div w:id="335301894">
      <w:bodyDiv w:val="1"/>
      <w:marLeft w:val="0"/>
      <w:marRight w:val="0"/>
      <w:marTop w:val="0"/>
      <w:marBottom w:val="0"/>
      <w:divBdr>
        <w:top w:val="none" w:sz="0" w:space="0" w:color="auto"/>
        <w:left w:val="none" w:sz="0" w:space="0" w:color="auto"/>
        <w:bottom w:val="none" w:sz="0" w:space="0" w:color="auto"/>
        <w:right w:val="none" w:sz="0" w:space="0" w:color="auto"/>
      </w:divBdr>
    </w:div>
    <w:div w:id="337931385">
      <w:bodyDiv w:val="1"/>
      <w:marLeft w:val="0"/>
      <w:marRight w:val="0"/>
      <w:marTop w:val="0"/>
      <w:marBottom w:val="0"/>
      <w:divBdr>
        <w:top w:val="none" w:sz="0" w:space="0" w:color="auto"/>
        <w:left w:val="none" w:sz="0" w:space="0" w:color="auto"/>
        <w:bottom w:val="none" w:sz="0" w:space="0" w:color="auto"/>
        <w:right w:val="none" w:sz="0" w:space="0" w:color="auto"/>
      </w:divBdr>
    </w:div>
    <w:div w:id="389620271">
      <w:bodyDiv w:val="1"/>
      <w:marLeft w:val="0"/>
      <w:marRight w:val="0"/>
      <w:marTop w:val="0"/>
      <w:marBottom w:val="0"/>
      <w:divBdr>
        <w:top w:val="none" w:sz="0" w:space="0" w:color="auto"/>
        <w:left w:val="none" w:sz="0" w:space="0" w:color="auto"/>
        <w:bottom w:val="none" w:sz="0" w:space="0" w:color="auto"/>
        <w:right w:val="none" w:sz="0" w:space="0" w:color="auto"/>
      </w:divBdr>
    </w:div>
    <w:div w:id="396588685">
      <w:bodyDiv w:val="1"/>
      <w:marLeft w:val="0"/>
      <w:marRight w:val="0"/>
      <w:marTop w:val="0"/>
      <w:marBottom w:val="0"/>
      <w:divBdr>
        <w:top w:val="none" w:sz="0" w:space="0" w:color="auto"/>
        <w:left w:val="none" w:sz="0" w:space="0" w:color="auto"/>
        <w:bottom w:val="none" w:sz="0" w:space="0" w:color="auto"/>
        <w:right w:val="none" w:sz="0" w:space="0" w:color="auto"/>
      </w:divBdr>
    </w:div>
    <w:div w:id="445125022">
      <w:bodyDiv w:val="1"/>
      <w:marLeft w:val="0"/>
      <w:marRight w:val="0"/>
      <w:marTop w:val="0"/>
      <w:marBottom w:val="0"/>
      <w:divBdr>
        <w:top w:val="none" w:sz="0" w:space="0" w:color="auto"/>
        <w:left w:val="none" w:sz="0" w:space="0" w:color="auto"/>
        <w:bottom w:val="none" w:sz="0" w:space="0" w:color="auto"/>
        <w:right w:val="none" w:sz="0" w:space="0" w:color="auto"/>
      </w:divBdr>
    </w:div>
    <w:div w:id="446463304">
      <w:bodyDiv w:val="1"/>
      <w:marLeft w:val="0"/>
      <w:marRight w:val="0"/>
      <w:marTop w:val="0"/>
      <w:marBottom w:val="0"/>
      <w:divBdr>
        <w:top w:val="none" w:sz="0" w:space="0" w:color="auto"/>
        <w:left w:val="none" w:sz="0" w:space="0" w:color="auto"/>
        <w:bottom w:val="none" w:sz="0" w:space="0" w:color="auto"/>
        <w:right w:val="none" w:sz="0" w:space="0" w:color="auto"/>
      </w:divBdr>
    </w:div>
    <w:div w:id="468744779">
      <w:bodyDiv w:val="1"/>
      <w:marLeft w:val="0"/>
      <w:marRight w:val="0"/>
      <w:marTop w:val="0"/>
      <w:marBottom w:val="0"/>
      <w:divBdr>
        <w:top w:val="none" w:sz="0" w:space="0" w:color="auto"/>
        <w:left w:val="none" w:sz="0" w:space="0" w:color="auto"/>
        <w:bottom w:val="none" w:sz="0" w:space="0" w:color="auto"/>
        <w:right w:val="none" w:sz="0" w:space="0" w:color="auto"/>
      </w:divBdr>
    </w:div>
    <w:div w:id="476260872">
      <w:bodyDiv w:val="1"/>
      <w:marLeft w:val="0"/>
      <w:marRight w:val="0"/>
      <w:marTop w:val="0"/>
      <w:marBottom w:val="0"/>
      <w:divBdr>
        <w:top w:val="none" w:sz="0" w:space="0" w:color="auto"/>
        <w:left w:val="none" w:sz="0" w:space="0" w:color="auto"/>
        <w:bottom w:val="none" w:sz="0" w:space="0" w:color="auto"/>
        <w:right w:val="none" w:sz="0" w:space="0" w:color="auto"/>
      </w:divBdr>
    </w:div>
    <w:div w:id="477454285">
      <w:bodyDiv w:val="1"/>
      <w:marLeft w:val="0"/>
      <w:marRight w:val="0"/>
      <w:marTop w:val="0"/>
      <w:marBottom w:val="0"/>
      <w:divBdr>
        <w:top w:val="none" w:sz="0" w:space="0" w:color="auto"/>
        <w:left w:val="none" w:sz="0" w:space="0" w:color="auto"/>
        <w:bottom w:val="none" w:sz="0" w:space="0" w:color="auto"/>
        <w:right w:val="none" w:sz="0" w:space="0" w:color="auto"/>
      </w:divBdr>
    </w:div>
    <w:div w:id="492912978">
      <w:bodyDiv w:val="1"/>
      <w:marLeft w:val="0"/>
      <w:marRight w:val="0"/>
      <w:marTop w:val="0"/>
      <w:marBottom w:val="0"/>
      <w:divBdr>
        <w:top w:val="none" w:sz="0" w:space="0" w:color="auto"/>
        <w:left w:val="none" w:sz="0" w:space="0" w:color="auto"/>
        <w:bottom w:val="none" w:sz="0" w:space="0" w:color="auto"/>
        <w:right w:val="none" w:sz="0" w:space="0" w:color="auto"/>
      </w:divBdr>
    </w:div>
    <w:div w:id="493690422">
      <w:bodyDiv w:val="1"/>
      <w:marLeft w:val="0"/>
      <w:marRight w:val="0"/>
      <w:marTop w:val="0"/>
      <w:marBottom w:val="0"/>
      <w:divBdr>
        <w:top w:val="none" w:sz="0" w:space="0" w:color="auto"/>
        <w:left w:val="none" w:sz="0" w:space="0" w:color="auto"/>
        <w:bottom w:val="none" w:sz="0" w:space="0" w:color="auto"/>
        <w:right w:val="none" w:sz="0" w:space="0" w:color="auto"/>
      </w:divBdr>
    </w:div>
    <w:div w:id="495221063">
      <w:bodyDiv w:val="1"/>
      <w:marLeft w:val="0"/>
      <w:marRight w:val="0"/>
      <w:marTop w:val="0"/>
      <w:marBottom w:val="0"/>
      <w:divBdr>
        <w:top w:val="none" w:sz="0" w:space="0" w:color="auto"/>
        <w:left w:val="none" w:sz="0" w:space="0" w:color="auto"/>
        <w:bottom w:val="none" w:sz="0" w:space="0" w:color="auto"/>
        <w:right w:val="none" w:sz="0" w:space="0" w:color="auto"/>
      </w:divBdr>
    </w:div>
    <w:div w:id="501893344">
      <w:bodyDiv w:val="1"/>
      <w:marLeft w:val="0"/>
      <w:marRight w:val="0"/>
      <w:marTop w:val="0"/>
      <w:marBottom w:val="0"/>
      <w:divBdr>
        <w:top w:val="none" w:sz="0" w:space="0" w:color="auto"/>
        <w:left w:val="none" w:sz="0" w:space="0" w:color="auto"/>
        <w:bottom w:val="none" w:sz="0" w:space="0" w:color="auto"/>
        <w:right w:val="none" w:sz="0" w:space="0" w:color="auto"/>
      </w:divBdr>
    </w:div>
    <w:div w:id="504630764">
      <w:bodyDiv w:val="1"/>
      <w:marLeft w:val="0"/>
      <w:marRight w:val="0"/>
      <w:marTop w:val="0"/>
      <w:marBottom w:val="0"/>
      <w:divBdr>
        <w:top w:val="none" w:sz="0" w:space="0" w:color="auto"/>
        <w:left w:val="none" w:sz="0" w:space="0" w:color="auto"/>
        <w:bottom w:val="none" w:sz="0" w:space="0" w:color="auto"/>
        <w:right w:val="none" w:sz="0" w:space="0" w:color="auto"/>
      </w:divBdr>
    </w:div>
    <w:div w:id="509949452">
      <w:bodyDiv w:val="1"/>
      <w:marLeft w:val="0"/>
      <w:marRight w:val="0"/>
      <w:marTop w:val="0"/>
      <w:marBottom w:val="0"/>
      <w:divBdr>
        <w:top w:val="none" w:sz="0" w:space="0" w:color="auto"/>
        <w:left w:val="none" w:sz="0" w:space="0" w:color="auto"/>
        <w:bottom w:val="none" w:sz="0" w:space="0" w:color="auto"/>
        <w:right w:val="none" w:sz="0" w:space="0" w:color="auto"/>
      </w:divBdr>
    </w:div>
    <w:div w:id="517432169">
      <w:bodyDiv w:val="1"/>
      <w:marLeft w:val="0"/>
      <w:marRight w:val="0"/>
      <w:marTop w:val="0"/>
      <w:marBottom w:val="0"/>
      <w:divBdr>
        <w:top w:val="none" w:sz="0" w:space="0" w:color="auto"/>
        <w:left w:val="none" w:sz="0" w:space="0" w:color="auto"/>
        <w:bottom w:val="none" w:sz="0" w:space="0" w:color="auto"/>
        <w:right w:val="none" w:sz="0" w:space="0" w:color="auto"/>
      </w:divBdr>
    </w:div>
    <w:div w:id="528104659">
      <w:bodyDiv w:val="1"/>
      <w:marLeft w:val="0"/>
      <w:marRight w:val="0"/>
      <w:marTop w:val="0"/>
      <w:marBottom w:val="0"/>
      <w:divBdr>
        <w:top w:val="none" w:sz="0" w:space="0" w:color="auto"/>
        <w:left w:val="none" w:sz="0" w:space="0" w:color="auto"/>
        <w:bottom w:val="none" w:sz="0" w:space="0" w:color="auto"/>
        <w:right w:val="none" w:sz="0" w:space="0" w:color="auto"/>
      </w:divBdr>
    </w:div>
    <w:div w:id="533809892">
      <w:bodyDiv w:val="1"/>
      <w:marLeft w:val="0"/>
      <w:marRight w:val="0"/>
      <w:marTop w:val="0"/>
      <w:marBottom w:val="0"/>
      <w:divBdr>
        <w:top w:val="none" w:sz="0" w:space="0" w:color="auto"/>
        <w:left w:val="none" w:sz="0" w:space="0" w:color="auto"/>
        <w:bottom w:val="none" w:sz="0" w:space="0" w:color="auto"/>
        <w:right w:val="none" w:sz="0" w:space="0" w:color="auto"/>
      </w:divBdr>
    </w:div>
    <w:div w:id="535581804">
      <w:bodyDiv w:val="1"/>
      <w:marLeft w:val="0"/>
      <w:marRight w:val="0"/>
      <w:marTop w:val="0"/>
      <w:marBottom w:val="0"/>
      <w:divBdr>
        <w:top w:val="none" w:sz="0" w:space="0" w:color="auto"/>
        <w:left w:val="none" w:sz="0" w:space="0" w:color="auto"/>
        <w:bottom w:val="none" w:sz="0" w:space="0" w:color="auto"/>
        <w:right w:val="none" w:sz="0" w:space="0" w:color="auto"/>
      </w:divBdr>
    </w:div>
    <w:div w:id="581716465">
      <w:bodyDiv w:val="1"/>
      <w:marLeft w:val="0"/>
      <w:marRight w:val="0"/>
      <w:marTop w:val="0"/>
      <w:marBottom w:val="0"/>
      <w:divBdr>
        <w:top w:val="none" w:sz="0" w:space="0" w:color="auto"/>
        <w:left w:val="none" w:sz="0" w:space="0" w:color="auto"/>
        <w:bottom w:val="none" w:sz="0" w:space="0" w:color="auto"/>
        <w:right w:val="none" w:sz="0" w:space="0" w:color="auto"/>
      </w:divBdr>
    </w:div>
    <w:div w:id="583877276">
      <w:bodyDiv w:val="1"/>
      <w:marLeft w:val="0"/>
      <w:marRight w:val="0"/>
      <w:marTop w:val="0"/>
      <w:marBottom w:val="0"/>
      <w:divBdr>
        <w:top w:val="none" w:sz="0" w:space="0" w:color="auto"/>
        <w:left w:val="none" w:sz="0" w:space="0" w:color="auto"/>
        <w:bottom w:val="none" w:sz="0" w:space="0" w:color="auto"/>
        <w:right w:val="none" w:sz="0" w:space="0" w:color="auto"/>
      </w:divBdr>
    </w:div>
    <w:div w:id="588124476">
      <w:bodyDiv w:val="1"/>
      <w:marLeft w:val="0"/>
      <w:marRight w:val="0"/>
      <w:marTop w:val="0"/>
      <w:marBottom w:val="0"/>
      <w:divBdr>
        <w:top w:val="none" w:sz="0" w:space="0" w:color="auto"/>
        <w:left w:val="none" w:sz="0" w:space="0" w:color="auto"/>
        <w:bottom w:val="none" w:sz="0" w:space="0" w:color="auto"/>
        <w:right w:val="none" w:sz="0" w:space="0" w:color="auto"/>
      </w:divBdr>
    </w:div>
    <w:div w:id="589584864">
      <w:bodyDiv w:val="1"/>
      <w:marLeft w:val="0"/>
      <w:marRight w:val="0"/>
      <w:marTop w:val="0"/>
      <w:marBottom w:val="0"/>
      <w:divBdr>
        <w:top w:val="none" w:sz="0" w:space="0" w:color="auto"/>
        <w:left w:val="none" w:sz="0" w:space="0" w:color="auto"/>
        <w:bottom w:val="none" w:sz="0" w:space="0" w:color="auto"/>
        <w:right w:val="none" w:sz="0" w:space="0" w:color="auto"/>
      </w:divBdr>
    </w:div>
    <w:div w:id="621880245">
      <w:bodyDiv w:val="1"/>
      <w:marLeft w:val="0"/>
      <w:marRight w:val="0"/>
      <w:marTop w:val="0"/>
      <w:marBottom w:val="0"/>
      <w:divBdr>
        <w:top w:val="none" w:sz="0" w:space="0" w:color="auto"/>
        <w:left w:val="none" w:sz="0" w:space="0" w:color="auto"/>
        <w:bottom w:val="none" w:sz="0" w:space="0" w:color="auto"/>
        <w:right w:val="none" w:sz="0" w:space="0" w:color="auto"/>
      </w:divBdr>
    </w:div>
    <w:div w:id="626357396">
      <w:bodyDiv w:val="1"/>
      <w:marLeft w:val="0"/>
      <w:marRight w:val="0"/>
      <w:marTop w:val="0"/>
      <w:marBottom w:val="0"/>
      <w:divBdr>
        <w:top w:val="none" w:sz="0" w:space="0" w:color="auto"/>
        <w:left w:val="none" w:sz="0" w:space="0" w:color="auto"/>
        <w:bottom w:val="none" w:sz="0" w:space="0" w:color="auto"/>
        <w:right w:val="none" w:sz="0" w:space="0" w:color="auto"/>
      </w:divBdr>
    </w:div>
    <w:div w:id="632250358">
      <w:bodyDiv w:val="1"/>
      <w:marLeft w:val="0"/>
      <w:marRight w:val="0"/>
      <w:marTop w:val="0"/>
      <w:marBottom w:val="0"/>
      <w:divBdr>
        <w:top w:val="none" w:sz="0" w:space="0" w:color="auto"/>
        <w:left w:val="none" w:sz="0" w:space="0" w:color="auto"/>
        <w:bottom w:val="none" w:sz="0" w:space="0" w:color="auto"/>
        <w:right w:val="none" w:sz="0" w:space="0" w:color="auto"/>
      </w:divBdr>
    </w:div>
    <w:div w:id="656767812">
      <w:bodyDiv w:val="1"/>
      <w:marLeft w:val="0"/>
      <w:marRight w:val="0"/>
      <w:marTop w:val="0"/>
      <w:marBottom w:val="0"/>
      <w:divBdr>
        <w:top w:val="none" w:sz="0" w:space="0" w:color="auto"/>
        <w:left w:val="none" w:sz="0" w:space="0" w:color="auto"/>
        <w:bottom w:val="none" w:sz="0" w:space="0" w:color="auto"/>
        <w:right w:val="none" w:sz="0" w:space="0" w:color="auto"/>
      </w:divBdr>
    </w:div>
    <w:div w:id="676344483">
      <w:bodyDiv w:val="1"/>
      <w:marLeft w:val="0"/>
      <w:marRight w:val="0"/>
      <w:marTop w:val="0"/>
      <w:marBottom w:val="0"/>
      <w:divBdr>
        <w:top w:val="none" w:sz="0" w:space="0" w:color="auto"/>
        <w:left w:val="none" w:sz="0" w:space="0" w:color="auto"/>
        <w:bottom w:val="none" w:sz="0" w:space="0" w:color="auto"/>
        <w:right w:val="none" w:sz="0" w:space="0" w:color="auto"/>
      </w:divBdr>
    </w:div>
    <w:div w:id="686100487">
      <w:bodyDiv w:val="1"/>
      <w:marLeft w:val="0"/>
      <w:marRight w:val="0"/>
      <w:marTop w:val="0"/>
      <w:marBottom w:val="0"/>
      <w:divBdr>
        <w:top w:val="none" w:sz="0" w:space="0" w:color="auto"/>
        <w:left w:val="none" w:sz="0" w:space="0" w:color="auto"/>
        <w:bottom w:val="none" w:sz="0" w:space="0" w:color="auto"/>
        <w:right w:val="none" w:sz="0" w:space="0" w:color="auto"/>
      </w:divBdr>
    </w:div>
    <w:div w:id="716390003">
      <w:bodyDiv w:val="1"/>
      <w:marLeft w:val="0"/>
      <w:marRight w:val="0"/>
      <w:marTop w:val="0"/>
      <w:marBottom w:val="0"/>
      <w:divBdr>
        <w:top w:val="none" w:sz="0" w:space="0" w:color="auto"/>
        <w:left w:val="none" w:sz="0" w:space="0" w:color="auto"/>
        <w:bottom w:val="none" w:sz="0" w:space="0" w:color="auto"/>
        <w:right w:val="none" w:sz="0" w:space="0" w:color="auto"/>
      </w:divBdr>
    </w:div>
    <w:div w:id="731276375">
      <w:bodyDiv w:val="1"/>
      <w:marLeft w:val="0"/>
      <w:marRight w:val="0"/>
      <w:marTop w:val="0"/>
      <w:marBottom w:val="0"/>
      <w:divBdr>
        <w:top w:val="none" w:sz="0" w:space="0" w:color="auto"/>
        <w:left w:val="none" w:sz="0" w:space="0" w:color="auto"/>
        <w:bottom w:val="none" w:sz="0" w:space="0" w:color="auto"/>
        <w:right w:val="none" w:sz="0" w:space="0" w:color="auto"/>
      </w:divBdr>
    </w:div>
    <w:div w:id="753745582">
      <w:bodyDiv w:val="1"/>
      <w:marLeft w:val="0"/>
      <w:marRight w:val="0"/>
      <w:marTop w:val="0"/>
      <w:marBottom w:val="0"/>
      <w:divBdr>
        <w:top w:val="none" w:sz="0" w:space="0" w:color="auto"/>
        <w:left w:val="none" w:sz="0" w:space="0" w:color="auto"/>
        <w:bottom w:val="none" w:sz="0" w:space="0" w:color="auto"/>
        <w:right w:val="none" w:sz="0" w:space="0" w:color="auto"/>
      </w:divBdr>
    </w:div>
    <w:div w:id="784734394">
      <w:bodyDiv w:val="1"/>
      <w:marLeft w:val="0"/>
      <w:marRight w:val="0"/>
      <w:marTop w:val="0"/>
      <w:marBottom w:val="0"/>
      <w:divBdr>
        <w:top w:val="none" w:sz="0" w:space="0" w:color="auto"/>
        <w:left w:val="none" w:sz="0" w:space="0" w:color="auto"/>
        <w:bottom w:val="none" w:sz="0" w:space="0" w:color="auto"/>
        <w:right w:val="none" w:sz="0" w:space="0" w:color="auto"/>
      </w:divBdr>
    </w:div>
    <w:div w:id="797382191">
      <w:bodyDiv w:val="1"/>
      <w:marLeft w:val="0"/>
      <w:marRight w:val="0"/>
      <w:marTop w:val="0"/>
      <w:marBottom w:val="0"/>
      <w:divBdr>
        <w:top w:val="none" w:sz="0" w:space="0" w:color="auto"/>
        <w:left w:val="none" w:sz="0" w:space="0" w:color="auto"/>
        <w:bottom w:val="none" w:sz="0" w:space="0" w:color="auto"/>
        <w:right w:val="none" w:sz="0" w:space="0" w:color="auto"/>
      </w:divBdr>
    </w:div>
    <w:div w:id="801071068">
      <w:bodyDiv w:val="1"/>
      <w:marLeft w:val="0"/>
      <w:marRight w:val="0"/>
      <w:marTop w:val="0"/>
      <w:marBottom w:val="0"/>
      <w:divBdr>
        <w:top w:val="none" w:sz="0" w:space="0" w:color="auto"/>
        <w:left w:val="none" w:sz="0" w:space="0" w:color="auto"/>
        <w:bottom w:val="none" w:sz="0" w:space="0" w:color="auto"/>
        <w:right w:val="none" w:sz="0" w:space="0" w:color="auto"/>
      </w:divBdr>
    </w:div>
    <w:div w:id="802700493">
      <w:bodyDiv w:val="1"/>
      <w:marLeft w:val="0"/>
      <w:marRight w:val="0"/>
      <w:marTop w:val="0"/>
      <w:marBottom w:val="0"/>
      <w:divBdr>
        <w:top w:val="none" w:sz="0" w:space="0" w:color="auto"/>
        <w:left w:val="none" w:sz="0" w:space="0" w:color="auto"/>
        <w:bottom w:val="none" w:sz="0" w:space="0" w:color="auto"/>
        <w:right w:val="none" w:sz="0" w:space="0" w:color="auto"/>
      </w:divBdr>
    </w:div>
    <w:div w:id="811212983">
      <w:bodyDiv w:val="1"/>
      <w:marLeft w:val="0"/>
      <w:marRight w:val="0"/>
      <w:marTop w:val="0"/>
      <w:marBottom w:val="0"/>
      <w:divBdr>
        <w:top w:val="none" w:sz="0" w:space="0" w:color="auto"/>
        <w:left w:val="none" w:sz="0" w:space="0" w:color="auto"/>
        <w:bottom w:val="none" w:sz="0" w:space="0" w:color="auto"/>
        <w:right w:val="none" w:sz="0" w:space="0" w:color="auto"/>
      </w:divBdr>
    </w:div>
    <w:div w:id="814372710">
      <w:bodyDiv w:val="1"/>
      <w:marLeft w:val="0"/>
      <w:marRight w:val="0"/>
      <w:marTop w:val="0"/>
      <w:marBottom w:val="0"/>
      <w:divBdr>
        <w:top w:val="none" w:sz="0" w:space="0" w:color="auto"/>
        <w:left w:val="none" w:sz="0" w:space="0" w:color="auto"/>
        <w:bottom w:val="none" w:sz="0" w:space="0" w:color="auto"/>
        <w:right w:val="none" w:sz="0" w:space="0" w:color="auto"/>
      </w:divBdr>
    </w:div>
    <w:div w:id="827286837">
      <w:bodyDiv w:val="1"/>
      <w:marLeft w:val="0"/>
      <w:marRight w:val="0"/>
      <w:marTop w:val="0"/>
      <w:marBottom w:val="0"/>
      <w:divBdr>
        <w:top w:val="none" w:sz="0" w:space="0" w:color="auto"/>
        <w:left w:val="none" w:sz="0" w:space="0" w:color="auto"/>
        <w:bottom w:val="none" w:sz="0" w:space="0" w:color="auto"/>
        <w:right w:val="none" w:sz="0" w:space="0" w:color="auto"/>
      </w:divBdr>
    </w:div>
    <w:div w:id="847019938">
      <w:bodyDiv w:val="1"/>
      <w:marLeft w:val="0"/>
      <w:marRight w:val="0"/>
      <w:marTop w:val="0"/>
      <w:marBottom w:val="0"/>
      <w:divBdr>
        <w:top w:val="none" w:sz="0" w:space="0" w:color="auto"/>
        <w:left w:val="none" w:sz="0" w:space="0" w:color="auto"/>
        <w:bottom w:val="none" w:sz="0" w:space="0" w:color="auto"/>
        <w:right w:val="none" w:sz="0" w:space="0" w:color="auto"/>
      </w:divBdr>
    </w:div>
    <w:div w:id="874266884">
      <w:bodyDiv w:val="1"/>
      <w:marLeft w:val="0"/>
      <w:marRight w:val="0"/>
      <w:marTop w:val="0"/>
      <w:marBottom w:val="0"/>
      <w:divBdr>
        <w:top w:val="none" w:sz="0" w:space="0" w:color="auto"/>
        <w:left w:val="none" w:sz="0" w:space="0" w:color="auto"/>
        <w:bottom w:val="none" w:sz="0" w:space="0" w:color="auto"/>
        <w:right w:val="none" w:sz="0" w:space="0" w:color="auto"/>
      </w:divBdr>
    </w:div>
    <w:div w:id="877082126">
      <w:bodyDiv w:val="1"/>
      <w:marLeft w:val="0"/>
      <w:marRight w:val="0"/>
      <w:marTop w:val="0"/>
      <w:marBottom w:val="0"/>
      <w:divBdr>
        <w:top w:val="none" w:sz="0" w:space="0" w:color="auto"/>
        <w:left w:val="none" w:sz="0" w:space="0" w:color="auto"/>
        <w:bottom w:val="none" w:sz="0" w:space="0" w:color="auto"/>
        <w:right w:val="none" w:sz="0" w:space="0" w:color="auto"/>
      </w:divBdr>
    </w:div>
    <w:div w:id="878399303">
      <w:bodyDiv w:val="1"/>
      <w:marLeft w:val="0"/>
      <w:marRight w:val="0"/>
      <w:marTop w:val="0"/>
      <w:marBottom w:val="0"/>
      <w:divBdr>
        <w:top w:val="none" w:sz="0" w:space="0" w:color="auto"/>
        <w:left w:val="none" w:sz="0" w:space="0" w:color="auto"/>
        <w:bottom w:val="none" w:sz="0" w:space="0" w:color="auto"/>
        <w:right w:val="none" w:sz="0" w:space="0" w:color="auto"/>
      </w:divBdr>
    </w:div>
    <w:div w:id="882909740">
      <w:bodyDiv w:val="1"/>
      <w:marLeft w:val="0"/>
      <w:marRight w:val="0"/>
      <w:marTop w:val="0"/>
      <w:marBottom w:val="0"/>
      <w:divBdr>
        <w:top w:val="none" w:sz="0" w:space="0" w:color="auto"/>
        <w:left w:val="none" w:sz="0" w:space="0" w:color="auto"/>
        <w:bottom w:val="none" w:sz="0" w:space="0" w:color="auto"/>
        <w:right w:val="none" w:sz="0" w:space="0" w:color="auto"/>
      </w:divBdr>
    </w:div>
    <w:div w:id="891772406">
      <w:bodyDiv w:val="1"/>
      <w:marLeft w:val="0"/>
      <w:marRight w:val="0"/>
      <w:marTop w:val="0"/>
      <w:marBottom w:val="0"/>
      <w:divBdr>
        <w:top w:val="none" w:sz="0" w:space="0" w:color="auto"/>
        <w:left w:val="none" w:sz="0" w:space="0" w:color="auto"/>
        <w:bottom w:val="none" w:sz="0" w:space="0" w:color="auto"/>
        <w:right w:val="none" w:sz="0" w:space="0" w:color="auto"/>
      </w:divBdr>
    </w:div>
    <w:div w:id="912930083">
      <w:bodyDiv w:val="1"/>
      <w:marLeft w:val="0"/>
      <w:marRight w:val="0"/>
      <w:marTop w:val="0"/>
      <w:marBottom w:val="0"/>
      <w:divBdr>
        <w:top w:val="none" w:sz="0" w:space="0" w:color="auto"/>
        <w:left w:val="none" w:sz="0" w:space="0" w:color="auto"/>
        <w:bottom w:val="none" w:sz="0" w:space="0" w:color="auto"/>
        <w:right w:val="none" w:sz="0" w:space="0" w:color="auto"/>
      </w:divBdr>
    </w:div>
    <w:div w:id="919172477">
      <w:bodyDiv w:val="1"/>
      <w:marLeft w:val="0"/>
      <w:marRight w:val="0"/>
      <w:marTop w:val="0"/>
      <w:marBottom w:val="0"/>
      <w:divBdr>
        <w:top w:val="none" w:sz="0" w:space="0" w:color="auto"/>
        <w:left w:val="none" w:sz="0" w:space="0" w:color="auto"/>
        <w:bottom w:val="none" w:sz="0" w:space="0" w:color="auto"/>
        <w:right w:val="none" w:sz="0" w:space="0" w:color="auto"/>
      </w:divBdr>
    </w:div>
    <w:div w:id="929310431">
      <w:bodyDiv w:val="1"/>
      <w:marLeft w:val="0"/>
      <w:marRight w:val="0"/>
      <w:marTop w:val="0"/>
      <w:marBottom w:val="0"/>
      <w:divBdr>
        <w:top w:val="none" w:sz="0" w:space="0" w:color="auto"/>
        <w:left w:val="none" w:sz="0" w:space="0" w:color="auto"/>
        <w:bottom w:val="none" w:sz="0" w:space="0" w:color="auto"/>
        <w:right w:val="none" w:sz="0" w:space="0" w:color="auto"/>
      </w:divBdr>
    </w:div>
    <w:div w:id="963275137">
      <w:bodyDiv w:val="1"/>
      <w:marLeft w:val="0"/>
      <w:marRight w:val="0"/>
      <w:marTop w:val="0"/>
      <w:marBottom w:val="0"/>
      <w:divBdr>
        <w:top w:val="none" w:sz="0" w:space="0" w:color="auto"/>
        <w:left w:val="none" w:sz="0" w:space="0" w:color="auto"/>
        <w:bottom w:val="none" w:sz="0" w:space="0" w:color="auto"/>
        <w:right w:val="none" w:sz="0" w:space="0" w:color="auto"/>
      </w:divBdr>
    </w:div>
    <w:div w:id="973676503">
      <w:bodyDiv w:val="1"/>
      <w:marLeft w:val="0"/>
      <w:marRight w:val="0"/>
      <w:marTop w:val="0"/>
      <w:marBottom w:val="0"/>
      <w:divBdr>
        <w:top w:val="none" w:sz="0" w:space="0" w:color="auto"/>
        <w:left w:val="none" w:sz="0" w:space="0" w:color="auto"/>
        <w:bottom w:val="none" w:sz="0" w:space="0" w:color="auto"/>
        <w:right w:val="none" w:sz="0" w:space="0" w:color="auto"/>
      </w:divBdr>
    </w:div>
    <w:div w:id="979529963">
      <w:bodyDiv w:val="1"/>
      <w:marLeft w:val="0"/>
      <w:marRight w:val="0"/>
      <w:marTop w:val="0"/>
      <w:marBottom w:val="0"/>
      <w:divBdr>
        <w:top w:val="none" w:sz="0" w:space="0" w:color="auto"/>
        <w:left w:val="none" w:sz="0" w:space="0" w:color="auto"/>
        <w:bottom w:val="none" w:sz="0" w:space="0" w:color="auto"/>
        <w:right w:val="none" w:sz="0" w:space="0" w:color="auto"/>
      </w:divBdr>
    </w:div>
    <w:div w:id="984119656">
      <w:bodyDiv w:val="1"/>
      <w:marLeft w:val="0"/>
      <w:marRight w:val="0"/>
      <w:marTop w:val="0"/>
      <w:marBottom w:val="0"/>
      <w:divBdr>
        <w:top w:val="none" w:sz="0" w:space="0" w:color="auto"/>
        <w:left w:val="none" w:sz="0" w:space="0" w:color="auto"/>
        <w:bottom w:val="none" w:sz="0" w:space="0" w:color="auto"/>
        <w:right w:val="none" w:sz="0" w:space="0" w:color="auto"/>
      </w:divBdr>
    </w:div>
    <w:div w:id="987977561">
      <w:bodyDiv w:val="1"/>
      <w:marLeft w:val="0"/>
      <w:marRight w:val="0"/>
      <w:marTop w:val="0"/>
      <w:marBottom w:val="0"/>
      <w:divBdr>
        <w:top w:val="none" w:sz="0" w:space="0" w:color="auto"/>
        <w:left w:val="none" w:sz="0" w:space="0" w:color="auto"/>
        <w:bottom w:val="none" w:sz="0" w:space="0" w:color="auto"/>
        <w:right w:val="none" w:sz="0" w:space="0" w:color="auto"/>
      </w:divBdr>
    </w:div>
    <w:div w:id="990674937">
      <w:bodyDiv w:val="1"/>
      <w:marLeft w:val="0"/>
      <w:marRight w:val="0"/>
      <w:marTop w:val="0"/>
      <w:marBottom w:val="0"/>
      <w:divBdr>
        <w:top w:val="none" w:sz="0" w:space="0" w:color="auto"/>
        <w:left w:val="none" w:sz="0" w:space="0" w:color="auto"/>
        <w:bottom w:val="none" w:sz="0" w:space="0" w:color="auto"/>
        <w:right w:val="none" w:sz="0" w:space="0" w:color="auto"/>
      </w:divBdr>
    </w:div>
    <w:div w:id="1010107218">
      <w:bodyDiv w:val="1"/>
      <w:marLeft w:val="0"/>
      <w:marRight w:val="0"/>
      <w:marTop w:val="0"/>
      <w:marBottom w:val="0"/>
      <w:divBdr>
        <w:top w:val="none" w:sz="0" w:space="0" w:color="auto"/>
        <w:left w:val="none" w:sz="0" w:space="0" w:color="auto"/>
        <w:bottom w:val="none" w:sz="0" w:space="0" w:color="auto"/>
        <w:right w:val="none" w:sz="0" w:space="0" w:color="auto"/>
      </w:divBdr>
    </w:div>
    <w:div w:id="1030834377">
      <w:bodyDiv w:val="1"/>
      <w:marLeft w:val="0"/>
      <w:marRight w:val="0"/>
      <w:marTop w:val="0"/>
      <w:marBottom w:val="0"/>
      <w:divBdr>
        <w:top w:val="none" w:sz="0" w:space="0" w:color="auto"/>
        <w:left w:val="none" w:sz="0" w:space="0" w:color="auto"/>
        <w:bottom w:val="none" w:sz="0" w:space="0" w:color="auto"/>
        <w:right w:val="none" w:sz="0" w:space="0" w:color="auto"/>
      </w:divBdr>
    </w:div>
    <w:div w:id="1042023899">
      <w:bodyDiv w:val="1"/>
      <w:marLeft w:val="0"/>
      <w:marRight w:val="0"/>
      <w:marTop w:val="0"/>
      <w:marBottom w:val="0"/>
      <w:divBdr>
        <w:top w:val="none" w:sz="0" w:space="0" w:color="auto"/>
        <w:left w:val="none" w:sz="0" w:space="0" w:color="auto"/>
        <w:bottom w:val="none" w:sz="0" w:space="0" w:color="auto"/>
        <w:right w:val="none" w:sz="0" w:space="0" w:color="auto"/>
      </w:divBdr>
    </w:div>
    <w:div w:id="1062018683">
      <w:bodyDiv w:val="1"/>
      <w:marLeft w:val="0"/>
      <w:marRight w:val="0"/>
      <w:marTop w:val="0"/>
      <w:marBottom w:val="0"/>
      <w:divBdr>
        <w:top w:val="none" w:sz="0" w:space="0" w:color="auto"/>
        <w:left w:val="none" w:sz="0" w:space="0" w:color="auto"/>
        <w:bottom w:val="none" w:sz="0" w:space="0" w:color="auto"/>
        <w:right w:val="none" w:sz="0" w:space="0" w:color="auto"/>
      </w:divBdr>
    </w:div>
    <w:div w:id="1099105853">
      <w:bodyDiv w:val="1"/>
      <w:marLeft w:val="0"/>
      <w:marRight w:val="0"/>
      <w:marTop w:val="0"/>
      <w:marBottom w:val="0"/>
      <w:divBdr>
        <w:top w:val="none" w:sz="0" w:space="0" w:color="auto"/>
        <w:left w:val="none" w:sz="0" w:space="0" w:color="auto"/>
        <w:bottom w:val="none" w:sz="0" w:space="0" w:color="auto"/>
        <w:right w:val="none" w:sz="0" w:space="0" w:color="auto"/>
      </w:divBdr>
    </w:div>
    <w:div w:id="1109740878">
      <w:bodyDiv w:val="1"/>
      <w:marLeft w:val="0"/>
      <w:marRight w:val="0"/>
      <w:marTop w:val="0"/>
      <w:marBottom w:val="0"/>
      <w:divBdr>
        <w:top w:val="none" w:sz="0" w:space="0" w:color="auto"/>
        <w:left w:val="none" w:sz="0" w:space="0" w:color="auto"/>
        <w:bottom w:val="none" w:sz="0" w:space="0" w:color="auto"/>
        <w:right w:val="none" w:sz="0" w:space="0" w:color="auto"/>
      </w:divBdr>
    </w:div>
    <w:div w:id="1112285960">
      <w:bodyDiv w:val="1"/>
      <w:marLeft w:val="0"/>
      <w:marRight w:val="0"/>
      <w:marTop w:val="0"/>
      <w:marBottom w:val="0"/>
      <w:divBdr>
        <w:top w:val="none" w:sz="0" w:space="0" w:color="auto"/>
        <w:left w:val="none" w:sz="0" w:space="0" w:color="auto"/>
        <w:bottom w:val="none" w:sz="0" w:space="0" w:color="auto"/>
        <w:right w:val="none" w:sz="0" w:space="0" w:color="auto"/>
      </w:divBdr>
    </w:div>
    <w:div w:id="1134257338">
      <w:bodyDiv w:val="1"/>
      <w:marLeft w:val="0"/>
      <w:marRight w:val="0"/>
      <w:marTop w:val="0"/>
      <w:marBottom w:val="0"/>
      <w:divBdr>
        <w:top w:val="none" w:sz="0" w:space="0" w:color="auto"/>
        <w:left w:val="none" w:sz="0" w:space="0" w:color="auto"/>
        <w:bottom w:val="none" w:sz="0" w:space="0" w:color="auto"/>
        <w:right w:val="none" w:sz="0" w:space="0" w:color="auto"/>
      </w:divBdr>
    </w:div>
    <w:div w:id="1141993392">
      <w:bodyDiv w:val="1"/>
      <w:marLeft w:val="0"/>
      <w:marRight w:val="0"/>
      <w:marTop w:val="0"/>
      <w:marBottom w:val="0"/>
      <w:divBdr>
        <w:top w:val="none" w:sz="0" w:space="0" w:color="auto"/>
        <w:left w:val="none" w:sz="0" w:space="0" w:color="auto"/>
        <w:bottom w:val="none" w:sz="0" w:space="0" w:color="auto"/>
        <w:right w:val="none" w:sz="0" w:space="0" w:color="auto"/>
      </w:divBdr>
    </w:div>
    <w:div w:id="1150250010">
      <w:bodyDiv w:val="1"/>
      <w:marLeft w:val="0"/>
      <w:marRight w:val="0"/>
      <w:marTop w:val="0"/>
      <w:marBottom w:val="0"/>
      <w:divBdr>
        <w:top w:val="none" w:sz="0" w:space="0" w:color="auto"/>
        <w:left w:val="none" w:sz="0" w:space="0" w:color="auto"/>
        <w:bottom w:val="none" w:sz="0" w:space="0" w:color="auto"/>
        <w:right w:val="none" w:sz="0" w:space="0" w:color="auto"/>
      </w:divBdr>
    </w:div>
    <w:div w:id="1170605258">
      <w:bodyDiv w:val="1"/>
      <w:marLeft w:val="0"/>
      <w:marRight w:val="0"/>
      <w:marTop w:val="0"/>
      <w:marBottom w:val="0"/>
      <w:divBdr>
        <w:top w:val="none" w:sz="0" w:space="0" w:color="auto"/>
        <w:left w:val="none" w:sz="0" w:space="0" w:color="auto"/>
        <w:bottom w:val="none" w:sz="0" w:space="0" w:color="auto"/>
        <w:right w:val="none" w:sz="0" w:space="0" w:color="auto"/>
      </w:divBdr>
    </w:div>
    <w:div w:id="1172912907">
      <w:bodyDiv w:val="1"/>
      <w:marLeft w:val="0"/>
      <w:marRight w:val="0"/>
      <w:marTop w:val="0"/>
      <w:marBottom w:val="0"/>
      <w:divBdr>
        <w:top w:val="none" w:sz="0" w:space="0" w:color="auto"/>
        <w:left w:val="none" w:sz="0" w:space="0" w:color="auto"/>
        <w:bottom w:val="none" w:sz="0" w:space="0" w:color="auto"/>
        <w:right w:val="none" w:sz="0" w:space="0" w:color="auto"/>
      </w:divBdr>
    </w:div>
    <w:div w:id="1178885356">
      <w:bodyDiv w:val="1"/>
      <w:marLeft w:val="0"/>
      <w:marRight w:val="0"/>
      <w:marTop w:val="0"/>
      <w:marBottom w:val="0"/>
      <w:divBdr>
        <w:top w:val="none" w:sz="0" w:space="0" w:color="auto"/>
        <w:left w:val="none" w:sz="0" w:space="0" w:color="auto"/>
        <w:bottom w:val="none" w:sz="0" w:space="0" w:color="auto"/>
        <w:right w:val="none" w:sz="0" w:space="0" w:color="auto"/>
      </w:divBdr>
    </w:div>
    <w:div w:id="1197886422">
      <w:bodyDiv w:val="1"/>
      <w:marLeft w:val="0"/>
      <w:marRight w:val="0"/>
      <w:marTop w:val="0"/>
      <w:marBottom w:val="0"/>
      <w:divBdr>
        <w:top w:val="none" w:sz="0" w:space="0" w:color="auto"/>
        <w:left w:val="none" w:sz="0" w:space="0" w:color="auto"/>
        <w:bottom w:val="none" w:sz="0" w:space="0" w:color="auto"/>
        <w:right w:val="none" w:sz="0" w:space="0" w:color="auto"/>
      </w:divBdr>
    </w:div>
    <w:div w:id="1216309296">
      <w:bodyDiv w:val="1"/>
      <w:marLeft w:val="0"/>
      <w:marRight w:val="0"/>
      <w:marTop w:val="0"/>
      <w:marBottom w:val="0"/>
      <w:divBdr>
        <w:top w:val="none" w:sz="0" w:space="0" w:color="auto"/>
        <w:left w:val="none" w:sz="0" w:space="0" w:color="auto"/>
        <w:bottom w:val="none" w:sz="0" w:space="0" w:color="auto"/>
        <w:right w:val="none" w:sz="0" w:space="0" w:color="auto"/>
      </w:divBdr>
    </w:div>
    <w:div w:id="1219705049">
      <w:bodyDiv w:val="1"/>
      <w:marLeft w:val="0"/>
      <w:marRight w:val="0"/>
      <w:marTop w:val="0"/>
      <w:marBottom w:val="0"/>
      <w:divBdr>
        <w:top w:val="none" w:sz="0" w:space="0" w:color="auto"/>
        <w:left w:val="none" w:sz="0" w:space="0" w:color="auto"/>
        <w:bottom w:val="none" w:sz="0" w:space="0" w:color="auto"/>
        <w:right w:val="none" w:sz="0" w:space="0" w:color="auto"/>
      </w:divBdr>
    </w:div>
    <w:div w:id="1220045953">
      <w:bodyDiv w:val="1"/>
      <w:marLeft w:val="0"/>
      <w:marRight w:val="0"/>
      <w:marTop w:val="0"/>
      <w:marBottom w:val="0"/>
      <w:divBdr>
        <w:top w:val="none" w:sz="0" w:space="0" w:color="auto"/>
        <w:left w:val="none" w:sz="0" w:space="0" w:color="auto"/>
        <w:bottom w:val="none" w:sz="0" w:space="0" w:color="auto"/>
        <w:right w:val="none" w:sz="0" w:space="0" w:color="auto"/>
      </w:divBdr>
    </w:div>
    <w:div w:id="1239485867">
      <w:bodyDiv w:val="1"/>
      <w:marLeft w:val="0"/>
      <w:marRight w:val="0"/>
      <w:marTop w:val="0"/>
      <w:marBottom w:val="0"/>
      <w:divBdr>
        <w:top w:val="none" w:sz="0" w:space="0" w:color="auto"/>
        <w:left w:val="none" w:sz="0" w:space="0" w:color="auto"/>
        <w:bottom w:val="none" w:sz="0" w:space="0" w:color="auto"/>
        <w:right w:val="none" w:sz="0" w:space="0" w:color="auto"/>
      </w:divBdr>
    </w:div>
    <w:div w:id="1251161290">
      <w:bodyDiv w:val="1"/>
      <w:marLeft w:val="0"/>
      <w:marRight w:val="0"/>
      <w:marTop w:val="0"/>
      <w:marBottom w:val="0"/>
      <w:divBdr>
        <w:top w:val="none" w:sz="0" w:space="0" w:color="auto"/>
        <w:left w:val="none" w:sz="0" w:space="0" w:color="auto"/>
        <w:bottom w:val="none" w:sz="0" w:space="0" w:color="auto"/>
        <w:right w:val="none" w:sz="0" w:space="0" w:color="auto"/>
      </w:divBdr>
    </w:div>
    <w:div w:id="1261715071">
      <w:bodyDiv w:val="1"/>
      <w:marLeft w:val="0"/>
      <w:marRight w:val="0"/>
      <w:marTop w:val="0"/>
      <w:marBottom w:val="0"/>
      <w:divBdr>
        <w:top w:val="none" w:sz="0" w:space="0" w:color="auto"/>
        <w:left w:val="none" w:sz="0" w:space="0" w:color="auto"/>
        <w:bottom w:val="none" w:sz="0" w:space="0" w:color="auto"/>
        <w:right w:val="none" w:sz="0" w:space="0" w:color="auto"/>
      </w:divBdr>
    </w:div>
    <w:div w:id="1284531052">
      <w:bodyDiv w:val="1"/>
      <w:marLeft w:val="0"/>
      <w:marRight w:val="0"/>
      <w:marTop w:val="0"/>
      <w:marBottom w:val="0"/>
      <w:divBdr>
        <w:top w:val="none" w:sz="0" w:space="0" w:color="auto"/>
        <w:left w:val="none" w:sz="0" w:space="0" w:color="auto"/>
        <w:bottom w:val="none" w:sz="0" w:space="0" w:color="auto"/>
        <w:right w:val="none" w:sz="0" w:space="0" w:color="auto"/>
      </w:divBdr>
    </w:div>
    <w:div w:id="1284769133">
      <w:bodyDiv w:val="1"/>
      <w:marLeft w:val="0"/>
      <w:marRight w:val="0"/>
      <w:marTop w:val="0"/>
      <w:marBottom w:val="0"/>
      <w:divBdr>
        <w:top w:val="none" w:sz="0" w:space="0" w:color="auto"/>
        <w:left w:val="none" w:sz="0" w:space="0" w:color="auto"/>
        <w:bottom w:val="none" w:sz="0" w:space="0" w:color="auto"/>
        <w:right w:val="none" w:sz="0" w:space="0" w:color="auto"/>
      </w:divBdr>
    </w:div>
    <w:div w:id="1288658067">
      <w:bodyDiv w:val="1"/>
      <w:marLeft w:val="0"/>
      <w:marRight w:val="0"/>
      <w:marTop w:val="0"/>
      <w:marBottom w:val="0"/>
      <w:divBdr>
        <w:top w:val="none" w:sz="0" w:space="0" w:color="auto"/>
        <w:left w:val="none" w:sz="0" w:space="0" w:color="auto"/>
        <w:bottom w:val="none" w:sz="0" w:space="0" w:color="auto"/>
        <w:right w:val="none" w:sz="0" w:space="0" w:color="auto"/>
      </w:divBdr>
    </w:div>
    <w:div w:id="1291400913">
      <w:bodyDiv w:val="1"/>
      <w:marLeft w:val="0"/>
      <w:marRight w:val="0"/>
      <w:marTop w:val="0"/>
      <w:marBottom w:val="0"/>
      <w:divBdr>
        <w:top w:val="none" w:sz="0" w:space="0" w:color="auto"/>
        <w:left w:val="none" w:sz="0" w:space="0" w:color="auto"/>
        <w:bottom w:val="none" w:sz="0" w:space="0" w:color="auto"/>
        <w:right w:val="none" w:sz="0" w:space="0" w:color="auto"/>
      </w:divBdr>
    </w:div>
    <w:div w:id="1296790578">
      <w:bodyDiv w:val="1"/>
      <w:marLeft w:val="0"/>
      <w:marRight w:val="0"/>
      <w:marTop w:val="0"/>
      <w:marBottom w:val="0"/>
      <w:divBdr>
        <w:top w:val="none" w:sz="0" w:space="0" w:color="auto"/>
        <w:left w:val="none" w:sz="0" w:space="0" w:color="auto"/>
        <w:bottom w:val="none" w:sz="0" w:space="0" w:color="auto"/>
        <w:right w:val="none" w:sz="0" w:space="0" w:color="auto"/>
      </w:divBdr>
    </w:div>
    <w:div w:id="1303971885">
      <w:bodyDiv w:val="1"/>
      <w:marLeft w:val="0"/>
      <w:marRight w:val="0"/>
      <w:marTop w:val="0"/>
      <w:marBottom w:val="0"/>
      <w:divBdr>
        <w:top w:val="none" w:sz="0" w:space="0" w:color="auto"/>
        <w:left w:val="none" w:sz="0" w:space="0" w:color="auto"/>
        <w:bottom w:val="none" w:sz="0" w:space="0" w:color="auto"/>
        <w:right w:val="none" w:sz="0" w:space="0" w:color="auto"/>
      </w:divBdr>
    </w:div>
    <w:div w:id="1307780553">
      <w:bodyDiv w:val="1"/>
      <w:marLeft w:val="0"/>
      <w:marRight w:val="0"/>
      <w:marTop w:val="0"/>
      <w:marBottom w:val="0"/>
      <w:divBdr>
        <w:top w:val="none" w:sz="0" w:space="0" w:color="auto"/>
        <w:left w:val="none" w:sz="0" w:space="0" w:color="auto"/>
        <w:bottom w:val="none" w:sz="0" w:space="0" w:color="auto"/>
        <w:right w:val="none" w:sz="0" w:space="0" w:color="auto"/>
      </w:divBdr>
    </w:div>
    <w:div w:id="1316766633">
      <w:bodyDiv w:val="1"/>
      <w:marLeft w:val="0"/>
      <w:marRight w:val="0"/>
      <w:marTop w:val="0"/>
      <w:marBottom w:val="0"/>
      <w:divBdr>
        <w:top w:val="none" w:sz="0" w:space="0" w:color="auto"/>
        <w:left w:val="none" w:sz="0" w:space="0" w:color="auto"/>
        <w:bottom w:val="none" w:sz="0" w:space="0" w:color="auto"/>
        <w:right w:val="none" w:sz="0" w:space="0" w:color="auto"/>
      </w:divBdr>
    </w:div>
    <w:div w:id="1325628108">
      <w:bodyDiv w:val="1"/>
      <w:marLeft w:val="0"/>
      <w:marRight w:val="0"/>
      <w:marTop w:val="0"/>
      <w:marBottom w:val="0"/>
      <w:divBdr>
        <w:top w:val="none" w:sz="0" w:space="0" w:color="auto"/>
        <w:left w:val="none" w:sz="0" w:space="0" w:color="auto"/>
        <w:bottom w:val="none" w:sz="0" w:space="0" w:color="auto"/>
        <w:right w:val="none" w:sz="0" w:space="0" w:color="auto"/>
      </w:divBdr>
    </w:div>
    <w:div w:id="1342198764">
      <w:bodyDiv w:val="1"/>
      <w:marLeft w:val="0"/>
      <w:marRight w:val="0"/>
      <w:marTop w:val="0"/>
      <w:marBottom w:val="0"/>
      <w:divBdr>
        <w:top w:val="none" w:sz="0" w:space="0" w:color="auto"/>
        <w:left w:val="none" w:sz="0" w:space="0" w:color="auto"/>
        <w:bottom w:val="none" w:sz="0" w:space="0" w:color="auto"/>
        <w:right w:val="none" w:sz="0" w:space="0" w:color="auto"/>
      </w:divBdr>
    </w:div>
    <w:div w:id="1343583083">
      <w:bodyDiv w:val="1"/>
      <w:marLeft w:val="0"/>
      <w:marRight w:val="0"/>
      <w:marTop w:val="0"/>
      <w:marBottom w:val="0"/>
      <w:divBdr>
        <w:top w:val="none" w:sz="0" w:space="0" w:color="auto"/>
        <w:left w:val="none" w:sz="0" w:space="0" w:color="auto"/>
        <w:bottom w:val="none" w:sz="0" w:space="0" w:color="auto"/>
        <w:right w:val="none" w:sz="0" w:space="0" w:color="auto"/>
      </w:divBdr>
    </w:div>
    <w:div w:id="1355031975">
      <w:bodyDiv w:val="1"/>
      <w:marLeft w:val="0"/>
      <w:marRight w:val="0"/>
      <w:marTop w:val="0"/>
      <w:marBottom w:val="0"/>
      <w:divBdr>
        <w:top w:val="none" w:sz="0" w:space="0" w:color="auto"/>
        <w:left w:val="none" w:sz="0" w:space="0" w:color="auto"/>
        <w:bottom w:val="none" w:sz="0" w:space="0" w:color="auto"/>
        <w:right w:val="none" w:sz="0" w:space="0" w:color="auto"/>
      </w:divBdr>
    </w:div>
    <w:div w:id="1372725069">
      <w:bodyDiv w:val="1"/>
      <w:marLeft w:val="0"/>
      <w:marRight w:val="0"/>
      <w:marTop w:val="0"/>
      <w:marBottom w:val="0"/>
      <w:divBdr>
        <w:top w:val="none" w:sz="0" w:space="0" w:color="auto"/>
        <w:left w:val="none" w:sz="0" w:space="0" w:color="auto"/>
        <w:bottom w:val="none" w:sz="0" w:space="0" w:color="auto"/>
        <w:right w:val="none" w:sz="0" w:space="0" w:color="auto"/>
      </w:divBdr>
    </w:div>
    <w:div w:id="1400594320">
      <w:bodyDiv w:val="1"/>
      <w:marLeft w:val="0"/>
      <w:marRight w:val="0"/>
      <w:marTop w:val="0"/>
      <w:marBottom w:val="0"/>
      <w:divBdr>
        <w:top w:val="none" w:sz="0" w:space="0" w:color="auto"/>
        <w:left w:val="none" w:sz="0" w:space="0" w:color="auto"/>
        <w:bottom w:val="none" w:sz="0" w:space="0" w:color="auto"/>
        <w:right w:val="none" w:sz="0" w:space="0" w:color="auto"/>
      </w:divBdr>
    </w:div>
    <w:div w:id="1421678906">
      <w:bodyDiv w:val="1"/>
      <w:marLeft w:val="0"/>
      <w:marRight w:val="0"/>
      <w:marTop w:val="0"/>
      <w:marBottom w:val="0"/>
      <w:divBdr>
        <w:top w:val="none" w:sz="0" w:space="0" w:color="auto"/>
        <w:left w:val="none" w:sz="0" w:space="0" w:color="auto"/>
        <w:bottom w:val="none" w:sz="0" w:space="0" w:color="auto"/>
        <w:right w:val="none" w:sz="0" w:space="0" w:color="auto"/>
      </w:divBdr>
    </w:div>
    <w:div w:id="1433089434">
      <w:bodyDiv w:val="1"/>
      <w:marLeft w:val="0"/>
      <w:marRight w:val="0"/>
      <w:marTop w:val="0"/>
      <w:marBottom w:val="0"/>
      <w:divBdr>
        <w:top w:val="none" w:sz="0" w:space="0" w:color="auto"/>
        <w:left w:val="none" w:sz="0" w:space="0" w:color="auto"/>
        <w:bottom w:val="none" w:sz="0" w:space="0" w:color="auto"/>
        <w:right w:val="none" w:sz="0" w:space="0" w:color="auto"/>
      </w:divBdr>
    </w:div>
    <w:div w:id="1441948509">
      <w:bodyDiv w:val="1"/>
      <w:marLeft w:val="0"/>
      <w:marRight w:val="0"/>
      <w:marTop w:val="0"/>
      <w:marBottom w:val="0"/>
      <w:divBdr>
        <w:top w:val="none" w:sz="0" w:space="0" w:color="auto"/>
        <w:left w:val="none" w:sz="0" w:space="0" w:color="auto"/>
        <w:bottom w:val="none" w:sz="0" w:space="0" w:color="auto"/>
        <w:right w:val="none" w:sz="0" w:space="0" w:color="auto"/>
      </w:divBdr>
    </w:div>
    <w:div w:id="1442803823">
      <w:bodyDiv w:val="1"/>
      <w:marLeft w:val="0"/>
      <w:marRight w:val="0"/>
      <w:marTop w:val="0"/>
      <w:marBottom w:val="0"/>
      <w:divBdr>
        <w:top w:val="none" w:sz="0" w:space="0" w:color="auto"/>
        <w:left w:val="none" w:sz="0" w:space="0" w:color="auto"/>
        <w:bottom w:val="none" w:sz="0" w:space="0" w:color="auto"/>
        <w:right w:val="none" w:sz="0" w:space="0" w:color="auto"/>
      </w:divBdr>
    </w:div>
    <w:div w:id="1444302179">
      <w:bodyDiv w:val="1"/>
      <w:marLeft w:val="0"/>
      <w:marRight w:val="0"/>
      <w:marTop w:val="0"/>
      <w:marBottom w:val="0"/>
      <w:divBdr>
        <w:top w:val="none" w:sz="0" w:space="0" w:color="auto"/>
        <w:left w:val="none" w:sz="0" w:space="0" w:color="auto"/>
        <w:bottom w:val="none" w:sz="0" w:space="0" w:color="auto"/>
        <w:right w:val="none" w:sz="0" w:space="0" w:color="auto"/>
      </w:divBdr>
    </w:div>
    <w:div w:id="1450511712">
      <w:bodyDiv w:val="1"/>
      <w:marLeft w:val="0"/>
      <w:marRight w:val="0"/>
      <w:marTop w:val="0"/>
      <w:marBottom w:val="0"/>
      <w:divBdr>
        <w:top w:val="none" w:sz="0" w:space="0" w:color="auto"/>
        <w:left w:val="none" w:sz="0" w:space="0" w:color="auto"/>
        <w:bottom w:val="none" w:sz="0" w:space="0" w:color="auto"/>
        <w:right w:val="none" w:sz="0" w:space="0" w:color="auto"/>
      </w:divBdr>
    </w:div>
    <w:div w:id="1457212442">
      <w:bodyDiv w:val="1"/>
      <w:marLeft w:val="0"/>
      <w:marRight w:val="0"/>
      <w:marTop w:val="0"/>
      <w:marBottom w:val="0"/>
      <w:divBdr>
        <w:top w:val="none" w:sz="0" w:space="0" w:color="auto"/>
        <w:left w:val="none" w:sz="0" w:space="0" w:color="auto"/>
        <w:bottom w:val="none" w:sz="0" w:space="0" w:color="auto"/>
        <w:right w:val="none" w:sz="0" w:space="0" w:color="auto"/>
      </w:divBdr>
    </w:div>
    <w:div w:id="1458259536">
      <w:bodyDiv w:val="1"/>
      <w:marLeft w:val="0"/>
      <w:marRight w:val="0"/>
      <w:marTop w:val="0"/>
      <w:marBottom w:val="0"/>
      <w:divBdr>
        <w:top w:val="none" w:sz="0" w:space="0" w:color="auto"/>
        <w:left w:val="none" w:sz="0" w:space="0" w:color="auto"/>
        <w:bottom w:val="none" w:sz="0" w:space="0" w:color="auto"/>
        <w:right w:val="none" w:sz="0" w:space="0" w:color="auto"/>
      </w:divBdr>
    </w:div>
    <w:div w:id="1466923858">
      <w:bodyDiv w:val="1"/>
      <w:marLeft w:val="0"/>
      <w:marRight w:val="0"/>
      <w:marTop w:val="0"/>
      <w:marBottom w:val="0"/>
      <w:divBdr>
        <w:top w:val="none" w:sz="0" w:space="0" w:color="auto"/>
        <w:left w:val="none" w:sz="0" w:space="0" w:color="auto"/>
        <w:bottom w:val="none" w:sz="0" w:space="0" w:color="auto"/>
        <w:right w:val="none" w:sz="0" w:space="0" w:color="auto"/>
      </w:divBdr>
    </w:div>
    <w:div w:id="1468082724">
      <w:bodyDiv w:val="1"/>
      <w:marLeft w:val="0"/>
      <w:marRight w:val="0"/>
      <w:marTop w:val="0"/>
      <w:marBottom w:val="0"/>
      <w:divBdr>
        <w:top w:val="none" w:sz="0" w:space="0" w:color="auto"/>
        <w:left w:val="none" w:sz="0" w:space="0" w:color="auto"/>
        <w:bottom w:val="none" w:sz="0" w:space="0" w:color="auto"/>
        <w:right w:val="none" w:sz="0" w:space="0" w:color="auto"/>
      </w:divBdr>
    </w:div>
    <w:div w:id="1556309942">
      <w:bodyDiv w:val="1"/>
      <w:marLeft w:val="0"/>
      <w:marRight w:val="0"/>
      <w:marTop w:val="0"/>
      <w:marBottom w:val="0"/>
      <w:divBdr>
        <w:top w:val="none" w:sz="0" w:space="0" w:color="auto"/>
        <w:left w:val="none" w:sz="0" w:space="0" w:color="auto"/>
        <w:bottom w:val="none" w:sz="0" w:space="0" w:color="auto"/>
        <w:right w:val="none" w:sz="0" w:space="0" w:color="auto"/>
      </w:divBdr>
    </w:div>
    <w:div w:id="1562012589">
      <w:bodyDiv w:val="1"/>
      <w:marLeft w:val="0"/>
      <w:marRight w:val="0"/>
      <w:marTop w:val="0"/>
      <w:marBottom w:val="0"/>
      <w:divBdr>
        <w:top w:val="none" w:sz="0" w:space="0" w:color="auto"/>
        <w:left w:val="none" w:sz="0" w:space="0" w:color="auto"/>
        <w:bottom w:val="none" w:sz="0" w:space="0" w:color="auto"/>
        <w:right w:val="none" w:sz="0" w:space="0" w:color="auto"/>
      </w:divBdr>
    </w:div>
    <w:div w:id="1571773186">
      <w:bodyDiv w:val="1"/>
      <w:marLeft w:val="0"/>
      <w:marRight w:val="0"/>
      <w:marTop w:val="0"/>
      <w:marBottom w:val="0"/>
      <w:divBdr>
        <w:top w:val="none" w:sz="0" w:space="0" w:color="auto"/>
        <w:left w:val="none" w:sz="0" w:space="0" w:color="auto"/>
        <w:bottom w:val="none" w:sz="0" w:space="0" w:color="auto"/>
        <w:right w:val="none" w:sz="0" w:space="0" w:color="auto"/>
      </w:divBdr>
    </w:div>
    <w:div w:id="1590970133">
      <w:bodyDiv w:val="1"/>
      <w:marLeft w:val="0"/>
      <w:marRight w:val="0"/>
      <w:marTop w:val="0"/>
      <w:marBottom w:val="0"/>
      <w:divBdr>
        <w:top w:val="none" w:sz="0" w:space="0" w:color="auto"/>
        <w:left w:val="none" w:sz="0" w:space="0" w:color="auto"/>
        <w:bottom w:val="none" w:sz="0" w:space="0" w:color="auto"/>
        <w:right w:val="none" w:sz="0" w:space="0" w:color="auto"/>
      </w:divBdr>
    </w:div>
    <w:div w:id="1592734522">
      <w:bodyDiv w:val="1"/>
      <w:marLeft w:val="0"/>
      <w:marRight w:val="0"/>
      <w:marTop w:val="0"/>
      <w:marBottom w:val="0"/>
      <w:divBdr>
        <w:top w:val="none" w:sz="0" w:space="0" w:color="auto"/>
        <w:left w:val="none" w:sz="0" w:space="0" w:color="auto"/>
        <w:bottom w:val="none" w:sz="0" w:space="0" w:color="auto"/>
        <w:right w:val="none" w:sz="0" w:space="0" w:color="auto"/>
      </w:divBdr>
    </w:div>
    <w:div w:id="1599211197">
      <w:bodyDiv w:val="1"/>
      <w:marLeft w:val="0"/>
      <w:marRight w:val="0"/>
      <w:marTop w:val="0"/>
      <w:marBottom w:val="0"/>
      <w:divBdr>
        <w:top w:val="none" w:sz="0" w:space="0" w:color="auto"/>
        <w:left w:val="none" w:sz="0" w:space="0" w:color="auto"/>
        <w:bottom w:val="none" w:sz="0" w:space="0" w:color="auto"/>
        <w:right w:val="none" w:sz="0" w:space="0" w:color="auto"/>
      </w:divBdr>
    </w:div>
    <w:div w:id="1602452085">
      <w:bodyDiv w:val="1"/>
      <w:marLeft w:val="0"/>
      <w:marRight w:val="0"/>
      <w:marTop w:val="0"/>
      <w:marBottom w:val="0"/>
      <w:divBdr>
        <w:top w:val="none" w:sz="0" w:space="0" w:color="auto"/>
        <w:left w:val="none" w:sz="0" w:space="0" w:color="auto"/>
        <w:bottom w:val="none" w:sz="0" w:space="0" w:color="auto"/>
        <w:right w:val="none" w:sz="0" w:space="0" w:color="auto"/>
      </w:divBdr>
    </w:div>
    <w:div w:id="1604262459">
      <w:bodyDiv w:val="1"/>
      <w:marLeft w:val="0"/>
      <w:marRight w:val="0"/>
      <w:marTop w:val="0"/>
      <w:marBottom w:val="0"/>
      <w:divBdr>
        <w:top w:val="none" w:sz="0" w:space="0" w:color="auto"/>
        <w:left w:val="none" w:sz="0" w:space="0" w:color="auto"/>
        <w:bottom w:val="none" w:sz="0" w:space="0" w:color="auto"/>
        <w:right w:val="none" w:sz="0" w:space="0" w:color="auto"/>
      </w:divBdr>
    </w:div>
    <w:div w:id="1610165909">
      <w:bodyDiv w:val="1"/>
      <w:marLeft w:val="0"/>
      <w:marRight w:val="0"/>
      <w:marTop w:val="0"/>
      <w:marBottom w:val="0"/>
      <w:divBdr>
        <w:top w:val="none" w:sz="0" w:space="0" w:color="auto"/>
        <w:left w:val="none" w:sz="0" w:space="0" w:color="auto"/>
        <w:bottom w:val="none" w:sz="0" w:space="0" w:color="auto"/>
        <w:right w:val="none" w:sz="0" w:space="0" w:color="auto"/>
      </w:divBdr>
    </w:div>
    <w:div w:id="1633630435">
      <w:bodyDiv w:val="1"/>
      <w:marLeft w:val="0"/>
      <w:marRight w:val="0"/>
      <w:marTop w:val="0"/>
      <w:marBottom w:val="0"/>
      <w:divBdr>
        <w:top w:val="none" w:sz="0" w:space="0" w:color="auto"/>
        <w:left w:val="none" w:sz="0" w:space="0" w:color="auto"/>
        <w:bottom w:val="none" w:sz="0" w:space="0" w:color="auto"/>
        <w:right w:val="none" w:sz="0" w:space="0" w:color="auto"/>
      </w:divBdr>
    </w:div>
    <w:div w:id="1635602532">
      <w:bodyDiv w:val="1"/>
      <w:marLeft w:val="0"/>
      <w:marRight w:val="0"/>
      <w:marTop w:val="0"/>
      <w:marBottom w:val="0"/>
      <w:divBdr>
        <w:top w:val="none" w:sz="0" w:space="0" w:color="auto"/>
        <w:left w:val="none" w:sz="0" w:space="0" w:color="auto"/>
        <w:bottom w:val="none" w:sz="0" w:space="0" w:color="auto"/>
        <w:right w:val="none" w:sz="0" w:space="0" w:color="auto"/>
      </w:divBdr>
    </w:div>
    <w:div w:id="1643578313">
      <w:bodyDiv w:val="1"/>
      <w:marLeft w:val="0"/>
      <w:marRight w:val="0"/>
      <w:marTop w:val="0"/>
      <w:marBottom w:val="0"/>
      <w:divBdr>
        <w:top w:val="none" w:sz="0" w:space="0" w:color="auto"/>
        <w:left w:val="none" w:sz="0" w:space="0" w:color="auto"/>
        <w:bottom w:val="none" w:sz="0" w:space="0" w:color="auto"/>
        <w:right w:val="none" w:sz="0" w:space="0" w:color="auto"/>
      </w:divBdr>
    </w:div>
    <w:div w:id="1645965026">
      <w:bodyDiv w:val="1"/>
      <w:marLeft w:val="0"/>
      <w:marRight w:val="0"/>
      <w:marTop w:val="0"/>
      <w:marBottom w:val="0"/>
      <w:divBdr>
        <w:top w:val="none" w:sz="0" w:space="0" w:color="auto"/>
        <w:left w:val="none" w:sz="0" w:space="0" w:color="auto"/>
        <w:bottom w:val="none" w:sz="0" w:space="0" w:color="auto"/>
        <w:right w:val="none" w:sz="0" w:space="0" w:color="auto"/>
      </w:divBdr>
    </w:div>
    <w:div w:id="1673221638">
      <w:bodyDiv w:val="1"/>
      <w:marLeft w:val="0"/>
      <w:marRight w:val="0"/>
      <w:marTop w:val="0"/>
      <w:marBottom w:val="0"/>
      <w:divBdr>
        <w:top w:val="none" w:sz="0" w:space="0" w:color="auto"/>
        <w:left w:val="none" w:sz="0" w:space="0" w:color="auto"/>
        <w:bottom w:val="none" w:sz="0" w:space="0" w:color="auto"/>
        <w:right w:val="none" w:sz="0" w:space="0" w:color="auto"/>
      </w:divBdr>
    </w:div>
    <w:div w:id="1708412528">
      <w:bodyDiv w:val="1"/>
      <w:marLeft w:val="0"/>
      <w:marRight w:val="0"/>
      <w:marTop w:val="0"/>
      <w:marBottom w:val="0"/>
      <w:divBdr>
        <w:top w:val="none" w:sz="0" w:space="0" w:color="auto"/>
        <w:left w:val="none" w:sz="0" w:space="0" w:color="auto"/>
        <w:bottom w:val="none" w:sz="0" w:space="0" w:color="auto"/>
        <w:right w:val="none" w:sz="0" w:space="0" w:color="auto"/>
      </w:divBdr>
    </w:div>
    <w:div w:id="1723404647">
      <w:bodyDiv w:val="1"/>
      <w:marLeft w:val="0"/>
      <w:marRight w:val="0"/>
      <w:marTop w:val="0"/>
      <w:marBottom w:val="0"/>
      <w:divBdr>
        <w:top w:val="none" w:sz="0" w:space="0" w:color="auto"/>
        <w:left w:val="none" w:sz="0" w:space="0" w:color="auto"/>
        <w:bottom w:val="none" w:sz="0" w:space="0" w:color="auto"/>
        <w:right w:val="none" w:sz="0" w:space="0" w:color="auto"/>
      </w:divBdr>
    </w:div>
    <w:div w:id="1747605374">
      <w:bodyDiv w:val="1"/>
      <w:marLeft w:val="0"/>
      <w:marRight w:val="0"/>
      <w:marTop w:val="0"/>
      <w:marBottom w:val="0"/>
      <w:divBdr>
        <w:top w:val="none" w:sz="0" w:space="0" w:color="auto"/>
        <w:left w:val="none" w:sz="0" w:space="0" w:color="auto"/>
        <w:bottom w:val="none" w:sz="0" w:space="0" w:color="auto"/>
        <w:right w:val="none" w:sz="0" w:space="0" w:color="auto"/>
      </w:divBdr>
    </w:div>
    <w:div w:id="1762483353">
      <w:bodyDiv w:val="1"/>
      <w:marLeft w:val="0"/>
      <w:marRight w:val="0"/>
      <w:marTop w:val="0"/>
      <w:marBottom w:val="0"/>
      <w:divBdr>
        <w:top w:val="none" w:sz="0" w:space="0" w:color="auto"/>
        <w:left w:val="none" w:sz="0" w:space="0" w:color="auto"/>
        <w:bottom w:val="none" w:sz="0" w:space="0" w:color="auto"/>
        <w:right w:val="none" w:sz="0" w:space="0" w:color="auto"/>
      </w:divBdr>
    </w:div>
    <w:div w:id="1768580166">
      <w:bodyDiv w:val="1"/>
      <w:marLeft w:val="0"/>
      <w:marRight w:val="0"/>
      <w:marTop w:val="0"/>
      <w:marBottom w:val="0"/>
      <w:divBdr>
        <w:top w:val="none" w:sz="0" w:space="0" w:color="auto"/>
        <w:left w:val="none" w:sz="0" w:space="0" w:color="auto"/>
        <w:bottom w:val="none" w:sz="0" w:space="0" w:color="auto"/>
        <w:right w:val="none" w:sz="0" w:space="0" w:color="auto"/>
      </w:divBdr>
    </w:div>
    <w:div w:id="1771662677">
      <w:bodyDiv w:val="1"/>
      <w:marLeft w:val="0"/>
      <w:marRight w:val="0"/>
      <w:marTop w:val="0"/>
      <w:marBottom w:val="0"/>
      <w:divBdr>
        <w:top w:val="none" w:sz="0" w:space="0" w:color="auto"/>
        <w:left w:val="none" w:sz="0" w:space="0" w:color="auto"/>
        <w:bottom w:val="none" w:sz="0" w:space="0" w:color="auto"/>
        <w:right w:val="none" w:sz="0" w:space="0" w:color="auto"/>
      </w:divBdr>
    </w:div>
    <w:div w:id="1777023202">
      <w:bodyDiv w:val="1"/>
      <w:marLeft w:val="0"/>
      <w:marRight w:val="0"/>
      <w:marTop w:val="0"/>
      <w:marBottom w:val="0"/>
      <w:divBdr>
        <w:top w:val="none" w:sz="0" w:space="0" w:color="auto"/>
        <w:left w:val="none" w:sz="0" w:space="0" w:color="auto"/>
        <w:bottom w:val="none" w:sz="0" w:space="0" w:color="auto"/>
        <w:right w:val="none" w:sz="0" w:space="0" w:color="auto"/>
      </w:divBdr>
    </w:div>
    <w:div w:id="1784692913">
      <w:bodyDiv w:val="1"/>
      <w:marLeft w:val="0"/>
      <w:marRight w:val="0"/>
      <w:marTop w:val="0"/>
      <w:marBottom w:val="0"/>
      <w:divBdr>
        <w:top w:val="none" w:sz="0" w:space="0" w:color="auto"/>
        <w:left w:val="none" w:sz="0" w:space="0" w:color="auto"/>
        <w:bottom w:val="none" w:sz="0" w:space="0" w:color="auto"/>
        <w:right w:val="none" w:sz="0" w:space="0" w:color="auto"/>
      </w:divBdr>
    </w:div>
    <w:div w:id="1793011022">
      <w:bodyDiv w:val="1"/>
      <w:marLeft w:val="0"/>
      <w:marRight w:val="0"/>
      <w:marTop w:val="0"/>
      <w:marBottom w:val="0"/>
      <w:divBdr>
        <w:top w:val="none" w:sz="0" w:space="0" w:color="auto"/>
        <w:left w:val="none" w:sz="0" w:space="0" w:color="auto"/>
        <w:bottom w:val="none" w:sz="0" w:space="0" w:color="auto"/>
        <w:right w:val="none" w:sz="0" w:space="0" w:color="auto"/>
      </w:divBdr>
    </w:div>
    <w:div w:id="1800566077">
      <w:bodyDiv w:val="1"/>
      <w:marLeft w:val="0"/>
      <w:marRight w:val="0"/>
      <w:marTop w:val="0"/>
      <w:marBottom w:val="0"/>
      <w:divBdr>
        <w:top w:val="none" w:sz="0" w:space="0" w:color="auto"/>
        <w:left w:val="none" w:sz="0" w:space="0" w:color="auto"/>
        <w:bottom w:val="none" w:sz="0" w:space="0" w:color="auto"/>
        <w:right w:val="none" w:sz="0" w:space="0" w:color="auto"/>
      </w:divBdr>
    </w:div>
    <w:div w:id="1801341736">
      <w:bodyDiv w:val="1"/>
      <w:marLeft w:val="0"/>
      <w:marRight w:val="0"/>
      <w:marTop w:val="0"/>
      <w:marBottom w:val="0"/>
      <w:divBdr>
        <w:top w:val="none" w:sz="0" w:space="0" w:color="auto"/>
        <w:left w:val="none" w:sz="0" w:space="0" w:color="auto"/>
        <w:bottom w:val="none" w:sz="0" w:space="0" w:color="auto"/>
        <w:right w:val="none" w:sz="0" w:space="0" w:color="auto"/>
      </w:divBdr>
    </w:div>
    <w:div w:id="1804737091">
      <w:bodyDiv w:val="1"/>
      <w:marLeft w:val="0"/>
      <w:marRight w:val="0"/>
      <w:marTop w:val="0"/>
      <w:marBottom w:val="0"/>
      <w:divBdr>
        <w:top w:val="none" w:sz="0" w:space="0" w:color="auto"/>
        <w:left w:val="none" w:sz="0" w:space="0" w:color="auto"/>
        <w:bottom w:val="none" w:sz="0" w:space="0" w:color="auto"/>
        <w:right w:val="none" w:sz="0" w:space="0" w:color="auto"/>
      </w:divBdr>
    </w:div>
    <w:div w:id="1818103878">
      <w:bodyDiv w:val="1"/>
      <w:marLeft w:val="0"/>
      <w:marRight w:val="0"/>
      <w:marTop w:val="0"/>
      <w:marBottom w:val="0"/>
      <w:divBdr>
        <w:top w:val="none" w:sz="0" w:space="0" w:color="auto"/>
        <w:left w:val="none" w:sz="0" w:space="0" w:color="auto"/>
        <w:bottom w:val="none" w:sz="0" w:space="0" w:color="auto"/>
        <w:right w:val="none" w:sz="0" w:space="0" w:color="auto"/>
      </w:divBdr>
    </w:div>
    <w:div w:id="1843817057">
      <w:bodyDiv w:val="1"/>
      <w:marLeft w:val="0"/>
      <w:marRight w:val="0"/>
      <w:marTop w:val="0"/>
      <w:marBottom w:val="0"/>
      <w:divBdr>
        <w:top w:val="none" w:sz="0" w:space="0" w:color="auto"/>
        <w:left w:val="none" w:sz="0" w:space="0" w:color="auto"/>
        <w:bottom w:val="none" w:sz="0" w:space="0" w:color="auto"/>
        <w:right w:val="none" w:sz="0" w:space="0" w:color="auto"/>
      </w:divBdr>
    </w:div>
    <w:div w:id="1851293410">
      <w:bodyDiv w:val="1"/>
      <w:marLeft w:val="0"/>
      <w:marRight w:val="0"/>
      <w:marTop w:val="0"/>
      <w:marBottom w:val="0"/>
      <w:divBdr>
        <w:top w:val="none" w:sz="0" w:space="0" w:color="auto"/>
        <w:left w:val="none" w:sz="0" w:space="0" w:color="auto"/>
        <w:bottom w:val="none" w:sz="0" w:space="0" w:color="auto"/>
        <w:right w:val="none" w:sz="0" w:space="0" w:color="auto"/>
      </w:divBdr>
    </w:div>
    <w:div w:id="1854145653">
      <w:bodyDiv w:val="1"/>
      <w:marLeft w:val="0"/>
      <w:marRight w:val="0"/>
      <w:marTop w:val="0"/>
      <w:marBottom w:val="0"/>
      <w:divBdr>
        <w:top w:val="none" w:sz="0" w:space="0" w:color="auto"/>
        <w:left w:val="none" w:sz="0" w:space="0" w:color="auto"/>
        <w:bottom w:val="none" w:sz="0" w:space="0" w:color="auto"/>
        <w:right w:val="none" w:sz="0" w:space="0" w:color="auto"/>
      </w:divBdr>
    </w:div>
    <w:div w:id="1870340698">
      <w:bodyDiv w:val="1"/>
      <w:marLeft w:val="0"/>
      <w:marRight w:val="0"/>
      <w:marTop w:val="0"/>
      <w:marBottom w:val="0"/>
      <w:divBdr>
        <w:top w:val="none" w:sz="0" w:space="0" w:color="auto"/>
        <w:left w:val="none" w:sz="0" w:space="0" w:color="auto"/>
        <w:bottom w:val="none" w:sz="0" w:space="0" w:color="auto"/>
        <w:right w:val="none" w:sz="0" w:space="0" w:color="auto"/>
      </w:divBdr>
    </w:div>
    <w:div w:id="1874461412">
      <w:bodyDiv w:val="1"/>
      <w:marLeft w:val="0"/>
      <w:marRight w:val="0"/>
      <w:marTop w:val="0"/>
      <w:marBottom w:val="0"/>
      <w:divBdr>
        <w:top w:val="none" w:sz="0" w:space="0" w:color="auto"/>
        <w:left w:val="none" w:sz="0" w:space="0" w:color="auto"/>
        <w:bottom w:val="none" w:sz="0" w:space="0" w:color="auto"/>
        <w:right w:val="none" w:sz="0" w:space="0" w:color="auto"/>
      </w:divBdr>
    </w:div>
    <w:div w:id="1884098413">
      <w:bodyDiv w:val="1"/>
      <w:marLeft w:val="0"/>
      <w:marRight w:val="0"/>
      <w:marTop w:val="0"/>
      <w:marBottom w:val="0"/>
      <w:divBdr>
        <w:top w:val="none" w:sz="0" w:space="0" w:color="auto"/>
        <w:left w:val="none" w:sz="0" w:space="0" w:color="auto"/>
        <w:bottom w:val="none" w:sz="0" w:space="0" w:color="auto"/>
        <w:right w:val="none" w:sz="0" w:space="0" w:color="auto"/>
      </w:divBdr>
    </w:div>
    <w:div w:id="1894731138">
      <w:bodyDiv w:val="1"/>
      <w:marLeft w:val="0"/>
      <w:marRight w:val="0"/>
      <w:marTop w:val="0"/>
      <w:marBottom w:val="0"/>
      <w:divBdr>
        <w:top w:val="none" w:sz="0" w:space="0" w:color="auto"/>
        <w:left w:val="none" w:sz="0" w:space="0" w:color="auto"/>
        <w:bottom w:val="none" w:sz="0" w:space="0" w:color="auto"/>
        <w:right w:val="none" w:sz="0" w:space="0" w:color="auto"/>
      </w:divBdr>
    </w:div>
    <w:div w:id="1899975237">
      <w:bodyDiv w:val="1"/>
      <w:marLeft w:val="0"/>
      <w:marRight w:val="0"/>
      <w:marTop w:val="0"/>
      <w:marBottom w:val="0"/>
      <w:divBdr>
        <w:top w:val="none" w:sz="0" w:space="0" w:color="auto"/>
        <w:left w:val="none" w:sz="0" w:space="0" w:color="auto"/>
        <w:bottom w:val="none" w:sz="0" w:space="0" w:color="auto"/>
        <w:right w:val="none" w:sz="0" w:space="0" w:color="auto"/>
      </w:divBdr>
    </w:div>
    <w:div w:id="1904414769">
      <w:bodyDiv w:val="1"/>
      <w:marLeft w:val="0"/>
      <w:marRight w:val="0"/>
      <w:marTop w:val="0"/>
      <w:marBottom w:val="0"/>
      <w:divBdr>
        <w:top w:val="none" w:sz="0" w:space="0" w:color="auto"/>
        <w:left w:val="none" w:sz="0" w:space="0" w:color="auto"/>
        <w:bottom w:val="none" w:sz="0" w:space="0" w:color="auto"/>
        <w:right w:val="none" w:sz="0" w:space="0" w:color="auto"/>
      </w:divBdr>
    </w:div>
    <w:div w:id="1904873034">
      <w:bodyDiv w:val="1"/>
      <w:marLeft w:val="0"/>
      <w:marRight w:val="0"/>
      <w:marTop w:val="0"/>
      <w:marBottom w:val="0"/>
      <w:divBdr>
        <w:top w:val="none" w:sz="0" w:space="0" w:color="auto"/>
        <w:left w:val="none" w:sz="0" w:space="0" w:color="auto"/>
        <w:bottom w:val="none" w:sz="0" w:space="0" w:color="auto"/>
        <w:right w:val="none" w:sz="0" w:space="0" w:color="auto"/>
      </w:divBdr>
    </w:div>
    <w:div w:id="1908373609">
      <w:bodyDiv w:val="1"/>
      <w:marLeft w:val="0"/>
      <w:marRight w:val="0"/>
      <w:marTop w:val="0"/>
      <w:marBottom w:val="0"/>
      <w:divBdr>
        <w:top w:val="none" w:sz="0" w:space="0" w:color="auto"/>
        <w:left w:val="none" w:sz="0" w:space="0" w:color="auto"/>
        <w:bottom w:val="none" w:sz="0" w:space="0" w:color="auto"/>
        <w:right w:val="none" w:sz="0" w:space="0" w:color="auto"/>
      </w:divBdr>
    </w:div>
    <w:div w:id="1925919669">
      <w:bodyDiv w:val="1"/>
      <w:marLeft w:val="0"/>
      <w:marRight w:val="0"/>
      <w:marTop w:val="0"/>
      <w:marBottom w:val="0"/>
      <w:divBdr>
        <w:top w:val="none" w:sz="0" w:space="0" w:color="auto"/>
        <w:left w:val="none" w:sz="0" w:space="0" w:color="auto"/>
        <w:bottom w:val="none" w:sz="0" w:space="0" w:color="auto"/>
        <w:right w:val="none" w:sz="0" w:space="0" w:color="auto"/>
      </w:divBdr>
    </w:div>
    <w:div w:id="1936207115">
      <w:bodyDiv w:val="1"/>
      <w:marLeft w:val="0"/>
      <w:marRight w:val="0"/>
      <w:marTop w:val="0"/>
      <w:marBottom w:val="0"/>
      <w:divBdr>
        <w:top w:val="none" w:sz="0" w:space="0" w:color="auto"/>
        <w:left w:val="none" w:sz="0" w:space="0" w:color="auto"/>
        <w:bottom w:val="none" w:sz="0" w:space="0" w:color="auto"/>
        <w:right w:val="none" w:sz="0" w:space="0" w:color="auto"/>
      </w:divBdr>
    </w:div>
    <w:div w:id="1937210742">
      <w:bodyDiv w:val="1"/>
      <w:marLeft w:val="0"/>
      <w:marRight w:val="0"/>
      <w:marTop w:val="0"/>
      <w:marBottom w:val="0"/>
      <w:divBdr>
        <w:top w:val="none" w:sz="0" w:space="0" w:color="auto"/>
        <w:left w:val="none" w:sz="0" w:space="0" w:color="auto"/>
        <w:bottom w:val="none" w:sz="0" w:space="0" w:color="auto"/>
        <w:right w:val="none" w:sz="0" w:space="0" w:color="auto"/>
      </w:divBdr>
    </w:div>
    <w:div w:id="1942295191">
      <w:bodyDiv w:val="1"/>
      <w:marLeft w:val="0"/>
      <w:marRight w:val="0"/>
      <w:marTop w:val="0"/>
      <w:marBottom w:val="0"/>
      <w:divBdr>
        <w:top w:val="none" w:sz="0" w:space="0" w:color="auto"/>
        <w:left w:val="none" w:sz="0" w:space="0" w:color="auto"/>
        <w:bottom w:val="none" w:sz="0" w:space="0" w:color="auto"/>
        <w:right w:val="none" w:sz="0" w:space="0" w:color="auto"/>
      </w:divBdr>
    </w:div>
    <w:div w:id="2010719082">
      <w:bodyDiv w:val="1"/>
      <w:marLeft w:val="0"/>
      <w:marRight w:val="0"/>
      <w:marTop w:val="0"/>
      <w:marBottom w:val="0"/>
      <w:divBdr>
        <w:top w:val="none" w:sz="0" w:space="0" w:color="auto"/>
        <w:left w:val="none" w:sz="0" w:space="0" w:color="auto"/>
        <w:bottom w:val="none" w:sz="0" w:space="0" w:color="auto"/>
        <w:right w:val="none" w:sz="0" w:space="0" w:color="auto"/>
      </w:divBdr>
    </w:div>
    <w:div w:id="2012217809">
      <w:bodyDiv w:val="1"/>
      <w:marLeft w:val="0"/>
      <w:marRight w:val="0"/>
      <w:marTop w:val="0"/>
      <w:marBottom w:val="0"/>
      <w:divBdr>
        <w:top w:val="none" w:sz="0" w:space="0" w:color="auto"/>
        <w:left w:val="none" w:sz="0" w:space="0" w:color="auto"/>
        <w:bottom w:val="none" w:sz="0" w:space="0" w:color="auto"/>
        <w:right w:val="none" w:sz="0" w:space="0" w:color="auto"/>
      </w:divBdr>
    </w:div>
    <w:div w:id="2024743144">
      <w:bodyDiv w:val="1"/>
      <w:marLeft w:val="0"/>
      <w:marRight w:val="0"/>
      <w:marTop w:val="0"/>
      <w:marBottom w:val="0"/>
      <w:divBdr>
        <w:top w:val="none" w:sz="0" w:space="0" w:color="auto"/>
        <w:left w:val="none" w:sz="0" w:space="0" w:color="auto"/>
        <w:bottom w:val="none" w:sz="0" w:space="0" w:color="auto"/>
        <w:right w:val="none" w:sz="0" w:space="0" w:color="auto"/>
      </w:divBdr>
    </w:div>
    <w:div w:id="2026012455">
      <w:bodyDiv w:val="1"/>
      <w:marLeft w:val="0"/>
      <w:marRight w:val="0"/>
      <w:marTop w:val="0"/>
      <w:marBottom w:val="0"/>
      <w:divBdr>
        <w:top w:val="none" w:sz="0" w:space="0" w:color="auto"/>
        <w:left w:val="none" w:sz="0" w:space="0" w:color="auto"/>
        <w:bottom w:val="none" w:sz="0" w:space="0" w:color="auto"/>
        <w:right w:val="none" w:sz="0" w:space="0" w:color="auto"/>
      </w:divBdr>
    </w:div>
    <w:div w:id="2029522438">
      <w:bodyDiv w:val="1"/>
      <w:marLeft w:val="0"/>
      <w:marRight w:val="0"/>
      <w:marTop w:val="0"/>
      <w:marBottom w:val="0"/>
      <w:divBdr>
        <w:top w:val="none" w:sz="0" w:space="0" w:color="auto"/>
        <w:left w:val="none" w:sz="0" w:space="0" w:color="auto"/>
        <w:bottom w:val="none" w:sz="0" w:space="0" w:color="auto"/>
        <w:right w:val="none" w:sz="0" w:space="0" w:color="auto"/>
      </w:divBdr>
    </w:div>
    <w:div w:id="2054847484">
      <w:bodyDiv w:val="1"/>
      <w:marLeft w:val="0"/>
      <w:marRight w:val="0"/>
      <w:marTop w:val="0"/>
      <w:marBottom w:val="0"/>
      <w:divBdr>
        <w:top w:val="none" w:sz="0" w:space="0" w:color="auto"/>
        <w:left w:val="none" w:sz="0" w:space="0" w:color="auto"/>
        <w:bottom w:val="none" w:sz="0" w:space="0" w:color="auto"/>
        <w:right w:val="none" w:sz="0" w:space="0" w:color="auto"/>
      </w:divBdr>
    </w:div>
    <w:div w:id="2056614501">
      <w:bodyDiv w:val="1"/>
      <w:marLeft w:val="0"/>
      <w:marRight w:val="0"/>
      <w:marTop w:val="0"/>
      <w:marBottom w:val="0"/>
      <w:divBdr>
        <w:top w:val="none" w:sz="0" w:space="0" w:color="auto"/>
        <w:left w:val="none" w:sz="0" w:space="0" w:color="auto"/>
        <w:bottom w:val="none" w:sz="0" w:space="0" w:color="auto"/>
        <w:right w:val="none" w:sz="0" w:space="0" w:color="auto"/>
      </w:divBdr>
    </w:div>
    <w:div w:id="2099327671">
      <w:bodyDiv w:val="1"/>
      <w:marLeft w:val="0"/>
      <w:marRight w:val="0"/>
      <w:marTop w:val="0"/>
      <w:marBottom w:val="0"/>
      <w:divBdr>
        <w:top w:val="none" w:sz="0" w:space="0" w:color="auto"/>
        <w:left w:val="none" w:sz="0" w:space="0" w:color="auto"/>
        <w:bottom w:val="none" w:sz="0" w:space="0" w:color="auto"/>
        <w:right w:val="none" w:sz="0" w:space="0" w:color="auto"/>
      </w:divBdr>
    </w:div>
    <w:div w:id="2106876983">
      <w:bodyDiv w:val="1"/>
      <w:marLeft w:val="0"/>
      <w:marRight w:val="0"/>
      <w:marTop w:val="0"/>
      <w:marBottom w:val="0"/>
      <w:divBdr>
        <w:top w:val="none" w:sz="0" w:space="0" w:color="auto"/>
        <w:left w:val="none" w:sz="0" w:space="0" w:color="auto"/>
        <w:bottom w:val="none" w:sz="0" w:space="0" w:color="auto"/>
        <w:right w:val="none" w:sz="0" w:space="0" w:color="auto"/>
      </w:divBdr>
    </w:div>
    <w:div w:id="2109544242">
      <w:bodyDiv w:val="1"/>
      <w:marLeft w:val="0"/>
      <w:marRight w:val="0"/>
      <w:marTop w:val="0"/>
      <w:marBottom w:val="0"/>
      <w:divBdr>
        <w:top w:val="none" w:sz="0" w:space="0" w:color="auto"/>
        <w:left w:val="none" w:sz="0" w:space="0" w:color="auto"/>
        <w:bottom w:val="none" w:sz="0" w:space="0" w:color="auto"/>
        <w:right w:val="none" w:sz="0" w:space="0" w:color="auto"/>
      </w:divBdr>
    </w:div>
    <w:div w:id="2121676444">
      <w:bodyDiv w:val="1"/>
      <w:marLeft w:val="0"/>
      <w:marRight w:val="0"/>
      <w:marTop w:val="0"/>
      <w:marBottom w:val="0"/>
      <w:divBdr>
        <w:top w:val="none" w:sz="0" w:space="0" w:color="auto"/>
        <w:left w:val="none" w:sz="0" w:space="0" w:color="auto"/>
        <w:bottom w:val="none" w:sz="0" w:space="0" w:color="auto"/>
        <w:right w:val="none" w:sz="0" w:space="0" w:color="auto"/>
      </w:divBdr>
    </w:div>
    <w:div w:id="2133404839">
      <w:bodyDiv w:val="1"/>
      <w:marLeft w:val="0"/>
      <w:marRight w:val="0"/>
      <w:marTop w:val="0"/>
      <w:marBottom w:val="0"/>
      <w:divBdr>
        <w:top w:val="none" w:sz="0" w:space="0" w:color="auto"/>
        <w:left w:val="none" w:sz="0" w:space="0" w:color="auto"/>
        <w:bottom w:val="none" w:sz="0" w:space="0" w:color="auto"/>
        <w:right w:val="none" w:sz="0" w:space="0" w:color="auto"/>
      </w:divBdr>
    </w:div>
    <w:div w:id="214207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8B5B33FAF065FAAD2C1305A6F220CC572BB15D4D57C5941A45AC83CEC430F82A72F284CCD43119DF34569C29886CD6410A943122DB8B9F6w4M2M" TargetMode="External"/><Relationship Id="rId13" Type="http://schemas.openxmlformats.org/officeDocument/2006/relationships/hyperlink" Target="consultantplus://offline/ref=0F764C86157EA4555D2A93787F87705CC93A72D2F15A8CC7114AFF2A1CC5238D98ACC0A1B1330F9DA806F0DAFBAE01B4667FFC4C8FBC82EDsDK6G"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bekovo@mfcinfo.ru" TargetMode="External"/><Relationship Id="rId12" Type="http://schemas.openxmlformats.org/officeDocument/2006/relationships/hyperlink" Target="mailto:bekovo@mfcinfo.ru"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bekovo@mfcinfo.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BA768BB0297FC4B336334CE1C311AA978A46BD1CBE13B733CD93638CA764FB2929BB71A2D31D5835CC2AEA00f8L" TargetMode="External"/><Relationship Id="rId5" Type="http://schemas.openxmlformats.org/officeDocument/2006/relationships/footnotes" Target="footnotes.xml"/><Relationship Id="rId15" Type="http://schemas.openxmlformats.org/officeDocument/2006/relationships/hyperlink" Target="http://moshkovo.bekovo.pnzreg.ru" TargetMode="External"/><Relationship Id="rId10" Type="http://schemas.openxmlformats.org/officeDocument/2006/relationships/hyperlink" Target="consultantplus://offline/ref=EC57F815F2B1D89DC87FD252530CF81BE7114B0FB91FA24D8909E4DA3287C8FD0760457F1D7E82D0dCb6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08B5B33FAF065FAAD2C1305A6F220CC572BB15D4D57C5941A45AC83CEC430F82A72F284CCD43119DF34569C29886CD6410A943122DB8B9F6w4M2M" TargetMode="External"/><Relationship Id="rId14" Type="http://schemas.openxmlformats.org/officeDocument/2006/relationships/hyperlink" Target="http://moshkovo.bekovo.pnzreg.r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48</Pages>
  <Words>40829</Words>
  <Characters>232728</Characters>
  <Application>Microsoft Office Word</Application>
  <DocSecurity>0</DocSecurity>
  <Lines>1939</Lines>
  <Paragraphs>546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Бековского района</Company>
  <LinksUpToDate>false</LinksUpToDate>
  <CharactersWithSpaces>273011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экономики</dc:creator>
  <cp:keywords/>
  <dc:description/>
  <cp:lastModifiedBy>111</cp:lastModifiedBy>
  <cp:revision>8</cp:revision>
  <cp:lastPrinted>2016-04-27T06:53:00Z</cp:lastPrinted>
  <dcterms:created xsi:type="dcterms:W3CDTF">2019-09-18T10:23:00Z</dcterms:created>
  <dcterms:modified xsi:type="dcterms:W3CDTF">2019-09-18T11:26:00Z</dcterms:modified>
</cp:coreProperties>
</file>