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494F4C"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457884" w:rsidRDefault="00457884" w:rsidP="008A5889">
                                  <w:pPr>
                                    <w:tabs>
                                      <w:tab w:val="left" w:pos="0"/>
                                    </w:tabs>
                                    <w:spacing w:line="480" w:lineRule="auto"/>
                                    <w:ind w:right="-171"/>
                                    <w:jc w:val="center"/>
                                    <w:rPr>
                                      <w:b/>
                                      <w:sz w:val="28"/>
                                      <w:szCs w:val="28"/>
                                    </w:rPr>
                                  </w:pPr>
                                  <w:r>
                                    <w:rPr>
                                      <w:b/>
                                      <w:sz w:val="28"/>
                                      <w:szCs w:val="28"/>
                                    </w:rPr>
                                    <w:t>01 ноября</w:t>
                                  </w:r>
                                </w:p>
                                <w:p w:rsidR="00457884" w:rsidRPr="005463F5" w:rsidRDefault="00457884"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457884" w:rsidRPr="00F96B1A" w:rsidRDefault="00457884" w:rsidP="008A5889">
                                  <w:pPr>
                                    <w:spacing w:line="480" w:lineRule="auto"/>
                                    <w:jc w:val="center"/>
                                    <w:rPr>
                                      <w:b/>
                                      <w:sz w:val="28"/>
                                      <w:szCs w:val="28"/>
                                    </w:rPr>
                                  </w:pPr>
                                  <w:r w:rsidRPr="00F96B1A">
                                    <w:rPr>
                                      <w:b/>
                                      <w:sz w:val="28"/>
                                      <w:szCs w:val="28"/>
                                    </w:rPr>
                                    <w:t>№</w:t>
                                  </w:r>
                                  <w:r>
                                    <w:rPr>
                                      <w:b/>
                                      <w:sz w:val="28"/>
                                      <w:szCs w:val="28"/>
                                    </w:rPr>
                                    <w:t xml:space="preserve"> 21 (191</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457884" w:rsidRDefault="00457884" w:rsidP="008A5889">
                            <w:pPr>
                              <w:tabs>
                                <w:tab w:val="left" w:pos="0"/>
                              </w:tabs>
                              <w:spacing w:line="480" w:lineRule="auto"/>
                              <w:ind w:right="-171"/>
                              <w:jc w:val="center"/>
                              <w:rPr>
                                <w:b/>
                                <w:sz w:val="28"/>
                                <w:szCs w:val="28"/>
                              </w:rPr>
                            </w:pPr>
                            <w:r>
                              <w:rPr>
                                <w:b/>
                                <w:sz w:val="28"/>
                                <w:szCs w:val="28"/>
                              </w:rPr>
                              <w:t>01 ноября</w:t>
                            </w:r>
                          </w:p>
                          <w:p w:rsidR="00457884" w:rsidRPr="005463F5" w:rsidRDefault="00457884"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457884" w:rsidRPr="00F96B1A" w:rsidRDefault="00457884" w:rsidP="008A5889">
                            <w:pPr>
                              <w:spacing w:line="480" w:lineRule="auto"/>
                              <w:jc w:val="center"/>
                              <w:rPr>
                                <w:b/>
                                <w:sz w:val="28"/>
                                <w:szCs w:val="28"/>
                              </w:rPr>
                            </w:pPr>
                            <w:r w:rsidRPr="00F96B1A">
                              <w:rPr>
                                <w:b/>
                                <w:sz w:val="28"/>
                                <w:szCs w:val="28"/>
                              </w:rPr>
                              <w:t>№</w:t>
                            </w:r>
                            <w:r>
                              <w:rPr>
                                <w:b/>
                                <w:sz w:val="28"/>
                                <w:szCs w:val="28"/>
                              </w:rPr>
                              <w:t xml:space="preserve"> 21 (191</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8A5889" w:rsidRPr="00D6394C" w:rsidRDefault="00494F4C" w:rsidP="008A5889">
            <w:pPr>
              <w:spacing w:after="120"/>
              <w:jc w:val="center"/>
              <w:rPr>
                <w:rFonts w:ascii="Gazeta SansSerif" w:hAnsi="Gazeta SansSerif"/>
                <w:b/>
                <w:sz w:val="96"/>
                <w:szCs w:val="96"/>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7884" w:rsidRDefault="00457884"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457884" w:rsidRDefault="00457884" w:rsidP="008A5889"/>
                        </w:txbxContent>
                      </v:textbox>
                    </v:shape>
                  </w:pict>
                </mc:Fallback>
              </mc:AlternateContent>
            </w:r>
            <w:r w:rsidR="008A5889" w:rsidRPr="00D6394C">
              <w:rPr>
                <w:rFonts w:ascii="Gazeta Titul" w:hAnsi="Gazeta Titul"/>
                <w:b/>
                <w:sz w:val="104"/>
                <w:szCs w:val="104"/>
              </w:rPr>
              <w:t>ВЕДОМОСТИ</w:t>
            </w:r>
            <w:r w:rsidR="008A5889" w:rsidRPr="00D6394C">
              <w:rPr>
                <w:rFonts w:ascii="Gazeta Titul" w:hAnsi="Gazeta Titul"/>
                <w:b/>
                <w:i/>
                <w:sz w:val="120"/>
                <w:szCs w:val="120"/>
              </w:rPr>
              <w:t xml:space="preserve"> </w:t>
            </w:r>
            <w:r w:rsidR="008A5889" w:rsidRPr="00D6394C">
              <w:rPr>
                <w:rFonts w:ascii="Jikharev" w:hAnsi="Jikharev"/>
                <w:b/>
                <w:sz w:val="84"/>
                <w:szCs w:val="84"/>
              </w:rPr>
              <w:t>Мошковского сельсо</w:t>
            </w:r>
            <w:r w:rsidR="008A5889">
              <w:rPr>
                <w:rFonts w:ascii="Jikharev" w:hAnsi="Jikharev"/>
                <w:b/>
                <w:sz w:val="84"/>
                <w:szCs w:val="84"/>
              </w:rPr>
              <w:t>в</w:t>
            </w:r>
            <w:r w:rsidR="008A5889"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E45682" w:rsidRDefault="00E45682" w:rsidP="00E45682">
      <w:pPr>
        <w:pStyle w:val="ConsPlusNormal2"/>
        <w:jc w:val="center"/>
        <w:rPr>
          <w:rFonts w:ascii="Times New Roman" w:hAnsi="Times New Roman"/>
          <w:b/>
          <w:sz w:val="18"/>
          <w:szCs w:val="18"/>
        </w:rPr>
      </w:pPr>
      <w:r w:rsidRPr="00E45682">
        <w:rPr>
          <w:rFonts w:ascii="Times New Roman" w:hAnsi="Times New Roman"/>
          <w:b/>
          <w:sz w:val="18"/>
          <w:szCs w:val="18"/>
        </w:rPr>
        <w:t>Постановление администрации Мошковского сельсовета Бековского района Пензенской области от 30.10.2019 № 108 «О внесении изменений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w:t>
      </w:r>
    </w:p>
    <w:p w:rsidR="00E45682" w:rsidRPr="00E45682" w:rsidRDefault="00E45682" w:rsidP="00E45682">
      <w:pPr>
        <w:widowControl w:val="0"/>
        <w:suppressAutoHyphens/>
        <w:jc w:val="both"/>
        <w:rPr>
          <w:sz w:val="18"/>
          <w:szCs w:val="18"/>
          <w:lang w:eastAsia="ar-SA"/>
        </w:rPr>
      </w:pPr>
      <w:r w:rsidRPr="00E45682">
        <w:rPr>
          <w:sz w:val="18"/>
          <w:szCs w:val="18"/>
          <w:lang w:eastAsia="ar-SA"/>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статьей 23 Устава Мошковского сельсовета Бековского района Пензенской области, </w:t>
      </w:r>
    </w:p>
    <w:p w:rsidR="00E45682" w:rsidRPr="00E45682" w:rsidRDefault="00E45682" w:rsidP="00E45682">
      <w:pPr>
        <w:widowControl w:val="0"/>
        <w:shd w:val="clear" w:color="auto" w:fill="FFFFFF"/>
        <w:suppressAutoHyphens/>
        <w:jc w:val="center"/>
        <w:rPr>
          <w:sz w:val="18"/>
          <w:szCs w:val="18"/>
          <w:lang w:eastAsia="ar-SA"/>
        </w:rPr>
      </w:pPr>
      <w:r w:rsidRPr="00E45682">
        <w:rPr>
          <w:sz w:val="18"/>
          <w:szCs w:val="18"/>
          <w:lang w:eastAsia="ar-SA"/>
        </w:rPr>
        <w:t xml:space="preserve">администрация Мошковского сельсовета </w:t>
      </w:r>
      <w:r w:rsidRPr="00E45682">
        <w:rPr>
          <w:b/>
          <w:sz w:val="18"/>
          <w:szCs w:val="18"/>
          <w:lang w:eastAsia="ar-SA"/>
        </w:rPr>
        <w:t>постановляет:</w:t>
      </w:r>
    </w:p>
    <w:p w:rsidR="00E45682" w:rsidRPr="00E45682" w:rsidRDefault="00E45682" w:rsidP="00E45682">
      <w:pPr>
        <w:widowControl w:val="0"/>
        <w:suppressAutoHyphens/>
        <w:autoSpaceDE w:val="0"/>
        <w:autoSpaceDN w:val="0"/>
        <w:adjustRightInd w:val="0"/>
        <w:jc w:val="both"/>
        <w:rPr>
          <w:sz w:val="18"/>
          <w:szCs w:val="18"/>
          <w:lang w:eastAsia="ar-SA"/>
        </w:rPr>
      </w:pPr>
      <w:r w:rsidRPr="00E45682">
        <w:rPr>
          <w:sz w:val="18"/>
          <w:szCs w:val="18"/>
          <w:lang w:eastAsia="ar-SA"/>
        </w:rPr>
        <w:t>1. Внести изменения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изложив приложение в новой редакции согласно приложению к настоящему постановлению.</w:t>
      </w:r>
    </w:p>
    <w:p w:rsidR="00E45682" w:rsidRPr="00E45682" w:rsidRDefault="00E45682" w:rsidP="00E45682">
      <w:pPr>
        <w:widowControl w:val="0"/>
        <w:suppressAutoHyphens/>
        <w:autoSpaceDE w:val="0"/>
        <w:autoSpaceDN w:val="0"/>
        <w:adjustRightInd w:val="0"/>
        <w:jc w:val="both"/>
        <w:rPr>
          <w:sz w:val="18"/>
          <w:szCs w:val="18"/>
          <w:lang w:eastAsia="ar-SA"/>
        </w:rPr>
      </w:pPr>
      <w:r w:rsidRPr="00E45682">
        <w:rPr>
          <w:sz w:val="18"/>
          <w:szCs w:val="18"/>
          <w:lang w:eastAsia="ar-SA"/>
        </w:rPr>
        <w:t>2. Опубликовать настоящее постановление в информационном бюллетене «Ведомости Мошковского сельсовета».</w:t>
      </w:r>
    </w:p>
    <w:p w:rsidR="00E45682" w:rsidRPr="00E45682" w:rsidRDefault="00E45682" w:rsidP="00E45682">
      <w:pPr>
        <w:widowControl w:val="0"/>
        <w:shd w:val="clear" w:color="auto" w:fill="FFFFFF"/>
        <w:suppressAutoHyphens/>
        <w:jc w:val="both"/>
        <w:rPr>
          <w:color w:val="000000"/>
          <w:spacing w:val="-7"/>
          <w:sz w:val="18"/>
          <w:szCs w:val="18"/>
          <w:lang w:eastAsia="ar-SA"/>
        </w:rPr>
      </w:pPr>
      <w:r w:rsidRPr="00E45682">
        <w:rPr>
          <w:color w:val="000000"/>
          <w:spacing w:val="-7"/>
          <w:sz w:val="18"/>
          <w:szCs w:val="18"/>
          <w:lang w:eastAsia="ar-SA"/>
        </w:rPr>
        <w:t xml:space="preserve">3. Контроль за исполнением настоящего постановления возложить на главу администрации </w:t>
      </w:r>
      <w:r w:rsidRPr="00E45682">
        <w:rPr>
          <w:sz w:val="18"/>
          <w:szCs w:val="18"/>
          <w:lang w:eastAsia="ar-SA"/>
        </w:rPr>
        <w:t>Мошковского</w:t>
      </w:r>
      <w:r w:rsidRPr="00E45682">
        <w:rPr>
          <w:color w:val="000000"/>
          <w:spacing w:val="-7"/>
          <w:sz w:val="18"/>
          <w:szCs w:val="18"/>
          <w:lang w:eastAsia="ar-SA"/>
        </w:rPr>
        <w:t xml:space="preserve"> сельсовета И.Б. Гнивковского.</w:t>
      </w:r>
    </w:p>
    <w:p w:rsidR="00E45682" w:rsidRPr="00E45682" w:rsidRDefault="00E45682" w:rsidP="00E45682">
      <w:pPr>
        <w:widowControl w:val="0"/>
        <w:shd w:val="clear" w:color="auto" w:fill="FFFFFF"/>
        <w:suppressAutoHyphens/>
        <w:rPr>
          <w:color w:val="000000"/>
          <w:spacing w:val="-7"/>
          <w:sz w:val="18"/>
          <w:szCs w:val="18"/>
          <w:lang w:eastAsia="ar-SA"/>
        </w:rPr>
      </w:pPr>
    </w:p>
    <w:p w:rsidR="00E45682" w:rsidRPr="00E45682" w:rsidRDefault="00E45682" w:rsidP="00E45682">
      <w:pPr>
        <w:widowControl w:val="0"/>
        <w:shd w:val="clear" w:color="auto" w:fill="FFFFFF"/>
        <w:suppressAutoHyphens/>
        <w:rPr>
          <w:sz w:val="18"/>
          <w:szCs w:val="18"/>
          <w:lang w:eastAsia="ar-SA"/>
        </w:rPr>
      </w:pPr>
      <w:r w:rsidRPr="00E45682">
        <w:rPr>
          <w:color w:val="000000"/>
          <w:spacing w:val="-7"/>
          <w:sz w:val="18"/>
          <w:szCs w:val="18"/>
          <w:lang w:eastAsia="ar-SA"/>
        </w:rPr>
        <w:t xml:space="preserve">Глава администрации </w:t>
      </w:r>
    </w:p>
    <w:p w:rsidR="00E45682" w:rsidRPr="00E45682" w:rsidRDefault="00E45682" w:rsidP="00E45682">
      <w:pPr>
        <w:widowControl w:val="0"/>
        <w:suppressAutoHyphens/>
        <w:rPr>
          <w:sz w:val="18"/>
          <w:szCs w:val="18"/>
          <w:lang w:eastAsia="ar-SA"/>
        </w:rPr>
      </w:pPr>
      <w:r w:rsidRPr="00E45682">
        <w:rPr>
          <w:sz w:val="18"/>
          <w:szCs w:val="18"/>
          <w:lang w:eastAsia="ar-SA"/>
        </w:rPr>
        <w:t>Мошковского сельсовета                                                          И.Б. Гнивковский</w:t>
      </w:r>
    </w:p>
    <w:p w:rsidR="00E45682" w:rsidRPr="00E45682" w:rsidRDefault="00E45682" w:rsidP="00E45682">
      <w:pPr>
        <w:pStyle w:val="ConsPlusNormal2"/>
        <w:jc w:val="center"/>
        <w:rPr>
          <w:rFonts w:ascii="Times New Roman" w:hAnsi="Times New Roman"/>
          <w:b/>
          <w:sz w:val="18"/>
          <w:szCs w:val="18"/>
        </w:rPr>
      </w:pPr>
    </w:p>
    <w:p w:rsidR="00E45682" w:rsidRPr="00E45682" w:rsidRDefault="00E45682" w:rsidP="00E45682">
      <w:pPr>
        <w:widowControl w:val="0"/>
        <w:suppressAutoHyphens/>
        <w:jc w:val="center"/>
        <w:rPr>
          <w:sz w:val="18"/>
          <w:szCs w:val="18"/>
          <w:lang w:eastAsia="ar-SA"/>
        </w:rPr>
      </w:pPr>
      <w:r w:rsidRPr="00E45682">
        <w:rPr>
          <w:sz w:val="18"/>
          <w:szCs w:val="18"/>
          <w:lang w:eastAsia="ar-SA"/>
        </w:rPr>
        <w:t>Приложение</w:t>
      </w:r>
      <w:r>
        <w:rPr>
          <w:sz w:val="18"/>
          <w:szCs w:val="18"/>
          <w:lang w:eastAsia="ar-SA"/>
        </w:rPr>
        <w:t xml:space="preserve"> </w:t>
      </w:r>
      <w:r w:rsidRPr="00E45682">
        <w:rPr>
          <w:sz w:val="18"/>
          <w:szCs w:val="18"/>
          <w:lang w:eastAsia="ar-SA"/>
        </w:rPr>
        <w:t>к постановлению администрации</w:t>
      </w:r>
      <w:r>
        <w:rPr>
          <w:sz w:val="18"/>
          <w:szCs w:val="18"/>
          <w:lang w:eastAsia="ar-SA"/>
        </w:rPr>
        <w:t xml:space="preserve"> </w:t>
      </w:r>
      <w:r w:rsidRPr="00E45682">
        <w:rPr>
          <w:sz w:val="18"/>
          <w:szCs w:val="18"/>
          <w:lang w:eastAsia="ar-SA"/>
        </w:rPr>
        <w:t>Мошковского сельсовета</w:t>
      </w:r>
      <w:r>
        <w:rPr>
          <w:sz w:val="18"/>
          <w:szCs w:val="18"/>
          <w:lang w:eastAsia="ar-SA"/>
        </w:rPr>
        <w:t xml:space="preserve"> </w:t>
      </w:r>
      <w:r w:rsidRPr="00E45682">
        <w:rPr>
          <w:sz w:val="18"/>
          <w:szCs w:val="18"/>
          <w:lang w:eastAsia="ar-SA"/>
        </w:rPr>
        <w:t>от 30.10.2019 № 108</w:t>
      </w:r>
    </w:p>
    <w:p w:rsidR="00E45682" w:rsidRPr="00E45682" w:rsidRDefault="00E45682" w:rsidP="00E45682">
      <w:pPr>
        <w:autoSpaceDE w:val="0"/>
        <w:autoSpaceDN w:val="0"/>
        <w:adjustRightInd w:val="0"/>
        <w:jc w:val="center"/>
        <w:rPr>
          <w:b/>
          <w:bCs/>
          <w:sz w:val="18"/>
          <w:szCs w:val="18"/>
        </w:rPr>
      </w:pPr>
    </w:p>
    <w:p w:rsidR="00E45682" w:rsidRPr="00E45682" w:rsidRDefault="00E45682" w:rsidP="00E45682">
      <w:pPr>
        <w:autoSpaceDE w:val="0"/>
        <w:autoSpaceDN w:val="0"/>
        <w:adjustRightInd w:val="0"/>
        <w:jc w:val="center"/>
        <w:rPr>
          <w:b/>
          <w:bCs/>
          <w:sz w:val="18"/>
          <w:szCs w:val="18"/>
        </w:rPr>
      </w:pPr>
      <w:r w:rsidRPr="00E45682">
        <w:rPr>
          <w:b/>
          <w:bCs/>
          <w:sz w:val="18"/>
          <w:szCs w:val="18"/>
        </w:rPr>
        <w:t>Р</w:t>
      </w:r>
      <w:r w:rsidR="00FB2098">
        <w:rPr>
          <w:b/>
          <w:bCs/>
          <w:sz w:val="18"/>
          <w:szCs w:val="18"/>
        </w:rPr>
        <w:t xml:space="preserve">еестр </w:t>
      </w:r>
      <w:r w:rsidRPr="00E45682">
        <w:rPr>
          <w:b/>
          <w:bCs/>
          <w:sz w:val="18"/>
          <w:szCs w:val="18"/>
        </w:rPr>
        <w:t>муниципальных услуг Мошковского сельсовета Бековского района Пензенской области</w:t>
      </w:r>
    </w:p>
    <w:p w:rsidR="00E45682" w:rsidRPr="00E45682" w:rsidRDefault="00E45682" w:rsidP="00E45682">
      <w:pPr>
        <w:widowControl w:val="0"/>
        <w:suppressAutoHyphens/>
        <w:autoSpaceDE w:val="0"/>
        <w:autoSpaceDN w:val="0"/>
        <w:adjustRightInd w:val="0"/>
        <w:jc w:val="center"/>
        <w:rPr>
          <w:sz w:val="18"/>
          <w:szCs w:val="18"/>
          <w:lang w:eastAsia="ar-SA"/>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2215"/>
        <w:gridCol w:w="1984"/>
        <w:gridCol w:w="2410"/>
        <w:gridCol w:w="3260"/>
      </w:tblGrid>
      <w:tr w:rsidR="00E45682" w:rsidRPr="00E45682" w:rsidTr="00E45682">
        <w:trPr>
          <w:jc w:val="center"/>
        </w:trPr>
        <w:tc>
          <w:tcPr>
            <w:tcW w:w="10343" w:type="dxa"/>
            <w:gridSpan w:val="5"/>
          </w:tcPr>
          <w:p w:rsidR="00E45682" w:rsidRPr="00E45682" w:rsidRDefault="00E45682" w:rsidP="00E45682">
            <w:pPr>
              <w:widowControl w:val="0"/>
              <w:suppressAutoHyphens/>
              <w:jc w:val="center"/>
              <w:rPr>
                <w:b/>
                <w:sz w:val="18"/>
                <w:szCs w:val="18"/>
                <w:lang w:eastAsia="ar-SA"/>
              </w:rPr>
            </w:pPr>
            <w:r w:rsidRPr="00E45682">
              <w:rPr>
                <w:b/>
                <w:sz w:val="18"/>
                <w:szCs w:val="18"/>
                <w:lang w:eastAsia="ar-SA"/>
              </w:rPr>
              <w:t xml:space="preserve">Перечень муниципальных услуг, предоставляемых органами местного самоуправления </w:t>
            </w:r>
          </w:p>
          <w:p w:rsidR="00E45682" w:rsidRPr="00E45682" w:rsidRDefault="00E45682" w:rsidP="00E45682">
            <w:pPr>
              <w:widowControl w:val="0"/>
              <w:suppressAutoHyphens/>
              <w:jc w:val="center"/>
              <w:rPr>
                <w:sz w:val="18"/>
                <w:szCs w:val="18"/>
                <w:lang w:eastAsia="ar-SA"/>
              </w:rPr>
            </w:pPr>
            <w:r w:rsidRPr="00E45682">
              <w:rPr>
                <w:b/>
                <w:sz w:val="18"/>
                <w:szCs w:val="18"/>
                <w:lang w:eastAsia="ar-SA"/>
              </w:rPr>
              <w:t>Мошковского сельсовета Бековского района Пензенской области</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b/>
                <w:sz w:val="18"/>
                <w:szCs w:val="18"/>
              </w:rPr>
            </w:pPr>
            <w:r w:rsidRPr="00E45682">
              <w:rPr>
                <w:b/>
                <w:sz w:val="18"/>
                <w:szCs w:val="18"/>
              </w:rPr>
              <w:t xml:space="preserve">№ </w:t>
            </w:r>
            <w:r w:rsidRPr="00E45682">
              <w:rPr>
                <w:b/>
                <w:sz w:val="18"/>
                <w:szCs w:val="18"/>
              </w:rPr>
              <w:br/>
              <w:t>п/п</w:t>
            </w:r>
          </w:p>
        </w:tc>
        <w:tc>
          <w:tcPr>
            <w:tcW w:w="2215" w:type="dxa"/>
          </w:tcPr>
          <w:p w:rsidR="00E45682" w:rsidRPr="00E45682" w:rsidRDefault="00E45682" w:rsidP="00E45682">
            <w:pPr>
              <w:suppressAutoHyphens/>
              <w:autoSpaceDE w:val="0"/>
              <w:autoSpaceDN w:val="0"/>
              <w:adjustRightInd w:val="0"/>
              <w:jc w:val="center"/>
              <w:rPr>
                <w:b/>
                <w:sz w:val="18"/>
                <w:szCs w:val="18"/>
              </w:rPr>
            </w:pPr>
            <w:r w:rsidRPr="00E45682">
              <w:rPr>
                <w:b/>
                <w:sz w:val="18"/>
                <w:szCs w:val="18"/>
              </w:rPr>
              <w:t>Наименование муниципальной услуги</w:t>
            </w:r>
          </w:p>
        </w:tc>
        <w:tc>
          <w:tcPr>
            <w:tcW w:w="1984" w:type="dxa"/>
          </w:tcPr>
          <w:p w:rsidR="00E45682" w:rsidRPr="00E45682" w:rsidRDefault="00E45682" w:rsidP="00E45682">
            <w:pPr>
              <w:suppressAutoHyphens/>
              <w:autoSpaceDE w:val="0"/>
              <w:autoSpaceDN w:val="0"/>
              <w:adjustRightInd w:val="0"/>
              <w:jc w:val="center"/>
              <w:rPr>
                <w:b/>
                <w:sz w:val="18"/>
                <w:szCs w:val="18"/>
              </w:rPr>
            </w:pPr>
            <w:r w:rsidRPr="00E45682">
              <w:rPr>
                <w:b/>
                <w:sz w:val="18"/>
                <w:szCs w:val="18"/>
              </w:rPr>
              <w:t xml:space="preserve">Орган местного </w:t>
            </w:r>
            <w:r w:rsidRPr="00E45682">
              <w:rPr>
                <w:b/>
                <w:sz w:val="18"/>
                <w:szCs w:val="18"/>
              </w:rPr>
              <w:br/>
              <w:t xml:space="preserve">самоуправления </w:t>
            </w:r>
            <w:r w:rsidRPr="00E45682">
              <w:rPr>
                <w:b/>
                <w:sz w:val="18"/>
                <w:szCs w:val="18"/>
              </w:rPr>
              <w:br/>
              <w:t xml:space="preserve">Мошковского сельсовета Бековского района Пензенской области, </w:t>
            </w:r>
            <w:r w:rsidRPr="00E45682">
              <w:rPr>
                <w:b/>
                <w:sz w:val="18"/>
                <w:szCs w:val="18"/>
              </w:rPr>
              <w:br/>
              <w:t xml:space="preserve">предоставляющий </w:t>
            </w:r>
            <w:r w:rsidRPr="00E45682">
              <w:rPr>
                <w:b/>
                <w:sz w:val="18"/>
                <w:szCs w:val="18"/>
              </w:rPr>
              <w:br/>
              <w:t xml:space="preserve">муниципальную </w:t>
            </w:r>
            <w:r w:rsidRPr="00E45682">
              <w:rPr>
                <w:b/>
                <w:sz w:val="18"/>
                <w:szCs w:val="18"/>
              </w:rPr>
              <w:br/>
              <w:t>услугу</w:t>
            </w:r>
          </w:p>
        </w:tc>
        <w:tc>
          <w:tcPr>
            <w:tcW w:w="2410" w:type="dxa"/>
          </w:tcPr>
          <w:p w:rsidR="00E45682" w:rsidRPr="00E45682" w:rsidRDefault="00E45682" w:rsidP="00E45682">
            <w:pPr>
              <w:suppressAutoHyphens/>
              <w:autoSpaceDE w:val="0"/>
              <w:autoSpaceDN w:val="0"/>
              <w:adjustRightInd w:val="0"/>
              <w:jc w:val="center"/>
              <w:rPr>
                <w:b/>
                <w:sz w:val="18"/>
                <w:szCs w:val="18"/>
              </w:rPr>
            </w:pPr>
            <w:r w:rsidRPr="00E45682">
              <w:rPr>
                <w:b/>
                <w:sz w:val="18"/>
                <w:szCs w:val="18"/>
              </w:rPr>
              <w:t xml:space="preserve">Наименование услуги, </w:t>
            </w:r>
            <w:r w:rsidRPr="00E45682">
              <w:rPr>
                <w:b/>
                <w:sz w:val="18"/>
                <w:szCs w:val="18"/>
              </w:rPr>
              <w:br/>
              <w:t xml:space="preserve">которая является </w:t>
            </w:r>
            <w:r w:rsidRPr="00E45682">
              <w:rPr>
                <w:b/>
                <w:sz w:val="18"/>
                <w:szCs w:val="18"/>
              </w:rPr>
              <w:br/>
              <w:t xml:space="preserve">необходимой и </w:t>
            </w:r>
            <w:r w:rsidRPr="00E45682">
              <w:rPr>
                <w:b/>
                <w:sz w:val="18"/>
                <w:szCs w:val="18"/>
              </w:rPr>
              <w:br/>
              <w:t xml:space="preserve">обязательной для </w:t>
            </w:r>
            <w:r w:rsidRPr="00E45682">
              <w:rPr>
                <w:b/>
                <w:sz w:val="18"/>
                <w:szCs w:val="18"/>
              </w:rPr>
              <w:br/>
              <w:t xml:space="preserve">предоставления </w:t>
            </w:r>
            <w:r w:rsidRPr="00E45682">
              <w:rPr>
                <w:b/>
                <w:sz w:val="18"/>
                <w:szCs w:val="18"/>
              </w:rPr>
              <w:br/>
              <w:t>муниципальной услуги</w:t>
            </w:r>
          </w:p>
        </w:tc>
        <w:tc>
          <w:tcPr>
            <w:tcW w:w="3260" w:type="dxa"/>
          </w:tcPr>
          <w:p w:rsidR="00E45682" w:rsidRPr="00E45682" w:rsidRDefault="00E45682" w:rsidP="00E45682">
            <w:pPr>
              <w:suppressAutoHyphens/>
              <w:autoSpaceDE w:val="0"/>
              <w:autoSpaceDN w:val="0"/>
              <w:adjustRightInd w:val="0"/>
              <w:jc w:val="center"/>
              <w:rPr>
                <w:b/>
                <w:sz w:val="18"/>
                <w:szCs w:val="18"/>
              </w:rPr>
            </w:pPr>
            <w:r w:rsidRPr="00E45682">
              <w:rPr>
                <w:b/>
                <w:sz w:val="18"/>
                <w:szCs w:val="18"/>
              </w:rPr>
              <w:t xml:space="preserve">Результат </w:t>
            </w:r>
            <w:r w:rsidRPr="00E45682">
              <w:rPr>
                <w:b/>
                <w:sz w:val="18"/>
                <w:szCs w:val="18"/>
              </w:rPr>
              <w:br/>
              <w:t xml:space="preserve">предоставления </w:t>
            </w:r>
            <w:r w:rsidRPr="00E45682">
              <w:rPr>
                <w:b/>
                <w:sz w:val="18"/>
                <w:szCs w:val="18"/>
              </w:rPr>
              <w:br/>
              <w:t>муниципальной услуги</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1</w:t>
            </w:r>
          </w:p>
        </w:tc>
        <w:tc>
          <w:tcPr>
            <w:tcW w:w="2215"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2</w:t>
            </w:r>
          </w:p>
        </w:tc>
        <w:tc>
          <w:tcPr>
            <w:tcW w:w="198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3</w:t>
            </w:r>
          </w:p>
        </w:tc>
        <w:tc>
          <w:tcPr>
            <w:tcW w:w="2410"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4</w:t>
            </w:r>
          </w:p>
        </w:tc>
        <w:tc>
          <w:tcPr>
            <w:tcW w:w="3260"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5</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1</w:t>
            </w:r>
          </w:p>
        </w:tc>
        <w:tc>
          <w:tcPr>
            <w:tcW w:w="2215" w:type="dxa"/>
          </w:tcPr>
          <w:p w:rsidR="00E45682" w:rsidRPr="00E45682" w:rsidRDefault="00E45682" w:rsidP="00E45682">
            <w:pPr>
              <w:widowControl w:val="0"/>
              <w:suppressAutoHyphens/>
              <w:rPr>
                <w:sz w:val="18"/>
                <w:szCs w:val="18"/>
                <w:lang w:eastAsia="ar-SA"/>
              </w:rPr>
            </w:pPr>
            <w:r w:rsidRPr="00E45682">
              <w:rPr>
                <w:sz w:val="18"/>
                <w:szCs w:val="18"/>
                <w:lang w:eastAsia="ar-SA"/>
              </w:rPr>
              <w:t>Перевод жилого помещения в нежилое или нежилого помещения в жилое</w:t>
            </w:r>
          </w:p>
        </w:tc>
        <w:tc>
          <w:tcPr>
            <w:tcW w:w="1984"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Администрация </w:t>
            </w:r>
            <w:r w:rsidRPr="00E45682">
              <w:rPr>
                <w:sz w:val="18"/>
                <w:szCs w:val="18"/>
                <w:lang w:eastAsia="ar-SA"/>
              </w:rPr>
              <w:br/>
              <w:t>Мошковского сельсовета Бековского района Пензенской области</w:t>
            </w:r>
          </w:p>
        </w:tc>
        <w:tc>
          <w:tcPr>
            <w:tcW w:w="2410" w:type="dxa"/>
          </w:tcPr>
          <w:p w:rsidR="00E45682" w:rsidRPr="00E45682" w:rsidRDefault="00E45682" w:rsidP="00E45682">
            <w:pPr>
              <w:widowControl w:val="0"/>
              <w:suppressAutoHyphens/>
              <w:rPr>
                <w:sz w:val="18"/>
                <w:szCs w:val="18"/>
                <w:lang w:eastAsia="ar-SA"/>
              </w:rPr>
            </w:pPr>
            <w:r w:rsidRPr="00E45682">
              <w:rPr>
                <w:sz w:val="18"/>
                <w:szCs w:val="18"/>
                <w:lang w:eastAsia="ar-SA"/>
              </w:rPr>
              <w:t>1. Подготовка плана переводимого помещения с его техническим описанием</w:t>
            </w:r>
          </w:p>
          <w:p w:rsidR="00E45682" w:rsidRPr="00E45682" w:rsidRDefault="00E45682" w:rsidP="00E45682">
            <w:pPr>
              <w:widowControl w:val="0"/>
              <w:suppressAutoHyphens/>
              <w:rPr>
                <w:sz w:val="18"/>
                <w:szCs w:val="18"/>
                <w:lang w:eastAsia="ar-SA"/>
              </w:rPr>
            </w:pPr>
            <w:r w:rsidRPr="00E45682">
              <w:rPr>
                <w:sz w:val="18"/>
                <w:szCs w:val="18"/>
                <w:lang w:eastAsia="ar-SA"/>
              </w:rPr>
              <w:t>2. Изготовление поэтажного плана дома, в котором находится переводимое помещение</w:t>
            </w:r>
          </w:p>
          <w:p w:rsidR="00E45682" w:rsidRPr="00E45682" w:rsidRDefault="00E45682" w:rsidP="00E45682">
            <w:pPr>
              <w:widowControl w:val="0"/>
              <w:suppressAutoHyphens/>
              <w:rPr>
                <w:sz w:val="18"/>
                <w:szCs w:val="18"/>
                <w:lang w:eastAsia="ar-SA"/>
              </w:rPr>
            </w:pPr>
            <w:r w:rsidRPr="00E45682">
              <w:rPr>
                <w:sz w:val="18"/>
                <w:szCs w:val="18"/>
                <w:lang w:eastAsia="ar-SA"/>
              </w:rPr>
              <w:t>3. Изготовление и оформление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1. Принятие решения о переводе жилого помещения в нежилое или нежилого помещения в жилое. </w:t>
            </w:r>
          </w:p>
          <w:p w:rsidR="00E45682" w:rsidRPr="00E45682" w:rsidRDefault="00E45682" w:rsidP="00E45682">
            <w:pPr>
              <w:widowControl w:val="0"/>
              <w:suppressAutoHyphens/>
              <w:rPr>
                <w:sz w:val="18"/>
                <w:szCs w:val="18"/>
                <w:lang w:eastAsia="ar-SA"/>
              </w:rPr>
            </w:pPr>
            <w:r w:rsidRPr="00E45682">
              <w:rPr>
                <w:sz w:val="18"/>
                <w:szCs w:val="18"/>
                <w:lang w:eastAsia="ar-SA"/>
              </w:rPr>
              <w:t xml:space="preserve">2. Мотивированный отказ в переводе жилого помещения в нежилое или нежилого помещения в жилое </w:t>
            </w:r>
          </w:p>
          <w:p w:rsidR="00E45682" w:rsidRPr="00E45682" w:rsidRDefault="00E45682" w:rsidP="00E45682">
            <w:pPr>
              <w:widowControl w:val="0"/>
              <w:suppressAutoHyphens/>
              <w:rPr>
                <w:sz w:val="18"/>
                <w:szCs w:val="18"/>
                <w:lang w:eastAsia="ar-SA"/>
              </w:rPr>
            </w:pP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2</w:t>
            </w:r>
          </w:p>
        </w:tc>
        <w:tc>
          <w:tcPr>
            <w:tcW w:w="2215"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Присвоение и </w:t>
            </w:r>
            <w:r w:rsidRPr="00E45682">
              <w:rPr>
                <w:sz w:val="18"/>
                <w:szCs w:val="18"/>
                <w:lang w:eastAsia="ar-SA"/>
              </w:rPr>
              <w:lastRenderedPageBreak/>
              <w:t>аннулирование адресов</w:t>
            </w:r>
          </w:p>
        </w:tc>
        <w:tc>
          <w:tcPr>
            <w:tcW w:w="1984" w:type="dxa"/>
          </w:tcPr>
          <w:p w:rsidR="00E45682" w:rsidRPr="00E45682" w:rsidRDefault="00E45682" w:rsidP="00E45682">
            <w:pPr>
              <w:widowControl w:val="0"/>
              <w:suppressAutoHyphens/>
              <w:rPr>
                <w:sz w:val="18"/>
                <w:szCs w:val="18"/>
                <w:lang w:eastAsia="ar-SA"/>
              </w:rPr>
            </w:pPr>
            <w:r w:rsidRPr="00E45682">
              <w:rPr>
                <w:sz w:val="18"/>
                <w:szCs w:val="18"/>
                <w:lang w:eastAsia="ar-SA"/>
              </w:rPr>
              <w:lastRenderedPageBreak/>
              <w:t xml:space="preserve">Администрация </w:t>
            </w:r>
            <w:r w:rsidRPr="00E45682">
              <w:rPr>
                <w:sz w:val="18"/>
                <w:szCs w:val="18"/>
                <w:lang w:eastAsia="ar-SA"/>
              </w:rPr>
              <w:br/>
            </w:r>
            <w:r w:rsidRPr="00E45682">
              <w:rPr>
                <w:sz w:val="18"/>
                <w:szCs w:val="18"/>
                <w:lang w:eastAsia="ar-SA"/>
              </w:rPr>
              <w:lastRenderedPageBreak/>
              <w:t>Мошковского сельсовета Бековского района Пензенской области</w:t>
            </w:r>
          </w:p>
        </w:tc>
        <w:tc>
          <w:tcPr>
            <w:tcW w:w="2410" w:type="dxa"/>
          </w:tcPr>
          <w:p w:rsidR="00E45682" w:rsidRPr="00E45682" w:rsidRDefault="00E45682" w:rsidP="00E45682">
            <w:pPr>
              <w:widowControl w:val="0"/>
              <w:suppressAutoHyphens/>
              <w:rPr>
                <w:sz w:val="18"/>
                <w:szCs w:val="18"/>
                <w:lang w:eastAsia="ar-SA"/>
              </w:rPr>
            </w:pPr>
            <w:r w:rsidRPr="00E45682">
              <w:rPr>
                <w:sz w:val="18"/>
                <w:szCs w:val="18"/>
                <w:lang w:eastAsia="ar-SA"/>
              </w:rPr>
              <w:lastRenderedPageBreak/>
              <w:t>нет</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1. Принятие решений о присвоении </w:t>
            </w:r>
            <w:r w:rsidRPr="00E45682">
              <w:rPr>
                <w:sz w:val="18"/>
                <w:szCs w:val="18"/>
                <w:lang w:eastAsia="ar-SA"/>
              </w:rPr>
              <w:lastRenderedPageBreak/>
              <w:t>объекту адресации адреса или аннулировании его адреса.</w:t>
            </w:r>
          </w:p>
          <w:p w:rsidR="00E45682" w:rsidRPr="00E45682" w:rsidRDefault="00E45682" w:rsidP="00E45682">
            <w:pPr>
              <w:widowControl w:val="0"/>
              <w:suppressAutoHyphens/>
              <w:rPr>
                <w:sz w:val="18"/>
                <w:szCs w:val="18"/>
                <w:lang w:eastAsia="ar-SA"/>
              </w:rPr>
            </w:pPr>
            <w:r w:rsidRPr="00E45682">
              <w:rPr>
                <w:sz w:val="18"/>
                <w:szCs w:val="18"/>
                <w:lang w:eastAsia="ar-SA"/>
              </w:rPr>
              <w:t>2. Принятие решения об отказе в присвоении объекту адресации адреса или аннулировании его адреса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lastRenderedPageBreak/>
              <w:t>3</w:t>
            </w:r>
          </w:p>
        </w:tc>
        <w:tc>
          <w:tcPr>
            <w:tcW w:w="2215" w:type="dxa"/>
          </w:tcPr>
          <w:p w:rsidR="00E45682" w:rsidRPr="00E45682" w:rsidRDefault="00E45682" w:rsidP="00E45682">
            <w:pPr>
              <w:suppressAutoHyphens/>
              <w:autoSpaceDE w:val="0"/>
              <w:autoSpaceDN w:val="0"/>
              <w:adjustRightInd w:val="0"/>
              <w:rPr>
                <w:sz w:val="18"/>
                <w:szCs w:val="18"/>
              </w:rPr>
            </w:pPr>
            <w:r w:rsidRPr="00E45682">
              <w:rPr>
                <w:sz w:val="18"/>
                <w:szCs w:val="18"/>
              </w:rPr>
              <w:t>Предоставление земельных участков без проведения торгов в собственность, аренду, безвозмездное пользование</w:t>
            </w:r>
          </w:p>
        </w:tc>
        <w:tc>
          <w:tcPr>
            <w:tcW w:w="1984" w:type="dxa"/>
          </w:tcPr>
          <w:p w:rsidR="00E45682" w:rsidRPr="00E45682" w:rsidRDefault="00E45682" w:rsidP="00E45682">
            <w:pPr>
              <w:suppressAutoHyphens/>
              <w:autoSpaceDE w:val="0"/>
              <w:autoSpaceDN w:val="0"/>
              <w:adjustRightInd w:val="0"/>
              <w:rPr>
                <w:sz w:val="18"/>
                <w:szCs w:val="18"/>
              </w:rPr>
            </w:pPr>
            <w:r w:rsidRPr="00E45682">
              <w:rPr>
                <w:sz w:val="18"/>
                <w:szCs w:val="18"/>
              </w:rPr>
              <w:t xml:space="preserve">Администрация </w:t>
            </w:r>
            <w:r w:rsidRPr="00E45682">
              <w:rPr>
                <w:sz w:val="18"/>
                <w:szCs w:val="18"/>
              </w:rPr>
              <w:br/>
              <w:t>Мошковского сельсовета Бековского района Пензенской 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нет</w:t>
            </w:r>
          </w:p>
        </w:tc>
        <w:tc>
          <w:tcPr>
            <w:tcW w:w="3260" w:type="dxa"/>
          </w:tcPr>
          <w:p w:rsidR="00E45682" w:rsidRPr="00E45682" w:rsidRDefault="00E45682" w:rsidP="00E45682">
            <w:pPr>
              <w:suppressAutoHyphens/>
              <w:autoSpaceDE w:val="0"/>
              <w:autoSpaceDN w:val="0"/>
              <w:adjustRightInd w:val="0"/>
              <w:rPr>
                <w:sz w:val="18"/>
                <w:szCs w:val="18"/>
              </w:rPr>
            </w:pPr>
            <w:r w:rsidRPr="00E45682">
              <w:rPr>
                <w:sz w:val="18"/>
                <w:szCs w:val="18"/>
              </w:rPr>
              <w:t>1. Принятие решения о предоставлении земельного участка в собственность, аренду, безвозмездное пользование.</w:t>
            </w:r>
          </w:p>
          <w:p w:rsidR="00E45682" w:rsidRPr="00E45682" w:rsidRDefault="00E45682" w:rsidP="00E45682">
            <w:pPr>
              <w:suppressAutoHyphens/>
              <w:autoSpaceDE w:val="0"/>
              <w:autoSpaceDN w:val="0"/>
              <w:adjustRightInd w:val="0"/>
              <w:rPr>
                <w:sz w:val="18"/>
                <w:szCs w:val="18"/>
              </w:rPr>
            </w:pPr>
            <w:r w:rsidRPr="00E45682">
              <w:rPr>
                <w:sz w:val="18"/>
                <w:szCs w:val="18"/>
              </w:rPr>
              <w:t>2. Мотивированный отказ в предоставлении земельного участка в собственность, аренду, безвозмездное пользование</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highlight w:val="yellow"/>
              </w:rPr>
            </w:pPr>
            <w:r w:rsidRPr="00E45682">
              <w:rPr>
                <w:sz w:val="18"/>
                <w:szCs w:val="18"/>
              </w:rPr>
              <w:t>4</w:t>
            </w:r>
          </w:p>
        </w:tc>
        <w:tc>
          <w:tcPr>
            <w:tcW w:w="2215" w:type="dxa"/>
          </w:tcPr>
          <w:p w:rsidR="00E45682" w:rsidRPr="00E45682" w:rsidRDefault="00E45682" w:rsidP="00E45682">
            <w:pPr>
              <w:suppressAutoHyphens/>
              <w:autoSpaceDE w:val="0"/>
              <w:autoSpaceDN w:val="0"/>
              <w:adjustRightInd w:val="0"/>
              <w:rPr>
                <w:sz w:val="18"/>
                <w:szCs w:val="18"/>
              </w:rPr>
            </w:pPr>
            <w:r w:rsidRPr="00E45682">
              <w:rPr>
                <w:sz w:val="18"/>
                <w:szCs w:val="18"/>
              </w:rPr>
              <w:t>Принятие решения о предоставлении в собственность земельного участка для индивидуального жилищного строительства гражданам, имеющим трех и более детей</w:t>
            </w:r>
          </w:p>
        </w:tc>
        <w:tc>
          <w:tcPr>
            <w:tcW w:w="1984" w:type="dxa"/>
          </w:tcPr>
          <w:p w:rsidR="00E45682" w:rsidRPr="00E45682" w:rsidRDefault="00E45682" w:rsidP="00E45682">
            <w:pPr>
              <w:suppressAutoHyphens/>
              <w:autoSpaceDE w:val="0"/>
              <w:autoSpaceDN w:val="0"/>
              <w:adjustRightInd w:val="0"/>
              <w:rPr>
                <w:sz w:val="18"/>
                <w:szCs w:val="18"/>
              </w:rPr>
            </w:pPr>
            <w:r w:rsidRPr="00E45682">
              <w:rPr>
                <w:sz w:val="18"/>
                <w:szCs w:val="18"/>
              </w:rPr>
              <w:t xml:space="preserve">Администрация </w:t>
            </w:r>
            <w:r w:rsidRPr="00E45682">
              <w:rPr>
                <w:sz w:val="18"/>
                <w:szCs w:val="18"/>
              </w:rPr>
              <w:br/>
              <w:t>Мошковского сельсовета Бековского района Пензенской 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Постановка на учет в качестве нуждающихся в жилых помещениях</w:t>
            </w:r>
          </w:p>
        </w:tc>
        <w:tc>
          <w:tcPr>
            <w:tcW w:w="3260" w:type="dxa"/>
          </w:tcPr>
          <w:p w:rsidR="00E45682" w:rsidRPr="00E45682" w:rsidRDefault="00E45682" w:rsidP="00E45682">
            <w:pPr>
              <w:suppressAutoHyphens/>
              <w:autoSpaceDE w:val="0"/>
              <w:autoSpaceDN w:val="0"/>
              <w:adjustRightInd w:val="0"/>
              <w:rPr>
                <w:sz w:val="18"/>
                <w:szCs w:val="18"/>
              </w:rPr>
            </w:pPr>
            <w:r w:rsidRPr="00E45682">
              <w:rPr>
                <w:sz w:val="18"/>
                <w:szCs w:val="18"/>
              </w:rPr>
              <w:t>1. Принятие решения о предоставлении земельного участка в собственность бесплатно для индивидуального жилищного строительства.</w:t>
            </w:r>
          </w:p>
          <w:p w:rsidR="00E45682" w:rsidRPr="00E45682" w:rsidRDefault="00E45682" w:rsidP="00E45682">
            <w:pPr>
              <w:suppressAutoHyphens/>
              <w:autoSpaceDE w:val="0"/>
              <w:autoSpaceDN w:val="0"/>
              <w:adjustRightInd w:val="0"/>
              <w:rPr>
                <w:sz w:val="18"/>
                <w:szCs w:val="18"/>
              </w:rPr>
            </w:pPr>
            <w:r w:rsidRPr="00E45682">
              <w:rPr>
                <w:sz w:val="18"/>
                <w:szCs w:val="18"/>
              </w:rPr>
              <w:t>2. Мотивированный отказ в предоставлении земельного участка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5</w:t>
            </w:r>
          </w:p>
        </w:tc>
        <w:tc>
          <w:tcPr>
            <w:tcW w:w="2215" w:type="dxa"/>
          </w:tcPr>
          <w:p w:rsidR="00E45682" w:rsidRPr="00E45682" w:rsidRDefault="00E45682" w:rsidP="00E45682">
            <w:pPr>
              <w:suppressAutoHyphens/>
              <w:autoSpaceDE w:val="0"/>
              <w:autoSpaceDN w:val="0"/>
              <w:adjustRightInd w:val="0"/>
              <w:rPr>
                <w:sz w:val="18"/>
                <w:szCs w:val="18"/>
              </w:rPr>
            </w:pPr>
            <w:r w:rsidRPr="00E45682">
              <w:rPr>
                <w:sz w:val="18"/>
                <w:szCs w:val="18"/>
              </w:rPr>
              <w:t>Перераспределение земель и (или) земельных участков, находящихся в ведении органов местного самоуправления Мошковского сельсовета Бековского района Пензенской области, и земельных участков, находящихся в частной собственности</w:t>
            </w:r>
          </w:p>
        </w:tc>
        <w:tc>
          <w:tcPr>
            <w:tcW w:w="1984" w:type="dxa"/>
          </w:tcPr>
          <w:p w:rsidR="00E45682" w:rsidRPr="00E45682" w:rsidRDefault="00E45682" w:rsidP="00E45682">
            <w:pPr>
              <w:suppressAutoHyphens/>
              <w:autoSpaceDE w:val="0"/>
              <w:autoSpaceDN w:val="0"/>
              <w:adjustRightInd w:val="0"/>
              <w:rPr>
                <w:sz w:val="18"/>
                <w:szCs w:val="18"/>
              </w:rPr>
            </w:pPr>
            <w:r w:rsidRPr="00E45682">
              <w:rPr>
                <w:sz w:val="18"/>
                <w:szCs w:val="18"/>
              </w:rPr>
              <w:t xml:space="preserve">Администрация </w:t>
            </w:r>
            <w:r w:rsidRPr="00E45682">
              <w:rPr>
                <w:sz w:val="18"/>
                <w:szCs w:val="18"/>
              </w:rPr>
              <w:br/>
              <w:t>Мошковского сельсовета Бековского района Пензенской 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Изготовление схемы расположения земельного участка на кадастровом плане территории</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1. Принятие решения о предоставлении земельного участка и договора купли-продажи земельного участка или договора аренды земельного участка.</w:t>
            </w:r>
          </w:p>
          <w:p w:rsidR="00E45682" w:rsidRPr="00E45682" w:rsidRDefault="00E45682" w:rsidP="00E45682">
            <w:pPr>
              <w:suppressAutoHyphens/>
              <w:autoSpaceDE w:val="0"/>
              <w:autoSpaceDN w:val="0"/>
              <w:adjustRightInd w:val="0"/>
              <w:rPr>
                <w:sz w:val="18"/>
                <w:szCs w:val="18"/>
              </w:rPr>
            </w:pPr>
            <w:r w:rsidRPr="00E45682">
              <w:rPr>
                <w:sz w:val="18"/>
                <w:szCs w:val="18"/>
              </w:rPr>
              <w:t>2. Мотивированный отказ в предоставлении земельного участка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6</w:t>
            </w:r>
          </w:p>
        </w:tc>
        <w:tc>
          <w:tcPr>
            <w:tcW w:w="2215" w:type="dxa"/>
          </w:tcPr>
          <w:p w:rsidR="00E45682" w:rsidRPr="00E45682" w:rsidRDefault="00E45682" w:rsidP="00E45682">
            <w:pPr>
              <w:suppressAutoHyphens/>
              <w:autoSpaceDE w:val="0"/>
              <w:autoSpaceDN w:val="0"/>
              <w:adjustRightInd w:val="0"/>
              <w:rPr>
                <w:sz w:val="18"/>
                <w:szCs w:val="18"/>
              </w:rPr>
            </w:pPr>
            <w:r w:rsidRPr="00E45682">
              <w:rPr>
                <w:sz w:val="18"/>
                <w:szCs w:val="18"/>
              </w:rPr>
              <w:t>Предварительное согласование предоставления земельного участка</w:t>
            </w:r>
          </w:p>
        </w:tc>
        <w:tc>
          <w:tcPr>
            <w:tcW w:w="1984" w:type="dxa"/>
          </w:tcPr>
          <w:p w:rsidR="00E45682" w:rsidRPr="00E45682" w:rsidRDefault="00E45682" w:rsidP="00E45682">
            <w:pPr>
              <w:suppressAutoHyphens/>
              <w:autoSpaceDE w:val="0"/>
              <w:autoSpaceDN w:val="0"/>
              <w:adjustRightInd w:val="0"/>
              <w:rPr>
                <w:sz w:val="18"/>
                <w:szCs w:val="18"/>
              </w:rPr>
            </w:pPr>
            <w:r w:rsidRPr="00E45682">
              <w:rPr>
                <w:sz w:val="18"/>
                <w:szCs w:val="18"/>
              </w:rPr>
              <w:t xml:space="preserve">Администрация </w:t>
            </w:r>
            <w:r w:rsidRPr="00E45682">
              <w:rPr>
                <w:sz w:val="18"/>
                <w:szCs w:val="18"/>
              </w:rPr>
              <w:br/>
              <w:t>Мошковского сельсовета Бековского района Пензенской 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Изготовление схемы расположения земельного участка на кадастровом плане территории</w:t>
            </w:r>
          </w:p>
        </w:tc>
        <w:tc>
          <w:tcPr>
            <w:tcW w:w="3260" w:type="dxa"/>
          </w:tcPr>
          <w:p w:rsidR="00E45682" w:rsidRPr="00E45682" w:rsidRDefault="00E45682" w:rsidP="00E45682">
            <w:pPr>
              <w:widowControl w:val="0"/>
              <w:shd w:val="clear" w:color="auto" w:fill="FFFFFF"/>
              <w:suppressAutoHyphens/>
              <w:rPr>
                <w:sz w:val="18"/>
                <w:szCs w:val="18"/>
                <w:lang w:eastAsia="ar-SA"/>
              </w:rPr>
            </w:pPr>
            <w:r w:rsidRPr="00E45682">
              <w:rPr>
                <w:sz w:val="18"/>
                <w:szCs w:val="18"/>
                <w:lang w:eastAsia="ar-SA"/>
              </w:rPr>
              <w:t>1. Принятие решения о предварительном согласовании предоставления земельного участка.</w:t>
            </w:r>
          </w:p>
          <w:p w:rsidR="00E45682" w:rsidRPr="00E45682" w:rsidRDefault="00E45682" w:rsidP="00E45682">
            <w:pPr>
              <w:widowControl w:val="0"/>
              <w:shd w:val="clear" w:color="auto" w:fill="FFFFFF"/>
              <w:suppressAutoHyphens/>
              <w:rPr>
                <w:sz w:val="18"/>
                <w:szCs w:val="18"/>
                <w:lang w:eastAsia="ar-SA"/>
              </w:rPr>
            </w:pPr>
            <w:r w:rsidRPr="00E45682">
              <w:rPr>
                <w:sz w:val="18"/>
                <w:szCs w:val="18"/>
                <w:lang w:eastAsia="ar-SA"/>
              </w:rPr>
              <w:t>2. Мотивированный отказ в предварительном согласовании предоставления земельного участка.</w:t>
            </w:r>
          </w:p>
          <w:p w:rsidR="00E45682" w:rsidRPr="00E45682" w:rsidRDefault="00E45682" w:rsidP="00E45682">
            <w:pPr>
              <w:suppressAutoHyphens/>
              <w:autoSpaceDE w:val="0"/>
              <w:autoSpaceDN w:val="0"/>
              <w:adjustRightInd w:val="0"/>
              <w:rPr>
                <w:sz w:val="18"/>
                <w:szCs w:val="18"/>
              </w:rPr>
            </w:pPr>
            <w:r w:rsidRPr="00E45682">
              <w:rPr>
                <w:sz w:val="18"/>
                <w:szCs w:val="18"/>
              </w:rPr>
              <w:t>3. Уведомление заявителя о приостановлении срока рассмотрения поданного позднее заявления о предварительном согласовании предоставления земельного участка.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7</w:t>
            </w:r>
          </w:p>
        </w:tc>
        <w:tc>
          <w:tcPr>
            <w:tcW w:w="2215" w:type="dxa"/>
          </w:tcPr>
          <w:p w:rsidR="00E45682" w:rsidRPr="00E45682" w:rsidRDefault="00E45682" w:rsidP="00E45682">
            <w:pPr>
              <w:suppressAutoHyphens/>
              <w:autoSpaceDE w:val="0"/>
              <w:autoSpaceDN w:val="0"/>
              <w:adjustRightInd w:val="0"/>
              <w:rPr>
                <w:sz w:val="18"/>
                <w:szCs w:val="18"/>
              </w:rPr>
            </w:pPr>
            <w:r w:rsidRPr="00E45682">
              <w:rPr>
                <w:sz w:val="18"/>
                <w:szCs w:val="18"/>
              </w:rPr>
              <w:t>Подготовка и утверждение схемы расположения земельного участка или земельных участков на кадастровом плане территории</w:t>
            </w:r>
          </w:p>
        </w:tc>
        <w:tc>
          <w:tcPr>
            <w:tcW w:w="1984" w:type="dxa"/>
          </w:tcPr>
          <w:p w:rsidR="00E45682" w:rsidRPr="00E45682" w:rsidRDefault="00E45682" w:rsidP="00E45682">
            <w:pPr>
              <w:suppressAutoHyphens/>
              <w:autoSpaceDE w:val="0"/>
              <w:autoSpaceDN w:val="0"/>
              <w:adjustRightInd w:val="0"/>
              <w:rPr>
                <w:sz w:val="18"/>
                <w:szCs w:val="18"/>
              </w:rPr>
            </w:pPr>
            <w:r w:rsidRPr="00E45682">
              <w:rPr>
                <w:sz w:val="18"/>
                <w:szCs w:val="18"/>
              </w:rPr>
              <w:t xml:space="preserve">Администрация </w:t>
            </w:r>
            <w:r w:rsidRPr="00E45682">
              <w:rPr>
                <w:sz w:val="18"/>
                <w:szCs w:val="18"/>
              </w:rPr>
              <w:br/>
              <w:t>Мошковского сельсовета Бековского района Пензенской области</w:t>
            </w:r>
          </w:p>
        </w:tc>
        <w:tc>
          <w:tcPr>
            <w:tcW w:w="2410" w:type="dxa"/>
          </w:tcPr>
          <w:p w:rsidR="00E45682" w:rsidRPr="00E45682" w:rsidRDefault="00E45682" w:rsidP="00E45682">
            <w:pPr>
              <w:widowControl w:val="0"/>
              <w:autoSpaceDE w:val="0"/>
              <w:autoSpaceDN w:val="0"/>
              <w:adjustRightInd w:val="0"/>
              <w:rPr>
                <w:sz w:val="18"/>
                <w:szCs w:val="18"/>
              </w:rPr>
            </w:pPr>
            <w:r w:rsidRPr="00E45682">
              <w:rPr>
                <w:sz w:val="18"/>
                <w:szCs w:val="18"/>
              </w:rPr>
              <w:t>нет</w:t>
            </w:r>
          </w:p>
        </w:tc>
        <w:tc>
          <w:tcPr>
            <w:tcW w:w="3260" w:type="dxa"/>
          </w:tcPr>
          <w:p w:rsidR="00E45682" w:rsidRPr="00E45682" w:rsidRDefault="00E45682" w:rsidP="00E45682">
            <w:pPr>
              <w:suppressAutoHyphens/>
              <w:autoSpaceDE w:val="0"/>
              <w:autoSpaceDN w:val="0"/>
              <w:adjustRightInd w:val="0"/>
              <w:rPr>
                <w:sz w:val="18"/>
                <w:szCs w:val="18"/>
              </w:rPr>
            </w:pPr>
            <w:r w:rsidRPr="00E45682">
              <w:rPr>
                <w:sz w:val="18"/>
                <w:szCs w:val="18"/>
              </w:rPr>
              <w:t>1. Принятие решения об утверждении схемы расположения земельного участка.</w:t>
            </w:r>
          </w:p>
          <w:p w:rsidR="00E45682" w:rsidRPr="00E45682" w:rsidRDefault="00E45682" w:rsidP="00E45682">
            <w:pPr>
              <w:suppressAutoHyphens/>
              <w:autoSpaceDE w:val="0"/>
              <w:autoSpaceDN w:val="0"/>
              <w:adjustRightInd w:val="0"/>
              <w:rPr>
                <w:sz w:val="18"/>
                <w:szCs w:val="18"/>
              </w:rPr>
            </w:pPr>
            <w:r w:rsidRPr="00E45682">
              <w:rPr>
                <w:sz w:val="18"/>
                <w:szCs w:val="18"/>
              </w:rPr>
              <w:t>2. Мотивированный отказ в утверждении схемы расположения земельного участка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8</w:t>
            </w:r>
          </w:p>
        </w:tc>
        <w:tc>
          <w:tcPr>
            <w:tcW w:w="2215" w:type="dxa"/>
          </w:tcPr>
          <w:p w:rsidR="00E45682" w:rsidRPr="00E45682" w:rsidRDefault="00E45682" w:rsidP="00E45682">
            <w:pPr>
              <w:suppressAutoHyphens/>
              <w:autoSpaceDE w:val="0"/>
              <w:autoSpaceDN w:val="0"/>
              <w:adjustRightInd w:val="0"/>
              <w:rPr>
                <w:sz w:val="18"/>
                <w:szCs w:val="18"/>
              </w:rPr>
            </w:pPr>
            <w:r w:rsidRPr="00E45682">
              <w:rPr>
                <w:sz w:val="18"/>
                <w:szCs w:val="18"/>
              </w:rPr>
              <w:t>Продажа и предоставление в аренду земельных участков на торгах</w:t>
            </w:r>
          </w:p>
        </w:tc>
        <w:tc>
          <w:tcPr>
            <w:tcW w:w="1984" w:type="dxa"/>
          </w:tcPr>
          <w:p w:rsidR="00E45682" w:rsidRPr="00E45682" w:rsidRDefault="00E45682" w:rsidP="00E45682">
            <w:pPr>
              <w:suppressAutoHyphens/>
              <w:autoSpaceDE w:val="0"/>
              <w:autoSpaceDN w:val="0"/>
              <w:adjustRightInd w:val="0"/>
              <w:rPr>
                <w:sz w:val="18"/>
                <w:szCs w:val="18"/>
              </w:rPr>
            </w:pPr>
            <w:r w:rsidRPr="00E45682">
              <w:rPr>
                <w:sz w:val="18"/>
                <w:szCs w:val="18"/>
              </w:rPr>
              <w:t xml:space="preserve">Администрация </w:t>
            </w:r>
            <w:r w:rsidRPr="00E45682">
              <w:rPr>
                <w:sz w:val="18"/>
                <w:szCs w:val="18"/>
              </w:rPr>
              <w:br/>
              <w:t>Мошковского сельсовета Бековского района Пензенской области</w:t>
            </w:r>
          </w:p>
        </w:tc>
        <w:tc>
          <w:tcPr>
            <w:tcW w:w="2410" w:type="dxa"/>
          </w:tcPr>
          <w:p w:rsidR="00E45682" w:rsidRPr="00E45682" w:rsidRDefault="00E45682" w:rsidP="00E45682">
            <w:pPr>
              <w:widowControl w:val="0"/>
              <w:suppressAutoHyphens/>
              <w:rPr>
                <w:sz w:val="18"/>
                <w:szCs w:val="18"/>
                <w:lang w:eastAsia="ar-SA"/>
              </w:rPr>
            </w:pPr>
            <w:r w:rsidRPr="00E45682">
              <w:rPr>
                <w:sz w:val="18"/>
                <w:szCs w:val="18"/>
                <w:lang w:eastAsia="ar-SA"/>
              </w:rPr>
              <w:t>нет</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1. Принятие решения о заключении договора купли-продажи или договора аренды земельного участка.</w:t>
            </w:r>
          </w:p>
          <w:p w:rsidR="00E45682" w:rsidRPr="00E45682" w:rsidRDefault="00E45682" w:rsidP="00E45682">
            <w:pPr>
              <w:suppressAutoHyphens/>
              <w:autoSpaceDE w:val="0"/>
              <w:autoSpaceDN w:val="0"/>
              <w:adjustRightInd w:val="0"/>
              <w:rPr>
                <w:sz w:val="18"/>
                <w:szCs w:val="18"/>
              </w:rPr>
            </w:pPr>
            <w:r w:rsidRPr="00E45682">
              <w:rPr>
                <w:sz w:val="18"/>
                <w:szCs w:val="18"/>
              </w:rPr>
              <w:t>2. Мотивированный отказ в заключение договора купли-продажи или договора аренды земельного участка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9</w:t>
            </w:r>
          </w:p>
        </w:tc>
        <w:tc>
          <w:tcPr>
            <w:tcW w:w="2215" w:type="dxa"/>
          </w:tcPr>
          <w:p w:rsidR="00E45682" w:rsidRPr="00E45682" w:rsidRDefault="00E45682" w:rsidP="00E45682">
            <w:pPr>
              <w:suppressAutoHyphens/>
              <w:autoSpaceDE w:val="0"/>
              <w:autoSpaceDN w:val="0"/>
              <w:adjustRightInd w:val="0"/>
              <w:rPr>
                <w:sz w:val="18"/>
                <w:szCs w:val="18"/>
              </w:rPr>
            </w:pPr>
            <w:r w:rsidRPr="00E45682">
              <w:rPr>
                <w:sz w:val="18"/>
                <w:szCs w:val="18"/>
              </w:rPr>
              <w:t>Предоставление земельного участка в постоянное (бессрочное) пользование</w:t>
            </w:r>
          </w:p>
        </w:tc>
        <w:tc>
          <w:tcPr>
            <w:tcW w:w="1984" w:type="dxa"/>
          </w:tcPr>
          <w:p w:rsidR="00E45682" w:rsidRPr="00E45682" w:rsidRDefault="00E45682" w:rsidP="00E45682">
            <w:pPr>
              <w:suppressAutoHyphens/>
              <w:autoSpaceDE w:val="0"/>
              <w:autoSpaceDN w:val="0"/>
              <w:adjustRightInd w:val="0"/>
              <w:rPr>
                <w:sz w:val="18"/>
                <w:szCs w:val="18"/>
              </w:rPr>
            </w:pPr>
            <w:r w:rsidRPr="00E45682">
              <w:rPr>
                <w:sz w:val="18"/>
                <w:szCs w:val="18"/>
              </w:rPr>
              <w:t xml:space="preserve">Администрация </w:t>
            </w:r>
            <w:r w:rsidRPr="00E45682">
              <w:rPr>
                <w:sz w:val="18"/>
                <w:szCs w:val="18"/>
              </w:rPr>
              <w:br/>
              <w:t>Мошковского сельсовета Бековского района Пензенской области</w:t>
            </w:r>
          </w:p>
        </w:tc>
        <w:tc>
          <w:tcPr>
            <w:tcW w:w="2410" w:type="dxa"/>
          </w:tcPr>
          <w:p w:rsidR="00E45682" w:rsidRPr="00E45682" w:rsidRDefault="00E45682" w:rsidP="00E45682">
            <w:pPr>
              <w:widowControl w:val="0"/>
              <w:autoSpaceDE w:val="0"/>
              <w:autoSpaceDN w:val="0"/>
              <w:adjustRightInd w:val="0"/>
              <w:rPr>
                <w:sz w:val="18"/>
                <w:szCs w:val="18"/>
              </w:rPr>
            </w:pPr>
            <w:r w:rsidRPr="00E45682">
              <w:rPr>
                <w:sz w:val="18"/>
                <w:szCs w:val="18"/>
              </w:rPr>
              <w:t>нет</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1. Принятие решения о предоставлении земельного участка в постоянное (бессрочное) пользование.</w:t>
            </w:r>
          </w:p>
          <w:p w:rsidR="00E45682" w:rsidRPr="00E45682" w:rsidRDefault="00E45682" w:rsidP="00E45682">
            <w:pPr>
              <w:suppressAutoHyphens/>
              <w:autoSpaceDE w:val="0"/>
              <w:autoSpaceDN w:val="0"/>
              <w:adjustRightInd w:val="0"/>
              <w:rPr>
                <w:sz w:val="18"/>
                <w:szCs w:val="18"/>
              </w:rPr>
            </w:pPr>
            <w:r w:rsidRPr="00E45682">
              <w:rPr>
                <w:sz w:val="18"/>
                <w:szCs w:val="18"/>
              </w:rPr>
              <w:t>2. Мотивированный отказ в предоставлении земельного участка в постоянное (бессрочное) пользование</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10</w:t>
            </w:r>
          </w:p>
        </w:tc>
        <w:tc>
          <w:tcPr>
            <w:tcW w:w="2215" w:type="dxa"/>
          </w:tcPr>
          <w:p w:rsidR="00E45682" w:rsidRPr="00E45682" w:rsidRDefault="00E45682" w:rsidP="00E45682">
            <w:pPr>
              <w:suppressAutoHyphens/>
              <w:autoSpaceDE w:val="0"/>
              <w:autoSpaceDN w:val="0"/>
              <w:adjustRightInd w:val="0"/>
              <w:rPr>
                <w:sz w:val="18"/>
                <w:szCs w:val="18"/>
              </w:rPr>
            </w:pPr>
            <w:r w:rsidRPr="00E45682">
              <w:rPr>
                <w:sz w:val="18"/>
                <w:szCs w:val="18"/>
              </w:rPr>
              <w:t xml:space="preserve">Признание жилых помещений муниципального жилищного фонда </w:t>
            </w:r>
            <w:r w:rsidRPr="00E45682">
              <w:rPr>
                <w:sz w:val="18"/>
                <w:szCs w:val="18"/>
              </w:rPr>
              <w:lastRenderedPageBreak/>
              <w:t>непригодными для проживания</w:t>
            </w:r>
          </w:p>
        </w:tc>
        <w:tc>
          <w:tcPr>
            <w:tcW w:w="1984" w:type="dxa"/>
          </w:tcPr>
          <w:p w:rsidR="00E45682" w:rsidRPr="00E45682" w:rsidRDefault="00E45682" w:rsidP="00E45682">
            <w:pPr>
              <w:suppressAutoHyphens/>
              <w:autoSpaceDE w:val="0"/>
              <w:autoSpaceDN w:val="0"/>
              <w:adjustRightInd w:val="0"/>
              <w:rPr>
                <w:sz w:val="18"/>
                <w:szCs w:val="18"/>
              </w:rPr>
            </w:pPr>
            <w:r w:rsidRPr="00E45682">
              <w:rPr>
                <w:sz w:val="18"/>
                <w:szCs w:val="18"/>
              </w:rPr>
              <w:lastRenderedPageBreak/>
              <w:t xml:space="preserve">Администрация </w:t>
            </w:r>
            <w:r w:rsidRPr="00E45682">
              <w:rPr>
                <w:sz w:val="18"/>
                <w:szCs w:val="18"/>
              </w:rPr>
              <w:br/>
              <w:t>Мошковского сельсовета Бековского района Пензенской области</w:t>
            </w:r>
          </w:p>
        </w:tc>
        <w:tc>
          <w:tcPr>
            <w:tcW w:w="2410" w:type="dxa"/>
          </w:tcPr>
          <w:p w:rsidR="00E45682" w:rsidRPr="00E45682" w:rsidRDefault="00E45682" w:rsidP="00E45682">
            <w:pPr>
              <w:widowControl w:val="0"/>
              <w:suppressAutoHyphens/>
              <w:rPr>
                <w:sz w:val="18"/>
                <w:szCs w:val="18"/>
                <w:lang w:eastAsia="ar-SA"/>
              </w:rPr>
            </w:pPr>
            <w:r w:rsidRPr="00E45682">
              <w:rPr>
                <w:sz w:val="18"/>
                <w:szCs w:val="18"/>
                <w:lang w:eastAsia="ar-SA"/>
              </w:rPr>
              <w:t>Подготовка плана жилого помещения с его техническим паспортом</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1. Выдача заключения межведомственной комиссии по признанию помещений жилыми помещениями, жилых помещений непригодными для проживания и </w:t>
            </w:r>
            <w:r w:rsidRPr="00E45682">
              <w:rPr>
                <w:sz w:val="18"/>
                <w:szCs w:val="18"/>
                <w:lang w:eastAsia="ar-SA"/>
              </w:rPr>
              <w:lastRenderedPageBreak/>
              <w:t>многоквартирных домов аварийными и подлежащими сносу или реконструкции.</w:t>
            </w:r>
          </w:p>
          <w:p w:rsidR="00E45682" w:rsidRPr="00E45682" w:rsidRDefault="00E45682" w:rsidP="00E45682">
            <w:pPr>
              <w:suppressAutoHyphens/>
              <w:autoSpaceDE w:val="0"/>
              <w:autoSpaceDN w:val="0"/>
              <w:adjustRightInd w:val="0"/>
              <w:rPr>
                <w:sz w:val="18"/>
                <w:szCs w:val="18"/>
              </w:rPr>
            </w:pPr>
            <w:r w:rsidRPr="00E45682">
              <w:rPr>
                <w:sz w:val="18"/>
                <w:szCs w:val="18"/>
              </w:rPr>
              <w:t>2. Выдача постановления с указанием о дальнейшем использовании помещения, сроках отселения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lastRenderedPageBreak/>
              <w:t>11</w:t>
            </w:r>
          </w:p>
        </w:tc>
        <w:tc>
          <w:tcPr>
            <w:tcW w:w="2215" w:type="dxa"/>
          </w:tcPr>
          <w:p w:rsidR="00E45682" w:rsidRPr="00E45682" w:rsidRDefault="00E45682" w:rsidP="00E45682">
            <w:pPr>
              <w:suppressAutoHyphens/>
              <w:autoSpaceDE w:val="0"/>
              <w:autoSpaceDN w:val="0"/>
              <w:adjustRightInd w:val="0"/>
              <w:rPr>
                <w:sz w:val="18"/>
                <w:szCs w:val="18"/>
              </w:rPr>
            </w:pPr>
            <w:r w:rsidRPr="00E45682">
              <w:rPr>
                <w:sz w:val="18"/>
                <w:szCs w:val="18"/>
              </w:rPr>
              <w:t>Признание частных жилых помещений пригодными (непригодными) для проживания граждан</w:t>
            </w:r>
          </w:p>
        </w:tc>
        <w:tc>
          <w:tcPr>
            <w:tcW w:w="1984" w:type="dxa"/>
          </w:tcPr>
          <w:p w:rsidR="00E45682" w:rsidRPr="00E45682" w:rsidRDefault="00E45682" w:rsidP="00E45682">
            <w:pPr>
              <w:suppressAutoHyphens/>
              <w:autoSpaceDE w:val="0"/>
              <w:autoSpaceDN w:val="0"/>
              <w:adjustRightInd w:val="0"/>
              <w:rPr>
                <w:sz w:val="18"/>
                <w:szCs w:val="18"/>
              </w:rPr>
            </w:pPr>
            <w:r w:rsidRPr="00E45682">
              <w:rPr>
                <w:sz w:val="18"/>
                <w:szCs w:val="18"/>
              </w:rPr>
              <w:t xml:space="preserve">Администрация </w:t>
            </w:r>
            <w:r w:rsidRPr="00E45682">
              <w:rPr>
                <w:sz w:val="18"/>
                <w:szCs w:val="18"/>
              </w:rPr>
              <w:br/>
              <w:t>Мошковского сельсовета Бековского района Пензенской 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нет</w:t>
            </w:r>
          </w:p>
        </w:tc>
        <w:tc>
          <w:tcPr>
            <w:tcW w:w="3260" w:type="dxa"/>
          </w:tcPr>
          <w:p w:rsidR="00E45682" w:rsidRPr="00E45682" w:rsidRDefault="00E45682" w:rsidP="00E45682">
            <w:pPr>
              <w:suppressAutoHyphens/>
              <w:autoSpaceDE w:val="0"/>
              <w:autoSpaceDN w:val="0"/>
              <w:adjustRightInd w:val="0"/>
              <w:rPr>
                <w:sz w:val="18"/>
                <w:szCs w:val="18"/>
              </w:rPr>
            </w:pPr>
            <w:r w:rsidRPr="00E45682">
              <w:rPr>
                <w:sz w:val="18"/>
                <w:szCs w:val="18"/>
              </w:rPr>
              <w:t>Принятие постановления о признании частного жилого помещения пригодным (непригодным) для проживания граждан</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12</w:t>
            </w:r>
          </w:p>
        </w:tc>
        <w:tc>
          <w:tcPr>
            <w:tcW w:w="2215" w:type="dxa"/>
          </w:tcPr>
          <w:p w:rsidR="00E45682" w:rsidRPr="00E45682" w:rsidRDefault="00E45682" w:rsidP="00E45682">
            <w:pPr>
              <w:suppressAutoHyphens/>
              <w:autoSpaceDE w:val="0"/>
              <w:autoSpaceDN w:val="0"/>
              <w:adjustRightInd w:val="0"/>
              <w:rPr>
                <w:sz w:val="18"/>
                <w:szCs w:val="18"/>
              </w:rPr>
            </w:pPr>
            <w:r w:rsidRPr="00E45682">
              <w:rPr>
                <w:sz w:val="18"/>
                <w:szCs w:val="18"/>
              </w:rPr>
              <w:t>Предоставление права на размещение нестационарных торговых объектов, расположенных на территории Мошковского сельсовета Бековского района Пензенской области</w:t>
            </w:r>
          </w:p>
        </w:tc>
        <w:tc>
          <w:tcPr>
            <w:tcW w:w="1984"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Администрация </w:t>
            </w:r>
            <w:r w:rsidRPr="00E45682">
              <w:rPr>
                <w:sz w:val="18"/>
                <w:szCs w:val="18"/>
                <w:lang w:eastAsia="ar-SA"/>
              </w:rPr>
              <w:br/>
              <w:t>Мошковского сельсовета Бековского района Пензенской области 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нет</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1. Принятие решения о заключении договора на размещение нестационарного торгового объекта.</w:t>
            </w:r>
          </w:p>
          <w:p w:rsidR="00E45682" w:rsidRPr="00E45682" w:rsidRDefault="00E45682" w:rsidP="00E45682">
            <w:pPr>
              <w:suppressAutoHyphens/>
              <w:autoSpaceDE w:val="0"/>
              <w:autoSpaceDN w:val="0"/>
              <w:adjustRightInd w:val="0"/>
              <w:rPr>
                <w:sz w:val="18"/>
                <w:szCs w:val="18"/>
              </w:rPr>
            </w:pPr>
            <w:r w:rsidRPr="00E45682">
              <w:rPr>
                <w:sz w:val="18"/>
                <w:szCs w:val="18"/>
              </w:rPr>
              <w:t>2. Принятие решения об отказе в заключении договора на размещение нестационарного торгового объекта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13</w:t>
            </w:r>
          </w:p>
        </w:tc>
        <w:tc>
          <w:tcPr>
            <w:tcW w:w="2215" w:type="dxa"/>
          </w:tcPr>
          <w:p w:rsidR="00E45682" w:rsidRPr="00E45682" w:rsidRDefault="00E45682" w:rsidP="00E45682">
            <w:pPr>
              <w:widowControl w:val="0"/>
              <w:suppressAutoHyphens/>
              <w:rPr>
                <w:sz w:val="18"/>
                <w:szCs w:val="18"/>
                <w:lang w:eastAsia="ar-SA"/>
              </w:rPr>
            </w:pPr>
            <w:r w:rsidRPr="00E45682">
              <w:rPr>
                <w:sz w:val="18"/>
                <w:szCs w:val="18"/>
                <w:lang w:eastAsia="ar-SA"/>
              </w:rPr>
              <w:t>П</w:t>
            </w:r>
            <w:r w:rsidRPr="00E45682">
              <w:rPr>
                <w:rFonts w:eastAsia="PMingLiU"/>
                <w:sz w:val="18"/>
                <w:szCs w:val="18"/>
                <w:lang w:eastAsia="ar-SA"/>
              </w:rPr>
              <w:t xml:space="preserve">редоставление информации об объектах недвижимого имущества, находящихся в муниципальной собственности </w:t>
            </w:r>
            <w:r w:rsidRPr="00E45682">
              <w:rPr>
                <w:sz w:val="18"/>
                <w:szCs w:val="18"/>
                <w:lang w:eastAsia="ar-SA"/>
              </w:rPr>
              <w:t>Мошковского</w:t>
            </w:r>
            <w:r w:rsidRPr="00E45682">
              <w:rPr>
                <w:rFonts w:eastAsia="PMingLiU"/>
                <w:sz w:val="18"/>
                <w:szCs w:val="18"/>
                <w:lang w:eastAsia="ar-SA"/>
              </w:rPr>
              <w:t xml:space="preserve"> сельсовета Бековского района Пензенской области, и предназначенных для сдачи в аренду</w:t>
            </w:r>
          </w:p>
        </w:tc>
        <w:tc>
          <w:tcPr>
            <w:tcW w:w="1984"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Администрация </w:t>
            </w:r>
            <w:r w:rsidRPr="00E45682">
              <w:rPr>
                <w:sz w:val="18"/>
                <w:szCs w:val="18"/>
                <w:lang w:eastAsia="ar-SA"/>
              </w:rPr>
              <w:br/>
              <w:t>Мошковского сельсовета Бековского района Пензенской 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нет</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1. Предоставление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p w:rsidR="00E45682" w:rsidRPr="00E45682" w:rsidRDefault="00E45682" w:rsidP="00E45682">
            <w:pPr>
              <w:widowControl w:val="0"/>
              <w:suppressAutoHyphens/>
              <w:rPr>
                <w:sz w:val="18"/>
                <w:szCs w:val="18"/>
                <w:lang w:eastAsia="ar-SA"/>
              </w:rPr>
            </w:pPr>
            <w:r w:rsidRPr="00E45682">
              <w:rPr>
                <w:sz w:val="18"/>
                <w:szCs w:val="18"/>
                <w:lang w:eastAsia="ar-SA"/>
              </w:rPr>
              <w:t>2. Мотивированный отказ в предоставлении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14</w:t>
            </w:r>
          </w:p>
        </w:tc>
        <w:tc>
          <w:tcPr>
            <w:tcW w:w="2215" w:type="dxa"/>
          </w:tcPr>
          <w:p w:rsidR="00E45682" w:rsidRPr="00E45682" w:rsidRDefault="00E45682" w:rsidP="00E45682">
            <w:pPr>
              <w:widowControl w:val="0"/>
              <w:suppressAutoHyphens/>
              <w:rPr>
                <w:sz w:val="18"/>
                <w:szCs w:val="18"/>
                <w:lang w:eastAsia="ar-SA"/>
              </w:rPr>
            </w:pPr>
            <w:r w:rsidRPr="00E45682">
              <w:rPr>
                <w:sz w:val="18"/>
                <w:szCs w:val="18"/>
                <w:lang w:eastAsia="ar-SA"/>
              </w:rPr>
              <w:t>Предоставление информации и выписок из Реестра муниципального имущества Мошковского сельсовета Бековского района Пензенской области</w:t>
            </w:r>
          </w:p>
        </w:tc>
        <w:tc>
          <w:tcPr>
            <w:tcW w:w="1984"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Администрация </w:t>
            </w:r>
            <w:r w:rsidRPr="00E45682">
              <w:rPr>
                <w:sz w:val="18"/>
                <w:szCs w:val="18"/>
                <w:lang w:eastAsia="ar-SA"/>
              </w:rPr>
              <w:br/>
              <w:t>Мошковского сельсовета Бековского района Пензенской области</w:t>
            </w:r>
          </w:p>
        </w:tc>
        <w:tc>
          <w:tcPr>
            <w:tcW w:w="2410" w:type="dxa"/>
          </w:tcPr>
          <w:p w:rsidR="00E45682" w:rsidRPr="00E45682" w:rsidRDefault="00E45682" w:rsidP="00E45682">
            <w:pPr>
              <w:widowControl w:val="0"/>
              <w:suppressAutoHyphens/>
              <w:rPr>
                <w:sz w:val="18"/>
                <w:szCs w:val="18"/>
                <w:lang w:eastAsia="ar-SA"/>
              </w:rPr>
            </w:pPr>
            <w:r w:rsidRPr="00E45682">
              <w:rPr>
                <w:sz w:val="18"/>
                <w:szCs w:val="18"/>
                <w:lang w:eastAsia="ar-SA"/>
              </w:rPr>
              <w:t>нет</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1. Предоставление выписки из Реестра муниципального имущества о запрошенных объектах учета.</w:t>
            </w:r>
          </w:p>
          <w:p w:rsidR="00E45682" w:rsidRPr="00E45682" w:rsidRDefault="00E45682" w:rsidP="00E45682">
            <w:pPr>
              <w:widowControl w:val="0"/>
              <w:suppressAutoHyphens/>
              <w:rPr>
                <w:sz w:val="18"/>
                <w:szCs w:val="18"/>
                <w:lang w:eastAsia="ar-SA"/>
              </w:rPr>
            </w:pPr>
            <w:r w:rsidRPr="00E45682">
              <w:rPr>
                <w:sz w:val="18"/>
                <w:szCs w:val="18"/>
                <w:lang w:eastAsia="ar-SA"/>
              </w:rPr>
              <w:t>2. Предоставление сообщения об отсутствии в Реестре муниципального имущества сведений о запрошенных объектах.</w:t>
            </w:r>
          </w:p>
          <w:p w:rsidR="00E45682" w:rsidRPr="00E45682" w:rsidRDefault="00E45682" w:rsidP="00E45682">
            <w:pPr>
              <w:widowControl w:val="0"/>
              <w:suppressAutoHyphens/>
              <w:rPr>
                <w:sz w:val="18"/>
                <w:szCs w:val="18"/>
                <w:lang w:eastAsia="ar-SA"/>
              </w:rPr>
            </w:pPr>
            <w:r w:rsidRPr="00E45682">
              <w:rPr>
                <w:sz w:val="18"/>
                <w:szCs w:val="18"/>
                <w:lang w:eastAsia="ar-SA"/>
              </w:rPr>
              <w:t xml:space="preserve">3. Мотивированный отказ в информации и выписок из Реестра муниципального имущества </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15</w:t>
            </w:r>
          </w:p>
        </w:tc>
        <w:tc>
          <w:tcPr>
            <w:tcW w:w="2215" w:type="dxa"/>
          </w:tcPr>
          <w:p w:rsidR="00E45682" w:rsidRPr="00E45682" w:rsidRDefault="00E45682" w:rsidP="00E45682">
            <w:pPr>
              <w:widowControl w:val="0"/>
              <w:suppressAutoHyphens/>
              <w:rPr>
                <w:sz w:val="18"/>
                <w:szCs w:val="18"/>
                <w:lang w:eastAsia="ar-SA"/>
              </w:rPr>
            </w:pPr>
            <w:r w:rsidRPr="00E45682">
              <w:rPr>
                <w:sz w:val="18"/>
                <w:szCs w:val="18"/>
                <w:lang w:eastAsia="ar-SA"/>
              </w:rPr>
              <w:t>Предоставление муниципального имущества в аренду</w:t>
            </w:r>
          </w:p>
        </w:tc>
        <w:tc>
          <w:tcPr>
            <w:tcW w:w="1984" w:type="dxa"/>
          </w:tcPr>
          <w:p w:rsidR="00E45682" w:rsidRPr="00E45682" w:rsidRDefault="00E45682" w:rsidP="00E45682">
            <w:pPr>
              <w:suppressAutoHyphens/>
              <w:autoSpaceDE w:val="0"/>
              <w:autoSpaceDN w:val="0"/>
              <w:adjustRightInd w:val="0"/>
              <w:rPr>
                <w:sz w:val="18"/>
                <w:szCs w:val="18"/>
              </w:rPr>
            </w:pPr>
            <w:r w:rsidRPr="00E45682">
              <w:rPr>
                <w:sz w:val="18"/>
                <w:szCs w:val="18"/>
              </w:rPr>
              <w:t xml:space="preserve">Администрация </w:t>
            </w:r>
            <w:r w:rsidRPr="00E45682">
              <w:rPr>
                <w:sz w:val="18"/>
                <w:szCs w:val="18"/>
              </w:rPr>
              <w:br/>
              <w:t xml:space="preserve">Мошковского сельсовета Бековского района Пензенской области </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нет</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1. Заключение договора аренды муниципального имущества.</w:t>
            </w:r>
          </w:p>
          <w:p w:rsidR="00E45682" w:rsidRPr="00E45682" w:rsidRDefault="00E45682" w:rsidP="00E45682">
            <w:pPr>
              <w:widowControl w:val="0"/>
              <w:suppressAutoHyphens/>
              <w:rPr>
                <w:sz w:val="18"/>
                <w:szCs w:val="18"/>
                <w:lang w:eastAsia="ar-SA"/>
              </w:rPr>
            </w:pPr>
            <w:r w:rsidRPr="00E45682">
              <w:rPr>
                <w:sz w:val="18"/>
                <w:szCs w:val="18"/>
                <w:lang w:eastAsia="ar-SA"/>
              </w:rPr>
              <w:t>2. Мотивированный отказ в предоставлении муниципального имущества в аренду</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16</w:t>
            </w:r>
          </w:p>
        </w:tc>
        <w:tc>
          <w:tcPr>
            <w:tcW w:w="2215" w:type="dxa"/>
          </w:tcPr>
          <w:p w:rsidR="00E45682" w:rsidRPr="00E45682" w:rsidRDefault="00E45682" w:rsidP="00E45682">
            <w:pPr>
              <w:widowControl w:val="0"/>
              <w:suppressAutoHyphens/>
              <w:rPr>
                <w:sz w:val="18"/>
                <w:szCs w:val="18"/>
                <w:lang w:eastAsia="ar-SA"/>
              </w:rPr>
            </w:pPr>
            <w:r w:rsidRPr="00E45682">
              <w:rPr>
                <w:sz w:val="18"/>
                <w:szCs w:val="18"/>
                <w:lang w:eastAsia="ar-SA"/>
              </w:rPr>
              <w:t>Постановка на учет малоимущих граждан в качестве нуждающихся в жилых помещениях</w:t>
            </w:r>
          </w:p>
        </w:tc>
        <w:tc>
          <w:tcPr>
            <w:tcW w:w="1984"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Администрация </w:t>
            </w:r>
            <w:r w:rsidRPr="00E45682">
              <w:rPr>
                <w:sz w:val="18"/>
                <w:szCs w:val="18"/>
                <w:lang w:eastAsia="ar-SA"/>
              </w:rPr>
              <w:br/>
              <w:t>Мошковского сельсовета Бековского района Пензенской 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Предоставление документов, содержащих сведения о стоимости объектов недвижимости (отчет о рыночной стоимости имущества)</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1. Принятие решения о принятии заявителя на учет в качестве нуждающегося в жилом помещении, предоставляемом по договору социального найма. </w:t>
            </w:r>
          </w:p>
          <w:p w:rsidR="00E45682" w:rsidRPr="00E45682" w:rsidRDefault="00E45682" w:rsidP="00E45682">
            <w:pPr>
              <w:widowControl w:val="0"/>
              <w:suppressAutoHyphens/>
              <w:rPr>
                <w:sz w:val="18"/>
                <w:szCs w:val="18"/>
                <w:lang w:eastAsia="ar-SA"/>
              </w:rPr>
            </w:pPr>
            <w:r w:rsidRPr="00E45682">
              <w:rPr>
                <w:sz w:val="18"/>
                <w:szCs w:val="18"/>
                <w:lang w:eastAsia="ar-SA"/>
              </w:rPr>
              <w:t>2. Принятие решения об отказе заявителю в принятии на учет в качестве нуждающегося в жилом помещении, предоставляемом по договору социального найма.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17</w:t>
            </w:r>
          </w:p>
        </w:tc>
        <w:tc>
          <w:tcPr>
            <w:tcW w:w="2215"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Предоставление малоимущим гражданам по договорам социального найма </w:t>
            </w:r>
            <w:r w:rsidRPr="00E45682">
              <w:rPr>
                <w:sz w:val="18"/>
                <w:szCs w:val="18"/>
                <w:lang w:eastAsia="ar-SA"/>
              </w:rPr>
              <w:lastRenderedPageBreak/>
              <w:t>жилых помещений муниципального жилищного фонда</w:t>
            </w:r>
          </w:p>
        </w:tc>
        <w:tc>
          <w:tcPr>
            <w:tcW w:w="1984" w:type="dxa"/>
          </w:tcPr>
          <w:p w:rsidR="00E45682" w:rsidRPr="00E45682" w:rsidRDefault="00E45682" w:rsidP="00E45682">
            <w:pPr>
              <w:widowControl w:val="0"/>
              <w:suppressAutoHyphens/>
              <w:rPr>
                <w:sz w:val="18"/>
                <w:szCs w:val="18"/>
                <w:lang w:eastAsia="ar-SA"/>
              </w:rPr>
            </w:pPr>
            <w:r w:rsidRPr="00E45682">
              <w:rPr>
                <w:sz w:val="18"/>
                <w:szCs w:val="18"/>
                <w:lang w:eastAsia="ar-SA"/>
              </w:rPr>
              <w:lastRenderedPageBreak/>
              <w:t xml:space="preserve">Администрация </w:t>
            </w:r>
            <w:r w:rsidRPr="00E45682">
              <w:rPr>
                <w:sz w:val="18"/>
                <w:szCs w:val="18"/>
                <w:lang w:eastAsia="ar-SA"/>
              </w:rPr>
              <w:br/>
              <w:t xml:space="preserve">Мошковского сельсовета Бековского района Пензенской </w:t>
            </w:r>
            <w:r w:rsidRPr="00E45682">
              <w:rPr>
                <w:sz w:val="18"/>
                <w:szCs w:val="18"/>
                <w:lang w:eastAsia="ar-SA"/>
              </w:rPr>
              <w:lastRenderedPageBreak/>
              <w:t>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lastRenderedPageBreak/>
              <w:t>нет</w:t>
            </w:r>
          </w:p>
        </w:tc>
        <w:tc>
          <w:tcPr>
            <w:tcW w:w="3260"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1. Принятие решения о предоставлении заявителю жилого помещения муниципального жилищного фонда по договору </w:t>
            </w:r>
            <w:r w:rsidRPr="00E45682">
              <w:rPr>
                <w:sz w:val="18"/>
                <w:szCs w:val="18"/>
                <w:lang w:eastAsia="ar-SA"/>
              </w:rPr>
              <w:lastRenderedPageBreak/>
              <w:t>социального найма.</w:t>
            </w:r>
          </w:p>
          <w:p w:rsidR="00E45682" w:rsidRPr="00E45682" w:rsidRDefault="00E45682" w:rsidP="00E45682">
            <w:pPr>
              <w:widowControl w:val="0"/>
              <w:suppressAutoHyphens/>
              <w:rPr>
                <w:sz w:val="18"/>
                <w:szCs w:val="18"/>
                <w:lang w:eastAsia="ar-SA"/>
              </w:rPr>
            </w:pPr>
            <w:r w:rsidRPr="00E45682">
              <w:rPr>
                <w:sz w:val="18"/>
                <w:szCs w:val="18"/>
                <w:lang w:eastAsia="ar-SA"/>
              </w:rPr>
              <w:t>2. Принятие решения об отказе в предоставлении заявителю жилого помещения муниципального жилищного фонда по договору социального найма.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lastRenderedPageBreak/>
              <w:t>18</w:t>
            </w:r>
          </w:p>
        </w:tc>
        <w:tc>
          <w:tcPr>
            <w:tcW w:w="2215" w:type="dxa"/>
          </w:tcPr>
          <w:p w:rsidR="00E45682" w:rsidRPr="00E45682" w:rsidRDefault="00E45682" w:rsidP="00E45682">
            <w:pPr>
              <w:widowControl w:val="0"/>
              <w:suppressAutoHyphens/>
              <w:rPr>
                <w:sz w:val="18"/>
                <w:szCs w:val="18"/>
                <w:lang w:eastAsia="ar-SA"/>
              </w:rPr>
            </w:pPr>
            <w:r w:rsidRPr="00E45682">
              <w:rPr>
                <w:sz w:val="18"/>
                <w:szCs w:val="18"/>
                <w:lang w:eastAsia="ar-SA"/>
              </w:rPr>
              <w:t>Выдача копий муниципальных правовых актов</w:t>
            </w:r>
          </w:p>
        </w:tc>
        <w:tc>
          <w:tcPr>
            <w:tcW w:w="1984"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Администрация </w:t>
            </w:r>
            <w:r w:rsidRPr="00E45682">
              <w:rPr>
                <w:sz w:val="18"/>
                <w:szCs w:val="18"/>
                <w:lang w:eastAsia="ar-SA"/>
              </w:rPr>
              <w:br/>
              <w:t>Мошковского сельсовета Бековского района Пензенской 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нет</w:t>
            </w:r>
          </w:p>
        </w:tc>
        <w:tc>
          <w:tcPr>
            <w:tcW w:w="3260" w:type="dxa"/>
          </w:tcPr>
          <w:p w:rsidR="00E45682" w:rsidRPr="00E45682" w:rsidRDefault="00E45682" w:rsidP="00E45682">
            <w:pPr>
              <w:widowControl w:val="0"/>
              <w:suppressAutoHyphens/>
              <w:ind w:firstLine="2"/>
              <w:rPr>
                <w:sz w:val="18"/>
                <w:szCs w:val="18"/>
                <w:lang w:eastAsia="ar-SA"/>
              </w:rPr>
            </w:pPr>
            <w:r w:rsidRPr="00E45682">
              <w:rPr>
                <w:sz w:val="18"/>
                <w:szCs w:val="18"/>
                <w:lang w:eastAsia="ar-SA"/>
              </w:rPr>
              <w:t>1. Предоставление копии муниципального правового акта.</w:t>
            </w:r>
          </w:p>
          <w:p w:rsidR="00E45682" w:rsidRPr="00E45682" w:rsidRDefault="00E45682" w:rsidP="00E45682">
            <w:pPr>
              <w:widowControl w:val="0"/>
              <w:suppressAutoHyphens/>
              <w:ind w:firstLine="2"/>
              <w:rPr>
                <w:sz w:val="18"/>
                <w:szCs w:val="18"/>
                <w:lang w:eastAsia="ar-SA"/>
              </w:rPr>
            </w:pPr>
            <w:r w:rsidRPr="00E45682">
              <w:rPr>
                <w:sz w:val="18"/>
                <w:szCs w:val="18"/>
                <w:lang w:eastAsia="ar-SA"/>
              </w:rPr>
              <w:t>2. Предоставление уведомления об отказе в предоставлении копии муниципального правового акта.</w:t>
            </w:r>
          </w:p>
          <w:p w:rsidR="00E45682" w:rsidRPr="00E45682" w:rsidRDefault="00E45682" w:rsidP="00E45682">
            <w:pPr>
              <w:widowControl w:val="0"/>
              <w:suppressAutoHyphens/>
              <w:rPr>
                <w:sz w:val="18"/>
                <w:szCs w:val="18"/>
                <w:lang w:eastAsia="ar-SA"/>
              </w:rPr>
            </w:pPr>
            <w:r w:rsidRPr="00E45682">
              <w:rPr>
                <w:sz w:val="18"/>
                <w:szCs w:val="18"/>
                <w:lang w:eastAsia="ar-SA"/>
              </w:rPr>
              <w:t>3. Предоставление уведомления об отсутствии запрашиваемого муниципального правового акта.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19</w:t>
            </w:r>
          </w:p>
        </w:tc>
        <w:tc>
          <w:tcPr>
            <w:tcW w:w="2215" w:type="dxa"/>
          </w:tcPr>
          <w:p w:rsidR="00E45682" w:rsidRPr="00E45682" w:rsidRDefault="00E45682" w:rsidP="00E45682">
            <w:pPr>
              <w:widowControl w:val="0"/>
              <w:suppressAutoHyphens/>
              <w:rPr>
                <w:sz w:val="18"/>
                <w:szCs w:val="18"/>
                <w:lang w:eastAsia="ar-SA"/>
              </w:rPr>
            </w:pPr>
            <w:r w:rsidRPr="00E45682">
              <w:rPr>
                <w:sz w:val="18"/>
                <w:szCs w:val="18"/>
                <w:lang w:eastAsia="ar-SA"/>
              </w:rPr>
              <w:t>Выдача разрешения на право организации розничного рынка, расположенного на территории Мошковского сельсовета Бековского района Пензенской области</w:t>
            </w:r>
          </w:p>
        </w:tc>
        <w:tc>
          <w:tcPr>
            <w:tcW w:w="1984"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Администрация </w:t>
            </w:r>
            <w:r w:rsidRPr="00E45682">
              <w:rPr>
                <w:sz w:val="18"/>
                <w:szCs w:val="18"/>
                <w:lang w:eastAsia="ar-SA"/>
              </w:rPr>
              <w:br/>
              <w:t>Мошковского сельсовета Бековского района Пензенской 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нет</w:t>
            </w:r>
          </w:p>
        </w:tc>
        <w:tc>
          <w:tcPr>
            <w:tcW w:w="3260" w:type="dxa"/>
          </w:tcPr>
          <w:p w:rsidR="00E45682" w:rsidRPr="00E45682" w:rsidRDefault="00E45682" w:rsidP="00E45682">
            <w:pPr>
              <w:widowControl w:val="0"/>
              <w:tabs>
                <w:tab w:val="left" w:pos="1260"/>
              </w:tabs>
              <w:suppressAutoHyphens/>
              <w:rPr>
                <w:sz w:val="18"/>
                <w:szCs w:val="18"/>
                <w:lang w:eastAsia="ar-SA"/>
              </w:rPr>
            </w:pPr>
            <w:r w:rsidRPr="00E45682">
              <w:rPr>
                <w:sz w:val="18"/>
                <w:szCs w:val="18"/>
                <w:lang w:eastAsia="ar-SA"/>
              </w:rPr>
              <w:t>1. Вручение (направление) уведомления о выдаче разрешения на право организации розничного рынка с приложением оформленного разрешения.</w:t>
            </w:r>
          </w:p>
          <w:p w:rsidR="00E45682" w:rsidRPr="00E45682" w:rsidRDefault="00E45682" w:rsidP="00E45682">
            <w:pPr>
              <w:widowControl w:val="0"/>
              <w:tabs>
                <w:tab w:val="left" w:pos="1260"/>
              </w:tabs>
              <w:suppressAutoHyphens/>
              <w:rPr>
                <w:sz w:val="18"/>
                <w:szCs w:val="18"/>
                <w:lang w:eastAsia="ar-SA"/>
              </w:rPr>
            </w:pPr>
            <w:r w:rsidRPr="00E45682">
              <w:rPr>
                <w:sz w:val="18"/>
                <w:szCs w:val="18"/>
                <w:lang w:eastAsia="ar-SA"/>
              </w:rPr>
              <w:t>2. Вручение (направление) уведомления об отказе в выдаче разрешения на право организации розничного рынка.</w:t>
            </w:r>
          </w:p>
        </w:tc>
      </w:tr>
      <w:tr w:rsidR="00E45682" w:rsidRPr="00E45682" w:rsidTr="00E45682">
        <w:trPr>
          <w:jc w:val="center"/>
        </w:trPr>
        <w:tc>
          <w:tcPr>
            <w:tcW w:w="474" w:type="dxa"/>
          </w:tcPr>
          <w:p w:rsidR="00E45682" w:rsidRPr="00E45682" w:rsidRDefault="00E45682" w:rsidP="00E45682">
            <w:pPr>
              <w:suppressAutoHyphens/>
              <w:autoSpaceDE w:val="0"/>
              <w:autoSpaceDN w:val="0"/>
              <w:adjustRightInd w:val="0"/>
              <w:jc w:val="center"/>
              <w:rPr>
                <w:sz w:val="18"/>
                <w:szCs w:val="18"/>
              </w:rPr>
            </w:pPr>
            <w:r w:rsidRPr="00E45682">
              <w:rPr>
                <w:sz w:val="18"/>
                <w:szCs w:val="18"/>
              </w:rPr>
              <w:t>20</w:t>
            </w:r>
          </w:p>
        </w:tc>
        <w:tc>
          <w:tcPr>
            <w:tcW w:w="2215" w:type="dxa"/>
          </w:tcPr>
          <w:p w:rsidR="00E45682" w:rsidRPr="00E45682" w:rsidRDefault="00E45682" w:rsidP="00E45682">
            <w:pPr>
              <w:widowControl w:val="0"/>
              <w:autoSpaceDE w:val="0"/>
              <w:autoSpaceDN w:val="0"/>
              <w:adjustRightInd w:val="0"/>
              <w:rPr>
                <w:bCs/>
                <w:sz w:val="18"/>
                <w:szCs w:val="18"/>
              </w:rPr>
            </w:pPr>
            <w:r w:rsidRPr="00E45682">
              <w:rPr>
                <w:bCs/>
                <w:sz w:val="18"/>
                <w:szCs w:val="18"/>
              </w:rPr>
              <w:t>Регистрация устава территориального общественного самоуправления</w:t>
            </w:r>
          </w:p>
          <w:p w:rsidR="00E45682" w:rsidRPr="00E45682" w:rsidRDefault="00E45682" w:rsidP="00E45682">
            <w:pPr>
              <w:widowControl w:val="0"/>
              <w:suppressAutoHyphens/>
              <w:rPr>
                <w:sz w:val="18"/>
                <w:szCs w:val="18"/>
                <w:lang w:eastAsia="ar-SA"/>
              </w:rPr>
            </w:pPr>
          </w:p>
        </w:tc>
        <w:tc>
          <w:tcPr>
            <w:tcW w:w="1984" w:type="dxa"/>
          </w:tcPr>
          <w:p w:rsidR="00E45682" w:rsidRPr="00E45682" w:rsidRDefault="00E45682" w:rsidP="00E45682">
            <w:pPr>
              <w:widowControl w:val="0"/>
              <w:suppressAutoHyphens/>
              <w:rPr>
                <w:sz w:val="18"/>
                <w:szCs w:val="18"/>
                <w:lang w:eastAsia="ar-SA"/>
              </w:rPr>
            </w:pPr>
            <w:r w:rsidRPr="00E45682">
              <w:rPr>
                <w:sz w:val="18"/>
                <w:szCs w:val="18"/>
                <w:lang w:eastAsia="ar-SA"/>
              </w:rPr>
              <w:t xml:space="preserve">Администрация </w:t>
            </w:r>
            <w:r w:rsidRPr="00E45682">
              <w:rPr>
                <w:sz w:val="18"/>
                <w:szCs w:val="18"/>
                <w:lang w:eastAsia="ar-SA"/>
              </w:rPr>
              <w:br/>
              <w:t>Мошковского сельсовета Бековского района Пензенской области</w:t>
            </w:r>
          </w:p>
        </w:tc>
        <w:tc>
          <w:tcPr>
            <w:tcW w:w="2410" w:type="dxa"/>
          </w:tcPr>
          <w:p w:rsidR="00E45682" w:rsidRPr="00E45682" w:rsidRDefault="00E45682" w:rsidP="00E45682">
            <w:pPr>
              <w:suppressAutoHyphens/>
              <w:autoSpaceDE w:val="0"/>
              <w:autoSpaceDN w:val="0"/>
              <w:adjustRightInd w:val="0"/>
              <w:rPr>
                <w:sz w:val="18"/>
                <w:szCs w:val="18"/>
              </w:rPr>
            </w:pPr>
            <w:r w:rsidRPr="00E45682">
              <w:rPr>
                <w:sz w:val="18"/>
                <w:szCs w:val="18"/>
              </w:rPr>
              <w:t>нет</w:t>
            </w:r>
          </w:p>
        </w:tc>
        <w:tc>
          <w:tcPr>
            <w:tcW w:w="3260" w:type="dxa"/>
          </w:tcPr>
          <w:p w:rsidR="00E45682" w:rsidRPr="00E45682" w:rsidRDefault="00E45682" w:rsidP="00E45682">
            <w:pPr>
              <w:widowControl w:val="0"/>
              <w:numPr>
                <w:ilvl w:val="0"/>
                <w:numId w:val="1"/>
              </w:numPr>
              <w:ind w:left="2" w:right="20"/>
              <w:rPr>
                <w:sz w:val="18"/>
                <w:szCs w:val="18"/>
                <w:lang w:eastAsia="ar-SA"/>
              </w:rPr>
            </w:pPr>
            <w:r w:rsidRPr="00E45682">
              <w:rPr>
                <w:sz w:val="18"/>
                <w:szCs w:val="18"/>
                <w:lang w:eastAsia="ar-SA"/>
              </w:rPr>
              <w:t>1. Выдача постановления о регистрации устава территориального общественного самоуправления.</w:t>
            </w:r>
          </w:p>
          <w:p w:rsidR="00E45682" w:rsidRPr="00E45682" w:rsidRDefault="00E45682" w:rsidP="00E45682">
            <w:pPr>
              <w:widowControl w:val="0"/>
              <w:tabs>
                <w:tab w:val="left" w:pos="1260"/>
              </w:tabs>
              <w:suppressAutoHyphens/>
              <w:rPr>
                <w:sz w:val="18"/>
                <w:szCs w:val="18"/>
                <w:lang w:eastAsia="ar-SA"/>
              </w:rPr>
            </w:pPr>
            <w:r w:rsidRPr="00E45682">
              <w:rPr>
                <w:color w:val="000000"/>
                <w:sz w:val="18"/>
                <w:szCs w:val="18"/>
                <w:lang w:eastAsia="ar-SA"/>
              </w:rPr>
              <w:t>2. Выдача уведомления об отказе в регистрации устава территориального общественного самоуправления.</w:t>
            </w:r>
          </w:p>
        </w:tc>
      </w:tr>
    </w:tbl>
    <w:p w:rsidR="00E45682" w:rsidRPr="00E45682" w:rsidRDefault="00E45682" w:rsidP="00E45682">
      <w:pPr>
        <w:widowControl w:val="0"/>
        <w:suppressAutoHyphens/>
        <w:rPr>
          <w:sz w:val="18"/>
          <w:szCs w:val="18"/>
          <w:lang w:eastAsia="ar-SA"/>
        </w:rPr>
      </w:pPr>
      <w:r>
        <w:rPr>
          <w:sz w:val="18"/>
          <w:szCs w:val="18"/>
          <w:lang w:eastAsia="ar-SA"/>
        </w:rPr>
        <w:t>_________________________________________________________________________________________________________________</w:t>
      </w:r>
    </w:p>
    <w:p w:rsidR="006D357F" w:rsidRDefault="006D357F" w:rsidP="006D357F">
      <w:pPr>
        <w:ind w:firstLine="720"/>
        <w:jc w:val="center"/>
        <w:rPr>
          <w:b/>
          <w:sz w:val="18"/>
          <w:szCs w:val="18"/>
        </w:rPr>
      </w:pPr>
      <w:r>
        <w:rPr>
          <w:b/>
          <w:sz w:val="18"/>
          <w:szCs w:val="18"/>
        </w:rPr>
        <w:t xml:space="preserve">Решение Комитета местного самоуправления Мошковского сельсовета Бековского района Пензенской области от 01.11.2019 № </w:t>
      </w:r>
      <w:r w:rsidRPr="006D357F">
        <w:rPr>
          <w:rFonts w:eastAsia="Lucida Sans Unicode"/>
          <w:b/>
          <w:kern w:val="2"/>
          <w:sz w:val="18"/>
          <w:szCs w:val="18"/>
        </w:rPr>
        <w:t>20-3/</w:t>
      </w:r>
      <w:r w:rsidRPr="006D357F">
        <w:rPr>
          <w:rFonts w:eastAsia="Lucida Sans Unicode"/>
          <w:b/>
          <w:kern w:val="2"/>
          <w:sz w:val="18"/>
          <w:szCs w:val="18"/>
          <w:lang w:val="en-US"/>
        </w:rPr>
        <w:t>VII</w:t>
      </w:r>
      <w:r>
        <w:rPr>
          <w:b/>
          <w:sz w:val="18"/>
          <w:szCs w:val="18"/>
        </w:rPr>
        <w:t xml:space="preserve">   «</w:t>
      </w:r>
      <w:r w:rsidRPr="006D357F">
        <w:rPr>
          <w:b/>
          <w:sz w:val="18"/>
          <w:szCs w:val="18"/>
        </w:rPr>
        <w:t xml:space="preserve">О внесении изменения в решение Комитета местного самоуправления Мошковского сельсовета Бековского района Пензенской области от </w:t>
      </w:r>
      <w:r w:rsidRPr="006D357F">
        <w:rPr>
          <w:b/>
          <w:color w:val="000000"/>
          <w:sz w:val="18"/>
          <w:szCs w:val="18"/>
        </w:rPr>
        <w:t>24.01.2019 № 443-90/</w:t>
      </w:r>
      <w:r w:rsidRPr="006D357F">
        <w:rPr>
          <w:b/>
          <w:color w:val="000000"/>
          <w:sz w:val="18"/>
          <w:szCs w:val="18"/>
          <w:lang w:val="en-US"/>
        </w:rPr>
        <w:t>VI</w:t>
      </w:r>
      <w:r w:rsidRPr="006D357F">
        <w:rPr>
          <w:b/>
          <w:sz w:val="18"/>
          <w:szCs w:val="18"/>
        </w:rPr>
        <w:t xml:space="preserve"> «Об утверждении Порядка проведения антикоррупционной экспертизы нормативных правовых актов и проектов нормативных правовых актов Комитета местного самоуправления Мошковского сельсовета Бековского района Пензенской области»</w:t>
      </w:r>
      <w:r>
        <w:rPr>
          <w:b/>
          <w:sz w:val="18"/>
          <w:szCs w:val="18"/>
        </w:rPr>
        <w:t>»</w:t>
      </w:r>
    </w:p>
    <w:p w:rsidR="006D357F" w:rsidRPr="006D357F" w:rsidRDefault="006D357F" w:rsidP="006D357F">
      <w:pPr>
        <w:jc w:val="both"/>
        <w:outlineLvl w:val="1"/>
        <w:rPr>
          <w:sz w:val="18"/>
          <w:szCs w:val="18"/>
        </w:rPr>
      </w:pPr>
      <w:r w:rsidRPr="006D357F">
        <w:rPr>
          <w:sz w:val="18"/>
          <w:szCs w:val="18"/>
        </w:rPr>
        <w:t xml:space="preserve">В соответствии с федеральными законами от 25.12.2008 № 273-ФЗ «О противодействии коррупции» (с последующими изменениями), от 17.07.2009 № 172-ФЗ «Об антикоррупционной экспертизе нормативных правовых актов и проектов нормативных правовых актов» (с последующими изменениями),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(с последующими изменениями), статьей 20 Устава Мошковского сельсовета Бековского района Пензенской области, рассмотрев протест прокурора Бековского района Пензенской области от 25.07.2019 № 07-29-2019, </w:t>
      </w:r>
    </w:p>
    <w:p w:rsidR="006D357F" w:rsidRPr="006D357F" w:rsidRDefault="006D357F" w:rsidP="006D357F">
      <w:pPr>
        <w:tabs>
          <w:tab w:val="left" w:pos="3213"/>
        </w:tabs>
        <w:jc w:val="center"/>
        <w:rPr>
          <w:b/>
          <w:sz w:val="18"/>
          <w:szCs w:val="18"/>
        </w:rPr>
      </w:pPr>
      <w:r w:rsidRPr="006D357F">
        <w:rPr>
          <w:sz w:val="18"/>
          <w:szCs w:val="18"/>
        </w:rPr>
        <w:t xml:space="preserve">Комитет местного самоуправления Мошковского сельсовета </w:t>
      </w:r>
      <w:r w:rsidRPr="006D357F">
        <w:rPr>
          <w:b/>
          <w:sz w:val="18"/>
          <w:szCs w:val="18"/>
        </w:rPr>
        <w:t>решил:</w:t>
      </w:r>
    </w:p>
    <w:p w:rsidR="006D357F" w:rsidRPr="006D357F" w:rsidRDefault="006D357F" w:rsidP="006D357F">
      <w:pPr>
        <w:jc w:val="both"/>
        <w:rPr>
          <w:sz w:val="18"/>
          <w:szCs w:val="18"/>
        </w:rPr>
      </w:pPr>
      <w:r w:rsidRPr="006D357F">
        <w:rPr>
          <w:sz w:val="18"/>
          <w:szCs w:val="18"/>
        </w:rPr>
        <w:t xml:space="preserve">1. Внести изменение в решение Комитета местного самоуправление Мошковского сельсовета Бековского района Пензенской области </w:t>
      </w:r>
      <w:r w:rsidRPr="006D357F">
        <w:rPr>
          <w:color w:val="000000"/>
          <w:sz w:val="18"/>
          <w:szCs w:val="18"/>
        </w:rPr>
        <w:t>от 24.01.2019 № 443-90/</w:t>
      </w:r>
      <w:r w:rsidRPr="006D357F">
        <w:rPr>
          <w:color w:val="000000"/>
          <w:sz w:val="18"/>
          <w:szCs w:val="18"/>
          <w:lang w:val="en-US"/>
        </w:rPr>
        <w:t>VI</w:t>
      </w:r>
      <w:r w:rsidRPr="006D357F">
        <w:rPr>
          <w:sz w:val="18"/>
          <w:szCs w:val="18"/>
        </w:rPr>
        <w:t xml:space="preserve"> «Об утверждении Порядка проведения антикоррупционной экспертизы нормативных правовых актов и проектов нормативных правовых актов Комитета местного самоуправления Мошковского сельсовета Бековского района Пензенской области», изложив пункт 21 Порядка в следующей редакции:</w:t>
      </w:r>
    </w:p>
    <w:p w:rsidR="006D357F" w:rsidRPr="006D357F" w:rsidRDefault="006D357F" w:rsidP="006D357F">
      <w:pPr>
        <w:autoSpaceDE w:val="0"/>
        <w:autoSpaceDN w:val="0"/>
        <w:adjustRightInd w:val="0"/>
        <w:jc w:val="both"/>
        <w:rPr>
          <w:sz w:val="18"/>
          <w:szCs w:val="18"/>
        </w:rPr>
      </w:pPr>
      <w:r w:rsidRPr="006D357F">
        <w:rPr>
          <w:sz w:val="18"/>
          <w:szCs w:val="18"/>
        </w:rPr>
        <w:t xml:space="preserve">«21. Институты гражданского общества и граждане Российской Федерации могут в порядке, определенном постановлением Правительства Российской Федерации от </w:t>
      </w:r>
      <w:r w:rsidRPr="006D357F">
        <w:rPr>
          <w:color w:val="000000"/>
          <w:sz w:val="18"/>
          <w:szCs w:val="18"/>
        </w:rPr>
        <w:t>26.02.2010 № 96</w:t>
      </w:r>
      <w:r w:rsidRPr="006D357F">
        <w:rPr>
          <w:sz w:val="18"/>
          <w:szCs w:val="18"/>
        </w:rPr>
        <w:t xml:space="preserve"> «Об антикоррупционной экспертизе нормативных правовых актов и проектов нормативных правовых актов», за счет собственных средств проводить независимую антикоррупционную экспертизу актов (проектов) Комитета местного самоуправления Мошковского сельсовета Бековского района Пензенской области.</w:t>
      </w:r>
    </w:p>
    <w:p w:rsidR="006D357F" w:rsidRPr="006D357F" w:rsidRDefault="006D357F" w:rsidP="006D357F">
      <w:pPr>
        <w:autoSpaceDE w:val="0"/>
        <w:autoSpaceDN w:val="0"/>
        <w:adjustRightInd w:val="0"/>
        <w:jc w:val="both"/>
        <w:rPr>
          <w:sz w:val="18"/>
          <w:szCs w:val="18"/>
        </w:rPr>
      </w:pPr>
      <w:r w:rsidRPr="006D357F">
        <w:rPr>
          <w:sz w:val="18"/>
          <w:szCs w:val="18"/>
        </w:rPr>
        <w:t>В целях обеспечения возможности проведения независимой антикоррупционной экспертизы проектов разработчик проекта в течение рабочего дня, соответствующего дню направления проекта на рассмотрение в Комиссию, организует размещение проектов на официальном сайте администрации Мошковского сельсовета Бековского района Пензенской области в информационно-телекоммуникационной сети «Интернет» с указанием дат начала и окончания приема заключений по результатам независимой антикоррупционной экспертизы.</w:t>
      </w:r>
    </w:p>
    <w:p w:rsidR="006D357F" w:rsidRPr="006D357F" w:rsidRDefault="006D357F" w:rsidP="006D357F">
      <w:pPr>
        <w:autoSpaceDE w:val="0"/>
        <w:autoSpaceDN w:val="0"/>
        <w:adjustRightInd w:val="0"/>
        <w:jc w:val="both"/>
        <w:outlineLvl w:val="1"/>
        <w:rPr>
          <w:sz w:val="18"/>
          <w:szCs w:val="18"/>
        </w:rPr>
      </w:pPr>
      <w:r w:rsidRPr="006D357F">
        <w:rPr>
          <w:sz w:val="18"/>
          <w:szCs w:val="18"/>
        </w:rPr>
        <w:t>Проекты размещаются на официальном сайте администрации Мошковского сельсовета Бековского района Пензенской области в информационно-телекоммуникационной сети «Интернет» не менее чем на 7 дней.</w:t>
      </w:r>
    </w:p>
    <w:p w:rsidR="006D357F" w:rsidRPr="006D357F" w:rsidRDefault="006D357F" w:rsidP="006D357F">
      <w:pPr>
        <w:jc w:val="both"/>
        <w:rPr>
          <w:sz w:val="18"/>
          <w:szCs w:val="18"/>
        </w:rPr>
      </w:pPr>
      <w:r w:rsidRPr="006D357F">
        <w:rPr>
          <w:sz w:val="18"/>
          <w:szCs w:val="18"/>
        </w:rPr>
        <w:t xml:space="preserve">В заключении по результатам независимой антикоррупционной экспертизы должны быть указаны выявленные в акте (проекте) </w:t>
      </w:r>
      <w:proofErr w:type="spellStart"/>
      <w:r w:rsidRPr="006D357F">
        <w:rPr>
          <w:sz w:val="18"/>
          <w:szCs w:val="18"/>
        </w:rPr>
        <w:t>коррупциогенные</w:t>
      </w:r>
      <w:proofErr w:type="spellEnd"/>
      <w:r w:rsidRPr="006D357F">
        <w:rPr>
          <w:sz w:val="18"/>
          <w:szCs w:val="18"/>
        </w:rPr>
        <w:t xml:space="preserve"> факторы и предложены способы их устранения.</w:t>
      </w:r>
    </w:p>
    <w:p w:rsidR="006D357F" w:rsidRPr="006D357F" w:rsidRDefault="006D357F" w:rsidP="006D357F">
      <w:pPr>
        <w:autoSpaceDE w:val="0"/>
        <w:autoSpaceDN w:val="0"/>
        <w:adjustRightInd w:val="0"/>
        <w:jc w:val="both"/>
        <w:rPr>
          <w:sz w:val="18"/>
          <w:szCs w:val="18"/>
        </w:rPr>
      </w:pPr>
      <w:r w:rsidRPr="006D357F">
        <w:rPr>
          <w:sz w:val="18"/>
          <w:szCs w:val="18"/>
        </w:rPr>
        <w:t>Заключение по результатам независимой антикоррупционной экспертизы носит рекомендательный характер и подлежит обязательному рассмотрению органом, организацией или должностным лицом, которым оно направлено, в тридцатидневный срок со дня его получения. По результатам рассмотрения гражданину или организации, проводившим независимую экспертизу, направляется мотивированный ответ, за исключением случаев, когда в заключении отсутствует предложение о способе устранения выявленных коррупциогенных факторов.</w:t>
      </w:r>
    </w:p>
    <w:p w:rsidR="006D357F" w:rsidRPr="006D357F" w:rsidRDefault="006D357F" w:rsidP="006D357F">
      <w:pPr>
        <w:autoSpaceDE w:val="0"/>
        <w:autoSpaceDN w:val="0"/>
        <w:adjustRightInd w:val="0"/>
        <w:jc w:val="both"/>
        <w:rPr>
          <w:sz w:val="18"/>
          <w:szCs w:val="18"/>
        </w:rPr>
      </w:pPr>
      <w:r w:rsidRPr="006D357F">
        <w:rPr>
          <w:sz w:val="18"/>
          <w:szCs w:val="18"/>
        </w:rPr>
        <w:t>Не допускается проведение независимой антикоррупционной экспертизы нормативных правовых актов (проектов нормативных правовых актов):</w:t>
      </w:r>
    </w:p>
    <w:p w:rsidR="006D357F" w:rsidRPr="006D357F" w:rsidRDefault="006D357F" w:rsidP="006D357F">
      <w:pPr>
        <w:autoSpaceDE w:val="0"/>
        <w:autoSpaceDN w:val="0"/>
        <w:adjustRightInd w:val="0"/>
        <w:jc w:val="both"/>
        <w:rPr>
          <w:sz w:val="18"/>
          <w:szCs w:val="18"/>
        </w:rPr>
      </w:pPr>
      <w:r w:rsidRPr="006D357F">
        <w:rPr>
          <w:sz w:val="18"/>
          <w:szCs w:val="18"/>
        </w:rPr>
        <w:t>1) гражданами, имеющими неснятую или непогашенную судимость;</w:t>
      </w:r>
    </w:p>
    <w:p w:rsidR="006D357F" w:rsidRPr="006D357F" w:rsidRDefault="006D357F" w:rsidP="006D357F">
      <w:pPr>
        <w:autoSpaceDE w:val="0"/>
        <w:autoSpaceDN w:val="0"/>
        <w:adjustRightInd w:val="0"/>
        <w:jc w:val="both"/>
        <w:rPr>
          <w:sz w:val="18"/>
          <w:szCs w:val="18"/>
        </w:rPr>
      </w:pPr>
      <w:r w:rsidRPr="006D357F">
        <w:rPr>
          <w:sz w:val="18"/>
          <w:szCs w:val="18"/>
        </w:rPr>
        <w:t>2) гражданами, сведения о применении к которым взыскания в виде увольнения (освобождения от должности) в связи с утратой доверия за совершение коррупционного правонарушения включены в реестр лиц, уволенных в связи с утратой доверия;</w:t>
      </w:r>
    </w:p>
    <w:p w:rsidR="006D357F" w:rsidRPr="006D357F" w:rsidRDefault="006D357F" w:rsidP="006D357F">
      <w:pPr>
        <w:autoSpaceDE w:val="0"/>
        <w:autoSpaceDN w:val="0"/>
        <w:adjustRightInd w:val="0"/>
        <w:jc w:val="both"/>
        <w:rPr>
          <w:sz w:val="18"/>
          <w:szCs w:val="18"/>
        </w:rPr>
      </w:pPr>
      <w:r w:rsidRPr="006D357F">
        <w:rPr>
          <w:sz w:val="18"/>
          <w:szCs w:val="18"/>
        </w:rPr>
        <w:lastRenderedPageBreak/>
        <w:t xml:space="preserve">3) гражданами, осуществляющими деятельность в органах и организациях, указанных в </w:t>
      </w:r>
      <w:hyperlink r:id="rId8" w:history="1">
        <w:r w:rsidRPr="006D357F">
          <w:rPr>
            <w:sz w:val="18"/>
            <w:szCs w:val="18"/>
          </w:rPr>
          <w:t>пункте 3 части 1 статьи 3</w:t>
        </w:r>
      </w:hyperlink>
      <w:r w:rsidRPr="006D357F">
        <w:rPr>
          <w:sz w:val="18"/>
          <w:szCs w:val="18"/>
        </w:rPr>
        <w:t xml:space="preserve"> Федерального закона от 17.07.2009 № 172-ФЗ «Об антикоррупционной экспертизе нормативных правовых актов и проектов нормативных правовых актов»;</w:t>
      </w:r>
    </w:p>
    <w:p w:rsidR="006D357F" w:rsidRPr="006D357F" w:rsidRDefault="006D357F" w:rsidP="006D357F">
      <w:pPr>
        <w:autoSpaceDE w:val="0"/>
        <w:autoSpaceDN w:val="0"/>
        <w:adjustRightInd w:val="0"/>
        <w:jc w:val="both"/>
        <w:rPr>
          <w:sz w:val="18"/>
          <w:szCs w:val="18"/>
        </w:rPr>
      </w:pPr>
      <w:r w:rsidRPr="006D357F">
        <w:rPr>
          <w:sz w:val="18"/>
          <w:szCs w:val="18"/>
        </w:rPr>
        <w:t>4) международными и иностранными организациями;</w:t>
      </w:r>
    </w:p>
    <w:p w:rsidR="006D357F" w:rsidRPr="006D357F" w:rsidRDefault="006D357F" w:rsidP="006D357F">
      <w:pPr>
        <w:autoSpaceDE w:val="0"/>
        <w:autoSpaceDN w:val="0"/>
        <w:adjustRightInd w:val="0"/>
        <w:jc w:val="both"/>
        <w:rPr>
          <w:sz w:val="18"/>
          <w:szCs w:val="18"/>
        </w:rPr>
      </w:pPr>
      <w:r w:rsidRPr="006D357F">
        <w:rPr>
          <w:sz w:val="18"/>
          <w:szCs w:val="18"/>
        </w:rPr>
        <w:t>5) некоммерческими организациями, выполняющими функции иностранного агента.».</w:t>
      </w:r>
    </w:p>
    <w:p w:rsidR="006D357F" w:rsidRPr="006D357F" w:rsidRDefault="006D357F" w:rsidP="006D357F">
      <w:pPr>
        <w:jc w:val="both"/>
        <w:rPr>
          <w:sz w:val="18"/>
          <w:szCs w:val="18"/>
        </w:rPr>
      </w:pPr>
      <w:r w:rsidRPr="006D357F">
        <w:rPr>
          <w:sz w:val="18"/>
          <w:szCs w:val="18"/>
        </w:rPr>
        <w:t>2. Опубликовать настоящее решение в информационном бюллетене «Ведомости Мошковского сельсовета».</w:t>
      </w:r>
    </w:p>
    <w:p w:rsidR="006D357F" w:rsidRPr="006D357F" w:rsidRDefault="006D357F" w:rsidP="006D357F">
      <w:pPr>
        <w:jc w:val="both"/>
        <w:rPr>
          <w:sz w:val="18"/>
          <w:szCs w:val="18"/>
        </w:rPr>
      </w:pPr>
      <w:r w:rsidRPr="006D357F">
        <w:rPr>
          <w:sz w:val="18"/>
          <w:szCs w:val="18"/>
        </w:rPr>
        <w:t>3. Настоящее решение вступает в силу после его официального опубликования.</w:t>
      </w:r>
    </w:p>
    <w:p w:rsidR="006D357F" w:rsidRPr="006D357F" w:rsidRDefault="006D357F" w:rsidP="006D357F">
      <w:pPr>
        <w:jc w:val="both"/>
        <w:rPr>
          <w:spacing w:val="-8"/>
          <w:sz w:val="18"/>
          <w:szCs w:val="18"/>
        </w:rPr>
      </w:pPr>
      <w:r w:rsidRPr="006D357F">
        <w:rPr>
          <w:sz w:val="18"/>
          <w:szCs w:val="18"/>
        </w:rPr>
        <w:t xml:space="preserve">4. Контроль за исполнением настоящего решения возложить на </w:t>
      </w:r>
      <w:r w:rsidRPr="006D357F">
        <w:rPr>
          <w:spacing w:val="-8"/>
          <w:sz w:val="18"/>
          <w:szCs w:val="18"/>
        </w:rPr>
        <w:t xml:space="preserve">главу </w:t>
      </w:r>
      <w:r w:rsidRPr="006D357F">
        <w:rPr>
          <w:sz w:val="18"/>
          <w:szCs w:val="18"/>
        </w:rPr>
        <w:t>Мошковского сельсовета И.А. Артамошкину</w:t>
      </w:r>
      <w:r w:rsidRPr="006D357F">
        <w:rPr>
          <w:spacing w:val="-8"/>
          <w:sz w:val="18"/>
          <w:szCs w:val="18"/>
        </w:rPr>
        <w:t xml:space="preserve">. </w:t>
      </w:r>
    </w:p>
    <w:p w:rsidR="006D357F" w:rsidRDefault="006D357F" w:rsidP="006D357F">
      <w:pPr>
        <w:pStyle w:val="ConsPlusTitle"/>
        <w:widowControl/>
        <w:jc w:val="both"/>
        <w:rPr>
          <w:rFonts w:ascii="Times New Roman" w:hAnsi="Times New Roman" w:cs="Times New Roman"/>
          <w:b w:val="0"/>
          <w:bCs w:val="0"/>
          <w:sz w:val="18"/>
          <w:szCs w:val="18"/>
          <w:lang w:eastAsia="ar-SA"/>
        </w:rPr>
      </w:pPr>
    </w:p>
    <w:p w:rsidR="006D357F" w:rsidRDefault="006D357F" w:rsidP="006D357F">
      <w:pPr>
        <w:pStyle w:val="ConsPlusTitle"/>
        <w:widowControl/>
        <w:jc w:val="both"/>
        <w:rPr>
          <w:rFonts w:ascii="Times New Roman" w:hAnsi="Times New Roman" w:cs="Times New Roman"/>
          <w:b w:val="0"/>
          <w:sz w:val="18"/>
          <w:szCs w:val="18"/>
        </w:rPr>
      </w:pPr>
      <w:r w:rsidRPr="006D357F">
        <w:rPr>
          <w:rFonts w:ascii="Times New Roman" w:hAnsi="Times New Roman" w:cs="Times New Roman"/>
          <w:b w:val="0"/>
          <w:bCs w:val="0"/>
          <w:sz w:val="18"/>
          <w:szCs w:val="18"/>
          <w:lang w:eastAsia="ar-SA"/>
        </w:rPr>
        <w:t xml:space="preserve">Глава </w:t>
      </w:r>
      <w:r w:rsidRPr="006D357F">
        <w:rPr>
          <w:rFonts w:ascii="Times New Roman" w:hAnsi="Times New Roman" w:cs="Times New Roman"/>
          <w:b w:val="0"/>
          <w:sz w:val="18"/>
          <w:szCs w:val="18"/>
        </w:rPr>
        <w:t>Мошковского сельсовета                                             И.А. Артамошкина</w:t>
      </w:r>
    </w:p>
    <w:p w:rsidR="006D357F" w:rsidRDefault="006D357F" w:rsidP="006D357F">
      <w:pPr>
        <w:pStyle w:val="ConsPlusTitle"/>
        <w:widowControl/>
        <w:jc w:val="both"/>
        <w:rPr>
          <w:rFonts w:ascii="Times New Roman" w:hAnsi="Times New Roman" w:cs="Times New Roman"/>
          <w:b w:val="0"/>
          <w:sz w:val="18"/>
          <w:szCs w:val="18"/>
        </w:rPr>
      </w:pPr>
      <w:r>
        <w:rPr>
          <w:rFonts w:ascii="Times New Roman" w:hAnsi="Times New Roman" w:cs="Times New Roman"/>
          <w:b w:val="0"/>
          <w:sz w:val="18"/>
          <w:szCs w:val="18"/>
        </w:rPr>
        <w:t>_________________________________________________________________________________________________________________</w:t>
      </w:r>
    </w:p>
    <w:p w:rsidR="006D357F" w:rsidRDefault="006D357F" w:rsidP="006D357F">
      <w:pPr>
        <w:jc w:val="center"/>
        <w:rPr>
          <w:b/>
          <w:sz w:val="18"/>
          <w:szCs w:val="18"/>
        </w:rPr>
      </w:pPr>
      <w:r w:rsidRPr="006D357F">
        <w:rPr>
          <w:b/>
          <w:sz w:val="18"/>
          <w:szCs w:val="18"/>
        </w:rPr>
        <w:t xml:space="preserve">Решение Комитета местного самоуправления Мошковского сельсовета Бековского района Пензенской области от 01.11.2019 № </w:t>
      </w:r>
      <w:r w:rsidRPr="006D357F">
        <w:rPr>
          <w:rFonts w:eastAsia="Lucida Sans Unicode"/>
          <w:b/>
          <w:kern w:val="2"/>
          <w:sz w:val="18"/>
          <w:szCs w:val="18"/>
        </w:rPr>
        <w:t>2</w:t>
      </w:r>
      <w:r>
        <w:rPr>
          <w:rFonts w:eastAsia="Lucida Sans Unicode"/>
          <w:b/>
          <w:kern w:val="2"/>
          <w:sz w:val="18"/>
          <w:szCs w:val="18"/>
        </w:rPr>
        <w:t>1</w:t>
      </w:r>
      <w:r w:rsidRPr="006D357F">
        <w:rPr>
          <w:rFonts w:eastAsia="Lucida Sans Unicode"/>
          <w:b/>
          <w:kern w:val="2"/>
          <w:sz w:val="18"/>
          <w:szCs w:val="18"/>
        </w:rPr>
        <w:t>-3/</w:t>
      </w:r>
      <w:r w:rsidRPr="006D357F">
        <w:rPr>
          <w:rFonts w:eastAsia="Lucida Sans Unicode"/>
          <w:b/>
          <w:kern w:val="2"/>
          <w:sz w:val="18"/>
          <w:szCs w:val="18"/>
          <w:lang w:val="en-US"/>
        </w:rPr>
        <w:t>VII</w:t>
      </w:r>
      <w:r w:rsidRPr="006D357F">
        <w:rPr>
          <w:rFonts w:eastAsia="Lucida Sans Unicode"/>
          <w:b/>
          <w:kern w:val="2"/>
          <w:sz w:val="18"/>
          <w:szCs w:val="18"/>
        </w:rPr>
        <w:t xml:space="preserve"> «</w:t>
      </w:r>
      <w:r w:rsidRPr="006D357F">
        <w:rPr>
          <w:b/>
          <w:bCs/>
          <w:sz w:val="18"/>
          <w:szCs w:val="18"/>
        </w:rPr>
        <w:t xml:space="preserve">О внесении изменений в </w:t>
      </w:r>
      <w:r w:rsidRPr="006D357F">
        <w:rPr>
          <w:b/>
          <w:sz w:val="18"/>
          <w:szCs w:val="18"/>
        </w:rPr>
        <w:t>Порядок проведения конкурса на замещение должности главы администрации Мошковского сельсовета Бековского района Пензенской области, назначаемого по контракту, утвержденный решением Комитета местного самоуправления Мошковского сельсовета Бековского района Пензенской области от 25.07.2019 № 479-99/</w:t>
      </w:r>
      <w:r w:rsidRPr="006D357F">
        <w:rPr>
          <w:b/>
          <w:sz w:val="18"/>
          <w:szCs w:val="18"/>
          <w:lang w:val="en-US"/>
        </w:rPr>
        <w:t>VI</w:t>
      </w:r>
      <w:r w:rsidRPr="006D357F">
        <w:rPr>
          <w:b/>
          <w:sz w:val="18"/>
          <w:szCs w:val="18"/>
        </w:rPr>
        <w:t>,»</w:t>
      </w:r>
    </w:p>
    <w:p w:rsidR="006D357F" w:rsidRPr="006D357F" w:rsidRDefault="006D357F" w:rsidP="006D357F">
      <w:pPr>
        <w:jc w:val="both"/>
        <w:rPr>
          <w:sz w:val="18"/>
          <w:szCs w:val="18"/>
        </w:rPr>
      </w:pPr>
      <w:r w:rsidRPr="006D357F">
        <w:rPr>
          <w:sz w:val="18"/>
          <w:szCs w:val="18"/>
        </w:rPr>
        <w:t>В соответствии с Федеральным законом от 02.03.2007 № 25-ФЗ «О муниципальной службе в Российской Федерации» (с последующими изменениями), Законом Пензенской области от 10.10.2007 № 1390-ЗПО «О муниципальной службе в Пензенской области» (с последующими изменениями), на основании статьи 20 Устава Мошковского сельсовета Бековского района Пензенской области, рассмотрев протест прокурора Бековского района Пензенской области от 17.10.2019 № 07-29-2019,</w:t>
      </w:r>
    </w:p>
    <w:p w:rsidR="006D357F" w:rsidRPr="006D357F" w:rsidRDefault="006D357F" w:rsidP="006D357F">
      <w:pPr>
        <w:jc w:val="center"/>
        <w:rPr>
          <w:b/>
          <w:sz w:val="18"/>
          <w:szCs w:val="18"/>
        </w:rPr>
      </w:pPr>
      <w:r w:rsidRPr="006D357F">
        <w:rPr>
          <w:sz w:val="18"/>
          <w:szCs w:val="18"/>
        </w:rPr>
        <w:t xml:space="preserve">Комитет местного самоуправления Мошковского сельсовета </w:t>
      </w:r>
      <w:r w:rsidRPr="006D357F">
        <w:rPr>
          <w:b/>
          <w:sz w:val="18"/>
          <w:szCs w:val="18"/>
        </w:rPr>
        <w:t>решил:</w:t>
      </w:r>
    </w:p>
    <w:p w:rsidR="006D357F" w:rsidRPr="006D357F" w:rsidRDefault="006D357F" w:rsidP="006D357F">
      <w:pPr>
        <w:jc w:val="both"/>
        <w:rPr>
          <w:sz w:val="18"/>
          <w:szCs w:val="18"/>
        </w:rPr>
      </w:pPr>
      <w:r w:rsidRPr="006D357F">
        <w:rPr>
          <w:sz w:val="18"/>
          <w:szCs w:val="18"/>
        </w:rPr>
        <w:t>1. Внести в Порядок проведения конкурса на замещение должности главы администрации Мошковского сельсовета Бековского района Пензенской области, назначаемого по контракту, утвержденный решением Комитета местного самоуправления Мошковского сельсовета Бековского района Пензенской области от 25.07.2019 № 479-99/</w:t>
      </w:r>
      <w:r w:rsidRPr="006D357F">
        <w:rPr>
          <w:sz w:val="18"/>
          <w:szCs w:val="18"/>
          <w:lang w:val="en-US"/>
        </w:rPr>
        <w:t>VI</w:t>
      </w:r>
      <w:r w:rsidRPr="006D357F">
        <w:rPr>
          <w:sz w:val="18"/>
          <w:szCs w:val="18"/>
        </w:rPr>
        <w:t>, следующие изменения:</w:t>
      </w:r>
    </w:p>
    <w:p w:rsidR="006D357F" w:rsidRPr="006D357F" w:rsidRDefault="006D357F" w:rsidP="006D357F">
      <w:pPr>
        <w:autoSpaceDE w:val="0"/>
        <w:autoSpaceDN w:val="0"/>
        <w:adjustRightInd w:val="0"/>
        <w:jc w:val="both"/>
        <w:rPr>
          <w:sz w:val="18"/>
          <w:szCs w:val="18"/>
        </w:rPr>
      </w:pPr>
      <w:r w:rsidRPr="006D357F">
        <w:rPr>
          <w:sz w:val="18"/>
          <w:szCs w:val="18"/>
        </w:rPr>
        <w:t>1.1. Подпункт 10 пункта 3.1 изложить в следующей редакции:</w:t>
      </w:r>
    </w:p>
    <w:p w:rsidR="006D357F" w:rsidRPr="006D357F" w:rsidRDefault="006D357F" w:rsidP="006D357F">
      <w:pPr>
        <w:autoSpaceDE w:val="0"/>
        <w:autoSpaceDN w:val="0"/>
        <w:adjustRightInd w:val="0"/>
        <w:jc w:val="both"/>
        <w:rPr>
          <w:sz w:val="18"/>
          <w:szCs w:val="18"/>
        </w:rPr>
      </w:pPr>
      <w:r w:rsidRPr="006D357F">
        <w:rPr>
          <w:sz w:val="18"/>
          <w:szCs w:val="18"/>
        </w:rPr>
        <w:t>«10)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p w:rsidR="006D357F" w:rsidRPr="006D357F" w:rsidRDefault="006D357F" w:rsidP="006D357F">
      <w:pPr>
        <w:jc w:val="both"/>
        <w:rPr>
          <w:sz w:val="18"/>
          <w:szCs w:val="18"/>
        </w:rPr>
      </w:pPr>
      <w:r w:rsidRPr="006D357F">
        <w:rPr>
          <w:sz w:val="18"/>
          <w:szCs w:val="18"/>
        </w:rPr>
        <w:t>1.2. Пункт 3.1.1 изложить в следующей редакции:</w:t>
      </w:r>
    </w:p>
    <w:p w:rsidR="006D357F" w:rsidRPr="006D357F" w:rsidRDefault="006D357F" w:rsidP="006D357F">
      <w:pPr>
        <w:jc w:val="both"/>
        <w:rPr>
          <w:sz w:val="18"/>
          <w:szCs w:val="18"/>
        </w:rPr>
      </w:pPr>
      <w:r w:rsidRPr="006D357F">
        <w:rPr>
          <w:sz w:val="18"/>
          <w:szCs w:val="18"/>
        </w:rPr>
        <w:t>«3.1.1.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гражданин представляет Губернатору Пензенской области в порядке, установленном Законом Пензенской области от 10.10.2007 № 1390-ЗПО «О муниципальной службе в Пензенской области».».</w:t>
      </w:r>
    </w:p>
    <w:p w:rsidR="006D357F" w:rsidRPr="006D357F" w:rsidRDefault="006D357F" w:rsidP="006D357F">
      <w:pPr>
        <w:jc w:val="both"/>
        <w:rPr>
          <w:sz w:val="18"/>
          <w:szCs w:val="18"/>
        </w:rPr>
      </w:pPr>
      <w:r w:rsidRPr="006D357F">
        <w:rPr>
          <w:sz w:val="18"/>
          <w:szCs w:val="18"/>
        </w:rPr>
        <w:t>2. Опубликовать настоящее решение в информационном бюллетене «Ведомости Мошковского сельсовета».</w:t>
      </w:r>
    </w:p>
    <w:p w:rsidR="006D357F" w:rsidRPr="006D357F" w:rsidRDefault="006D357F" w:rsidP="006D357F">
      <w:pPr>
        <w:pStyle w:val="aa"/>
        <w:spacing w:before="0" w:beforeAutospacing="0" w:after="0" w:afterAutospacing="0"/>
        <w:jc w:val="both"/>
        <w:rPr>
          <w:sz w:val="18"/>
          <w:szCs w:val="18"/>
        </w:rPr>
      </w:pPr>
      <w:r w:rsidRPr="006D357F">
        <w:rPr>
          <w:sz w:val="18"/>
          <w:szCs w:val="18"/>
        </w:rPr>
        <w:t>3. Настоящее решение вступает в силу после его официального опубликования.</w:t>
      </w:r>
    </w:p>
    <w:p w:rsidR="006D357F" w:rsidRPr="006D357F" w:rsidRDefault="006D357F" w:rsidP="006D357F">
      <w:pPr>
        <w:pStyle w:val="ac"/>
        <w:jc w:val="both"/>
        <w:rPr>
          <w:b w:val="0"/>
          <w:bCs w:val="0"/>
          <w:i w:val="0"/>
          <w:sz w:val="18"/>
          <w:szCs w:val="18"/>
        </w:rPr>
      </w:pPr>
      <w:r w:rsidRPr="006D357F">
        <w:rPr>
          <w:b w:val="0"/>
          <w:bCs w:val="0"/>
          <w:i w:val="0"/>
          <w:sz w:val="18"/>
          <w:szCs w:val="18"/>
        </w:rPr>
        <w:t>4. Контроль за исполнением настоящего решения возложить на главу Мошковского сельсовета И.А. Артамошкину.</w:t>
      </w:r>
    </w:p>
    <w:p w:rsidR="006D357F" w:rsidRPr="006D357F" w:rsidRDefault="006D357F" w:rsidP="006D357F">
      <w:pPr>
        <w:pStyle w:val="ConsPlusNormal2"/>
        <w:jc w:val="both"/>
        <w:rPr>
          <w:rFonts w:ascii="Times New Roman" w:hAnsi="Times New Roman"/>
          <w:color w:val="000000"/>
          <w:spacing w:val="-6"/>
          <w:sz w:val="18"/>
          <w:szCs w:val="18"/>
        </w:rPr>
      </w:pPr>
    </w:p>
    <w:p w:rsidR="006D357F" w:rsidRDefault="006D357F" w:rsidP="006D357F">
      <w:pPr>
        <w:jc w:val="both"/>
        <w:rPr>
          <w:sz w:val="18"/>
          <w:szCs w:val="18"/>
        </w:rPr>
      </w:pPr>
      <w:r w:rsidRPr="006D357F">
        <w:rPr>
          <w:sz w:val="18"/>
          <w:szCs w:val="18"/>
        </w:rPr>
        <w:t>Глава Мошковского сельсовета                                              И.А. Артамошкина</w:t>
      </w:r>
    </w:p>
    <w:p w:rsidR="006D357F" w:rsidRDefault="006D357F" w:rsidP="006D357F">
      <w:pPr>
        <w:jc w:val="both"/>
        <w:rPr>
          <w:sz w:val="18"/>
          <w:szCs w:val="18"/>
        </w:rPr>
      </w:pPr>
      <w:r>
        <w:rPr>
          <w:sz w:val="18"/>
          <w:szCs w:val="18"/>
        </w:rPr>
        <w:t>_________________________________________________________________________________________________________________</w:t>
      </w:r>
    </w:p>
    <w:p w:rsidR="006D357F" w:rsidRDefault="006D357F" w:rsidP="006D357F">
      <w:pPr>
        <w:jc w:val="center"/>
        <w:rPr>
          <w:b/>
          <w:sz w:val="18"/>
          <w:szCs w:val="18"/>
        </w:rPr>
      </w:pPr>
      <w:r w:rsidRPr="006D357F">
        <w:rPr>
          <w:b/>
          <w:sz w:val="18"/>
          <w:szCs w:val="18"/>
        </w:rPr>
        <w:t xml:space="preserve">Решение Комитета местного самоуправления Мошковского сельсовета Бековского района Пензенской области от 01.11.2019 № </w:t>
      </w:r>
      <w:r>
        <w:rPr>
          <w:b/>
          <w:sz w:val="18"/>
          <w:szCs w:val="18"/>
        </w:rPr>
        <w:t>22</w:t>
      </w:r>
      <w:r w:rsidRPr="006D357F">
        <w:rPr>
          <w:rFonts w:eastAsia="Lucida Sans Unicode"/>
          <w:b/>
          <w:kern w:val="2"/>
          <w:sz w:val="18"/>
          <w:szCs w:val="18"/>
        </w:rPr>
        <w:t>-3/</w:t>
      </w:r>
      <w:r w:rsidRPr="006D357F">
        <w:rPr>
          <w:rFonts w:eastAsia="Lucida Sans Unicode"/>
          <w:b/>
          <w:kern w:val="2"/>
          <w:sz w:val="18"/>
          <w:szCs w:val="18"/>
          <w:lang w:val="en-US"/>
        </w:rPr>
        <w:t>VII</w:t>
      </w:r>
      <w:r>
        <w:rPr>
          <w:rFonts w:eastAsia="Lucida Sans Unicode"/>
          <w:b/>
          <w:kern w:val="2"/>
          <w:sz w:val="18"/>
          <w:szCs w:val="18"/>
        </w:rPr>
        <w:t xml:space="preserve"> «</w:t>
      </w:r>
      <w:r w:rsidRPr="006D357F">
        <w:rPr>
          <w:b/>
          <w:sz w:val="18"/>
          <w:szCs w:val="18"/>
        </w:rPr>
        <w:t>Об утверждении Порядка ведения Реестра муниципальных служащих Мошковского сельсовета Бековского района Пензенской области»</w:t>
      </w:r>
    </w:p>
    <w:p w:rsidR="006D357F" w:rsidRPr="006D357F" w:rsidRDefault="006D357F" w:rsidP="006D357F">
      <w:pPr>
        <w:autoSpaceDE w:val="0"/>
        <w:autoSpaceDN w:val="0"/>
        <w:adjustRightInd w:val="0"/>
        <w:jc w:val="both"/>
        <w:rPr>
          <w:i/>
          <w:sz w:val="18"/>
          <w:szCs w:val="18"/>
        </w:rPr>
      </w:pPr>
      <w:r w:rsidRPr="006D357F">
        <w:rPr>
          <w:sz w:val="18"/>
          <w:szCs w:val="18"/>
        </w:rPr>
        <w:t>В соответствии с Федеральными законами от 06.10.2003 № 131-ФЗ «Об общих принципах организации местного самоуправления в Российской Федерации» (с последующими изменениями), от 02.03.2007 № 25-ФЗ «О муниципальной службе в Российской Федерации» (с последующими изменениями), Законом Пензенской области от 10.10.2007 № 1390-ЗПО «О муниципальной службе в Пензенской области» (с последующими изменениями), руководствуясь статьей 20 Устава Мошковского сельсовета Бековского района Пензенской области,</w:t>
      </w:r>
    </w:p>
    <w:p w:rsidR="006D357F" w:rsidRPr="006D357F" w:rsidRDefault="006D357F" w:rsidP="006D357F">
      <w:pPr>
        <w:tabs>
          <w:tab w:val="left" w:pos="3213"/>
        </w:tabs>
        <w:jc w:val="center"/>
        <w:rPr>
          <w:b/>
          <w:sz w:val="18"/>
          <w:szCs w:val="18"/>
        </w:rPr>
      </w:pPr>
      <w:r w:rsidRPr="006D357F">
        <w:rPr>
          <w:sz w:val="18"/>
          <w:szCs w:val="18"/>
        </w:rPr>
        <w:t xml:space="preserve">Комитет местного самоуправления Мошковского сельсовета </w:t>
      </w:r>
      <w:r w:rsidRPr="006D357F">
        <w:rPr>
          <w:b/>
          <w:sz w:val="18"/>
          <w:szCs w:val="18"/>
        </w:rPr>
        <w:t>решил:</w:t>
      </w:r>
    </w:p>
    <w:p w:rsidR="006D357F" w:rsidRPr="006D357F" w:rsidRDefault="006D357F" w:rsidP="006D357F">
      <w:pPr>
        <w:autoSpaceDE w:val="0"/>
        <w:autoSpaceDN w:val="0"/>
        <w:adjustRightInd w:val="0"/>
        <w:jc w:val="both"/>
        <w:rPr>
          <w:sz w:val="18"/>
          <w:szCs w:val="18"/>
        </w:rPr>
      </w:pPr>
      <w:r w:rsidRPr="006D357F">
        <w:rPr>
          <w:sz w:val="18"/>
          <w:szCs w:val="18"/>
        </w:rPr>
        <w:t>1.</w:t>
      </w:r>
      <w:r w:rsidRPr="006D357F">
        <w:rPr>
          <w:b/>
          <w:sz w:val="18"/>
          <w:szCs w:val="18"/>
        </w:rPr>
        <w:t xml:space="preserve"> </w:t>
      </w:r>
      <w:r w:rsidRPr="006D357F">
        <w:rPr>
          <w:sz w:val="18"/>
          <w:szCs w:val="18"/>
        </w:rPr>
        <w:t>Утвердить прилагаемый Порядок ведения Реестра муниципальных служащих Мошковского сельсовета Бековского района Пензенской области.</w:t>
      </w:r>
    </w:p>
    <w:p w:rsidR="006D357F" w:rsidRPr="006D357F" w:rsidRDefault="006D357F" w:rsidP="006D357F">
      <w:pPr>
        <w:autoSpaceDE w:val="0"/>
        <w:autoSpaceDN w:val="0"/>
        <w:adjustRightInd w:val="0"/>
        <w:jc w:val="both"/>
        <w:rPr>
          <w:sz w:val="18"/>
          <w:szCs w:val="18"/>
        </w:rPr>
      </w:pPr>
      <w:r w:rsidRPr="006D357F">
        <w:rPr>
          <w:sz w:val="18"/>
          <w:szCs w:val="18"/>
        </w:rPr>
        <w:t>2. Признать утратившими силу:</w:t>
      </w:r>
    </w:p>
    <w:p w:rsidR="006D357F" w:rsidRPr="006D357F" w:rsidRDefault="006D357F" w:rsidP="006D357F">
      <w:pPr>
        <w:autoSpaceDE w:val="0"/>
        <w:autoSpaceDN w:val="0"/>
        <w:adjustRightInd w:val="0"/>
        <w:jc w:val="both"/>
        <w:rPr>
          <w:sz w:val="18"/>
          <w:szCs w:val="18"/>
        </w:rPr>
      </w:pPr>
      <w:r w:rsidRPr="006D357F">
        <w:rPr>
          <w:sz w:val="18"/>
          <w:szCs w:val="18"/>
        </w:rPr>
        <w:t>2.1. Р</w:t>
      </w:r>
      <w:r w:rsidRPr="006D357F">
        <w:rPr>
          <w:color w:val="000000"/>
          <w:sz w:val="18"/>
          <w:szCs w:val="18"/>
        </w:rPr>
        <w:t xml:space="preserve">ешение Комитета местного самоуправления </w:t>
      </w:r>
      <w:r w:rsidRPr="006D357F">
        <w:rPr>
          <w:sz w:val="18"/>
          <w:szCs w:val="18"/>
        </w:rPr>
        <w:t>Мошковского сельсовета Бековского района Пензенской области от 17.01.2013 № 327-79/</w:t>
      </w:r>
      <w:r w:rsidRPr="006D357F">
        <w:rPr>
          <w:sz w:val="18"/>
          <w:szCs w:val="18"/>
          <w:lang w:val="en-US"/>
        </w:rPr>
        <w:t>V</w:t>
      </w:r>
      <w:r w:rsidRPr="006D357F">
        <w:rPr>
          <w:sz w:val="18"/>
          <w:szCs w:val="18"/>
        </w:rPr>
        <w:t xml:space="preserve"> «Об утверждении Порядка ведения Реестра муниципальных служащих Мошковского сельсовета Бековского района Пензенской области»;</w:t>
      </w:r>
    </w:p>
    <w:p w:rsidR="006D357F" w:rsidRPr="006D357F" w:rsidRDefault="006D357F" w:rsidP="006D357F">
      <w:pPr>
        <w:autoSpaceDE w:val="0"/>
        <w:autoSpaceDN w:val="0"/>
        <w:adjustRightInd w:val="0"/>
        <w:jc w:val="both"/>
        <w:rPr>
          <w:sz w:val="18"/>
          <w:szCs w:val="18"/>
        </w:rPr>
      </w:pPr>
      <w:r w:rsidRPr="006D357F">
        <w:rPr>
          <w:sz w:val="18"/>
          <w:szCs w:val="18"/>
        </w:rPr>
        <w:t>2.2. Решение Комитета местного самоуправления Мошковского сельсовета Бековского района Пензенской области от 01.06.2015 № 83-17/</w:t>
      </w:r>
      <w:r w:rsidRPr="006D357F">
        <w:rPr>
          <w:sz w:val="18"/>
          <w:szCs w:val="18"/>
          <w:lang w:val="en-US"/>
        </w:rPr>
        <w:t>VI</w:t>
      </w:r>
      <w:r w:rsidRPr="006D357F">
        <w:rPr>
          <w:sz w:val="18"/>
          <w:szCs w:val="18"/>
        </w:rPr>
        <w:t xml:space="preserve"> «О внесении изменений в Порядок ведения Реестра муниципальных служащих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17.01.2013 № 327-79/</w:t>
      </w:r>
      <w:r w:rsidRPr="006D357F">
        <w:rPr>
          <w:sz w:val="18"/>
          <w:szCs w:val="18"/>
          <w:lang w:val="en-US"/>
        </w:rPr>
        <w:t>V</w:t>
      </w:r>
      <w:r w:rsidRPr="006D357F">
        <w:rPr>
          <w:sz w:val="18"/>
          <w:szCs w:val="18"/>
        </w:rPr>
        <w:t>»;</w:t>
      </w:r>
    </w:p>
    <w:p w:rsidR="006D357F" w:rsidRPr="006D357F" w:rsidRDefault="006D357F" w:rsidP="006D357F">
      <w:pPr>
        <w:autoSpaceDE w:val="0"/>
        <w:autoSpaceDN w:val="0"/>
        <w:adjustRightInd w:val="0"/>
        <w:jc w:val="both"/>
        <w:rPr>
          <w:sz w:val="18"/>
          <w:szCs w:val="18"/>
        </w:rPr>
      </w:pPr>
      <w:r w:rsidRPr="006D357F">
        <w:rPr>
          <w:sz w:val="18"/>
          <w:szCs w:val="18"/>
        </w:rPr>
        <w:t>2.3. Решение Комитета местного самоуправления Мошковского сельсовета Бековского района Пензенской области от 29.01.2018 № 347-72/</w:t>
      </w:r>
      <w:r w:rsidRPr="006D357F">
        <w:rPr>
          <w:sz w:val="18"/>
          <w:szCs w:val="18"/>
          <w:lang w:val="en-US"/>
        </w:rPr>
        <w:t>VI</w:t>
      </w:r>
      <w:r w:rsidRPr="006D357F">
        <w:rPr>
          <w:sz w:val="18"/>
          <w:szCs w:val="18"/>
        </w:rPr>
        <w:t xml:space="preserve"> «О внесении изменений в Порядок ведения Реестра муниципальных служащих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17.01.2013 № 327-79/</w:t>
      </w:r>
      <w:r w:rsidRPr="006D357F">
        <w:rPr>
          <w:sz w:val="18"/>
          <w:szCs w:val="18"/>
          <w:lang w:val="en-US"/>
        </w:rPr>
        <w:t>V</w:t>
      </w:r>
      <w:r w:rsidRPr="006D357F">
        <w:rPr>
          <w:sz w:val="18"/>
          <w:szCs w:val="18"/>
        </w:rPr>
        <w:t>»;</w:t>
      </w:r>
    </w:p>
    <w:p w:rsidR="006D357F" w:rsidRPr="006D357F" w:rsidRDefault="006D357F" w:rsidP="006D357F">
      <w:pPr>
        <w:autoSpaceDE w:val="0"/>
        <w:autoSpaceDN w:val="0"/>
        <w:adjustRightInd w:val="0"/>
        <w:jc w:val="both"/>
        <w:rPr>
          <w:sz w:val="18"/>
          <w:szCs w:val="18"/>
        </w:rPr>
      </w:pPr>
      <w:r w:rsidRPr="006D357F">
        <w:rPr>
          <w:sz w:val="18"/>
          <w:szCs w:val="18"/>
        </w:rPr>
        <w:t>2.4. Решение Комитета местного самоуправления Мошковского сельсовета Бековского района Пензенской области от 29.04.2019 № 469-96/</w:t>
      </w:r>
      <w:r w:rsidRPr="006D357F">
        <w:rPr>
          <w:sz w:val="18"/>
          <w:szCs w:val="18"/>
          <w:lang w:val="en-US"/>
        </w:rPr>
        <w:t>VI</w:t>
      </w:r>
      <w:r w:rsidRPr="006D357F">
        <w:rPr>
          <w:sz w:val="18"/>
          <w:szCs w:val="18"/>
        </w:rPr>
        <w:t xml:space="preserve"> «О внесении изменений в Порядок ведения Реестра муниципальных служащих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17.01.2013 № 327-79/</w:t>
      </w:r>
      <w:r w:rsidRPr="006D357F">
        <w:rPr>
          <w:sz w:val="18"/>
          <w:szCs w:val="18"/>
          <w:lang w:val="en-US"/>
        </w:rPr>
        <w:t>V</w:t>
      </w:r>
      <w:r w:rsidRPr="006D357F">
        <w:rPr>
          <w:sz w:val="18"/>
          <w:szCs w:val="18"/>
        </w:rPr>
        <w:t>».</w:t>
      </w:r>
    </w:p>
    <w:p w:rsidR="006D357F" w:rsidRPr="006D357F" w:rsidRDefault="006D357F" w:rsidP="006D357F">
      <w:pPr>
        <w:autoSpaceDE w:val="0"/>
        <w:autoSpaceDN w:val="0"/>
        <w:adjustRightInd w:val="0"/>
        <w:jc w:val="both"/>
        <w:rPr>
          <w:sz w:val="18"/>
          <w:szCs w:val="18"/>
        </w:rPr>
      </w:pPr>
      <w:r w:rsidRPr="006D357F">
        <w:rPr>
          <w:sz w:val="18"/>
          <w:szCs w:val="18"/>
        </w:rPr>
        <w:t>3. Опубликовать настоящее решение в информационном бюллетене «Ведомости Мошковского сельсовета».</w:t>
      </w:r>
    </w:p>
    <w:p w:rsidR="006D357F" w:rsidRPr="006D357F" w:rsidRDefault="006D357F" w:rsidP="006D357F">
      <w:pPr>
        <w:autoSpaceDE w:val="0"/>
        <w:autoSpaceDN w:val="0"/>
        <w:adjustRightInd w:val="0"/>
        <w:jc w:val="both"/>
        <w:outlineLvl w:val="0"/>
        <w:rPr>
          <w:sz w:val="18"/>
          <w:szCs w:val="18"/>
        </w:rPr>
      </w:pPr>
      <w:r w:rsidRPr="006D357F">
        <w:rPr>
          <w:sz w:val="18"/>
          <w:szCs w:val="18"/>
        </w:rPr>
        <w:t>4. Настоящее решение вступает в силу после его официального опубликования.</w:t>
      </w:r>
    </w:p>
    <w:p w:rsidR="006D357F" w:rsidRPr="006D357F" w:rsidRDefault="006D357F" w:rsidP="006D357F">
      <w:pPr>
        <w:jc w:val="both"/>
        <w:rPr>
          <w:sz w:val="18"/>
          <w:szCs w:val="18"/>
        </w:rPr>
      </w:pPr>
      <w:r w:rsidRPr="006D357F">
        <w:rPr>
          <w:sz w:val="18"/>
          <w:szCs w:val="18"/>
        </w:rPr>
        <w:t>5. Контроль за исполнением настоящего решения возложить на главу Мошковского сельсовета И.А. Артамошкину.</w:t>
      </w:r>
    </w:p>
    <w:p w:rsidR="006D357F" w:rsidRPr="006D357F" w:rsidRDefault="006D357F" w:rsidP="006D357F">
      <w:pPr>
        <w:jc w:val="both"/>
        <w:rPr>
          <w:sz w:val="18"/>
          <w:szCs w:val="18"/>
        </w:rPr>
      </w:pPr>
    </w:p>
    <w:p w:rsidR="006D357F" w:rsidRDefault="006D357F" w:rsidP="006D357F">
      <w:pPr>
        <w:jc w:val="both"/>
        <w:rPr>
          <w:sz w:val="18"/>
          <w:szCs w:val="18"/>
        </w:rPr>
      </w:pPr>
      <w:r w:rsidRPr="006D357F">
        <w:rPr>
          <w:sz w:val="18"/>
          <w:szCs w:val="18"/>
        </w:rPr>
        <w:t>Глава Мошковского сельсовета                                                         И.А. Артамошкина</w:t>
      </w:r>
    </w:p>
    <w:p w:rsidR="007E7CFC" w:rsidRDefault="007E7CFC" w:rsidP="007E7CFC">
      <w:pPr>
        <w:shd w:val="clear" w:color="auto" w:fill="FFFFFF"/>
        <w:tabs>
          <w:tab w:val="left" w:leader="dot" w:pos="1680"/>
        </w:tabs>
        <w:ind w:firstLine="709"/>
        <w:jc w:val="right"/>
        <w:rPr>
          <w:color w:val="000000"/>
          <w:spacing w:val="3"/>
          <w:sz w:val="18"/>
          <w:szCs w:val="18"/>
        </w:rPr>
      </w:pPr>
    </w:p>
    <w:p w:rsidR="006D357F" w:rsidRPr="007E7CFC" w:rsidRDefault="006D357F" w:rsidP="007E7CFC">
      <w:pPr>
        <w:shd w:val="clear" w:color="auto" w:fill="FFFFFF"/>
        <w:tabs>
          <w:tab w:val="left" w:leader="dot" w:pos="1680"/>
        </w:tabs>
        <w:ind w:firstLine="709"/>
        <w:jc w:val="center"/>
        <w:rPr>
          <w:iCs/>
          <w:color w:val="000000"/>
          <w:spacing w:val="2"/>
          <w:sz w:val="18"/>
          <w:szCs w:val="18"/>
        </w:rPr>
      </w:pPr>
      <w:r w:rsidRPr="007E7CFC">
        <w:rPr>
          <w:color w:val="000000"/>
          <w:spacing w:val="3"/>
          <w:sz w:val="18"/>
          <w:szCs w:val="18"/>
        </w:rPr>
        <w:t>Утвержден</w:t>
      </w:r>
      <w:r w:rsidR="007E7CFC">
        <w:rPr>
          <w:color w:val="000000"/>
          <w:spacing w:val="3"/>
          <w:sz w:val="18"/>
          <w:szCs w:val="18"/>
        </w:rPr>
        <w:t xml:space="preserve"> </w:t>
      </w:r>
      <w:r w:rsidRPr="007E7CFC">
        <w:rPr>
          <w:color w:val="000000"/>
          <w:spacing w:val="3"/>
          <w:sz w:val="18"/>
          <w:szCs w:val="18"/>
        </w:rPr>
        <w:t>решением</w:t>
      </w:r>
      <w:r w:rsidRPr="007E7CFC">
        <w:rPr>
          <w:color w:val="000000"/>
          <w:spacing w:val="2"/>
          <w:sz w:val="18"/>
          <w:szCs w:val="18"/>
        </w:rPr>
        <w:t xml:space="preserve"> Комитета</w:t>
      </w:r>
      <w:r w:rsidR="007E7CFC">
        <w:rPr>
          <w:color w:val="000000"/>
          <w:spacing w:val="2"/>
          <w:sz w:val="18"/>
          <w:szCs w:val="18"/>
        </w:rPr>
        <w:t xml:space="preserve"> </w:t>
      </w:r>
      <w:r w:rsidRPr="007E7CFC">
        <w:rPr>
          <w:color w:val="000000"/>
          <w:spacing w:val="2"/>
          <w:sz w:val="18"/>
          <w:szCs w:val="18"/>
        </w:rPr>
        <w:t>местного самоуправления</w:t>
      </w:r>
      <w:r w:rsidR="007E7CFC">
        <w:rPr>
          <w:color w:val="000000"/>
          <w:spacing w:val="2"/>
          <w:sz w:val="18"/>
          <w:szCs w:val="18"/>
        </w:rPr>
        <w:t xml:space="preserve"> </w:t>
      </w:r>
      <w:r w:rsidRPr="007E7CFC">
        <w:rPr>
          <w:sz w:val="18"/>
          <w:szCs w:val="18"/>
        </w:rPr>
        <w:t>Мошковского</w:t>
      </w:r>
      <w:r w:rsidRPr="007E7CFC">
        <w:rPr>
          <w:iCs/>
          <w:color w:val="000000"/>
          <w:spacing w:val="2"/>
          <w:sz w:val="18"/>
          <w:szCs w:val="18"/>
        </w:rPr>
        <w:t xml:space="preserve"> сельсовета</w:t>
      </w:r>
      <w:r w:rsidR="007E7CFC">
        <w:rPr>
          <w:iCs/>
          <w:color w:val="000000"/>
          <w:spacing w:val="2"/>
          <w:sz w:val="18"/>
          <w:szCs w:val="18"/>
        </w:rPr>
        <w:t xml:space="preserve"> </w:t>
      </w:r>
      <w:r w:rsidRPr="007E7CFC">
        <w:rPr>
          <w:iCs/>
          <w:color w:val="000000"/>
          <w:spacing w:val="2"/>
          <w:sz w:val="18"/>
          <w:szCs w:val="18"/>
        </w:rPr>
        <w:t>от 01.11.2019 № 22-3/</w:t>
      </w:r>
      <w:r w:rsidRPr="007E7CFC">
        <w:rPr>
          <w:iCs/>
          <w:color w:val="000000"/>
          <w:spacing w:val="2"/>
          <w:sz w:val="18"/>
          <w:szCs w:val="18"/>
          <w:lang w:val="en-US"/>
        </w:rPr>
        <w:t>VII</w:t>
      </w:r>
    </w:p>
    <w:p w:rsidR="006D357F" w:rsidRPr="007E7CFC" w:rsidRDefault="006D357F" w:rsidP="006D357F">
      <w:pPr>
        <w:pStyle w:val="ConsPlusTitle"/>
        <w:widowControl/>
        <w:jc w:val="center"/>
        <w:rPr>
          <w:rFonts w:ascii="Times New Roman" w:hAnsi="Times New Roman" w:cs="Times New Roman"/>
          <w:sz w:val="18"/>
          <w:szCs w:val="18"/>
        </w:rPr>
      </w:pPr>
    </w:p>
    <w:p w:rsidR="006D357F" w:rsidRPr="007E7CFC" w:rsidRDefault="006D357F" w:rsidP="006D357F">
      <w:pPr>
        <w:pStyle w:val="ConsPlusTitle"/>
        <w:widowControl/>
        <w:jc w:val="center"/>
        <w:rPr>
          <w:rFonts w:ascii="Times New Roman" w:hAnsi="Times New Roman" w:cs="Times New Roman"/>
          <w:sz w:val="18"/>
          <w:szCs w:val="18"/>
        </w:rPr>
      </w:pPr>
      <w:r w:rsidRPr="007E7CFC">
        <w:rPr>
          <w:rFonts w:ascii="Times New Roman" w:hAnsi="Times New Roman" w:cs="Times New Roman"/>
          <w:sz w:val="18"/>
          <w:szCs w:val="18"/>
        </w:rPr>
        <w:t>Порядок ведения Реестра муниципальных служащих Мошковского сельсовета Бековского района Пензенской области</w:t>
      </w:r>
    </w:p>
    <w:p w:rsidR="006D357F" w:rsidRPr="007E7CFC" w:rsidRDefault="006D357F" w:rsidP="006D357F">
      <w:pPr>
        <w:ind w:firstLine="540"/>
        <w:jc w:val="center"/>
        <w:rPr>
          <w:b/>
          <w:sz w:val="18"/>
          <w:szCs w:val="18"/>
        </w:rPr>
      </w:pPr>
    </w:p>
    <w:p w:rsidR="006D357F" w:rsidRDefault="006D357F" w:rsidP="006D357F">
      <w:pPr>
        <w:pStyle w:val="ConsPlusTitle"/>
        <w:widowControl/>
        <w:jc w:val="center"/>
        <w:rPr>
          <w:rFonts w:ascii="Times New Roman" w:hAnsi="Times New Roman" w:cs="Times New Roman"/>
          <w:bCs w:val="0"/>
          <w:sz w:val="18"/>
          <w:szCs w:val="18"/>
        </w:rPr>
      </w:pPr>
      <w:r w:rsidRPr="007E7CFC">
        <w:rPr>
          <w:rFonts w:ascii="Times New Roman" w:hAnsi="Times New Roman" w:cs="Times New Roman"/>
          <w:bCs w:val="0"/>
          <w:sz w:val="18"/>
          <w:szCs w:val="18"/>
        </w:rPr>
        <w:t>I. Общие положения</w:t>
      </w:r>
    </w:p>
    <w:p w:rsidR="007E7CFC" w:rsidRPr="007E7CFC" w:rsidRDefault="007E7CFC" w:rsidP="007E7CFC">
      <w:pPr>
        <w:jc w:val="both"/>
        <w:rPr>
          <w:bCs/>
          <w:sz w:val="18"/>
          <w:szCs w:val="18"/>
        </w:rPr>
      </w:pPr>
      <w:r w:rsidRPr="007E7CFC">
        <w:rPr>
          <w:bCs/>
          <w:sz w:val="18"/>
          <w:szCs w:val="18"/>
        </w:rPr>
        <w:t xml:space="preserve">1.1. Порядок ведения Реестра муниципальных служащих </w:t>
      </w:r>
      <w:r w:rsidRPr="007E7CFC">
        <w:rPr>
          <w:sz w:val="18"/>
          <w:szCs w:val="18"/>
        </w:rPr>
        <w:t>Мошковского сельсовета Бековского района Пензенской области</w:t>
      </w:r>
      <w:r w:rsidRPr="007E7CFC">
        <w:rPr>
          <w:bCs/>
          <w:sz w:val="18"/>
          <w:szCs w:val="18"/>
        </w:rPr>
        <w:t xml:space="preserve"> (далее - Порядок) разработан в соответствии с Федеральным законом от 02.03.2007 № 25-ФЗ «О муниципальной службе в Российской Федерации» (далее – Федеральный закон № 25-ФЗ), Законом Пензенской области от 10.10.2007 № 1390-ЗПО «О муниципальной службе в Пензенской области» (далее – Закон Пензенской области № 1390-ЗПО) с целью организации учета и создания единой базы данных о прохождении муниципальными служащими </w:t>
      </w:r>
      <w:r w:rsidRPr="007E7CFC">
        <w:rPr>
          <w:sz w:val="18"/>
          <w:szCs w:val="18"/>
        </w:rPr>
        <w:t>Мошковского сельсовета Бековского района Пензенской области</w:t>
      </w:r>
      <w:r w:rsidRPr="007E7CFC">
        <w:rPr>
          <w:bCs/>
          <w:sz w:val="18"/>
          <w:szCs w:val="18"/>
        </w:rPr>
        <w:t xml:space="preserve"> (далее – муниципальные служащие) муниципальной службы в </w:t>
      </w:r>
      <w:r w:rsidRPr="007E7CFC">
        <w:rPr>
          <w:sz w:val="18"/>
          <w:szCs w:val="18"/>
        </w:rPr>
        <w:t>Мошковского</w:t>
      </w:r>
      <w:r w:rsidRPr="007E7CFC">
        <w:rPr>
          <w:bCs/>
          <w:sz w:val="18"/>
          <w:szCs w:val="18"/>
        </w:rPr>
        <w:t xml:space="preserve"> сельсовете Бековского района Пензенской области.</w:t>
      </w:r>
    </w:p>
    <w:p w:rsidR="007E7CFC" w:rsidRPr="007E7CFC" w:rsidRDefault="007E7CFC" w:rsidP="007E7CFC">
      <w:pPr>
        <w:autoSpaceDE w:val="0"/>
        <w:autoSpaceDN w:val="0"/>
        <w:adjustRightInd w:val="0"/>
        <w:jc w:val="both"/>
        <w:rPr>
          <w:sz w:val="18"/>
          <w:szCs w:val="18"/>
        </w:rPr>
      </w:pPr>
      <w:r w:rsidRPr="007E7CFC">
        <w:rPr>
          <w:bCs/>
          <w:sz w:val="18"/>
          <w:szCs w:val="18"/>
        </w:rPr>
        <w:t xml:space="preserve">1.2. </w:t>
      </w:r>
      <w:r w:rsidRPr="007E7CFC">
        <w:rPr>
          <w:sz w:val="18"/>
          <w:szCs w:val="18"/>
        </w:rPr>
        <w:t>Реестр муниципальных служащих Мошковского сельсовета Бековского района Пензенской области</w:t>
      </w:r>
      <w:r w:rsidRPr="007E7CFC">
        <w:rPr>
          <w:bCs/>
          <w:i/>
          <w:sz w:val="18"/>
          <w:szCs w:val="18"/>
        </w:rPr>
        <w:t xml:space="preserve"> </w:t>
      </w:r>
      <w:r w:rsidRPr="007E7CFC">
        <w:rPr>
          <w:bCs/>
          <w:sz w:val="18"/>
          <w:szCs w:val="18"/>
        </w:rPr>
        <w:t xml:space="preserve">(далее - Реестр) ведется администрацией </w:t>
      </w:r>
      <w:r w:rsidRPr="007E7CFC">
        <w:rPr>
          <w:sz w:val="18"/>
          <w:szCs w:val="18"/>
        </w:rPr>
        <w:t>Мошковского сельсовета Бековского района Пензенской области</w:t>
      </w:r>
      <w:r w:rsidRPr="007E7CFC">
        <w:rPr>
          <w:bCs/>
          <w:i/>
          <w:sz w:val="18"/>
          <w:szCs w:val="18"/>
        </w:rPr>
        <w:t xml:space="preserve"> </w:t>
      </w:r>
      <w:r w:rsidRPr="007E7CFC">
        <w:rPr>
          <w:bCs/>
          <w:sz w:val="18"/>
          <w:szCs w:val="18"/>
        </w:rPr>
        <w:t>(далее – администрация)</w:t>
      </w:r>
      <w:r w:rsidRPr="007E7CFC">
        <w:rPr>
          <w:bCs/>
          <w:i/>
          <w:sz w:val="18"/>
          <w:szCs w:val="18"/>
        </w:rPr>
        <w:t xml:space="preserve"> </w:t>
      </w:r>
      <w:r w:rsidRPr="007E7CFC">
        <w:rPr>
          <w:bCs/>
          <w:sz w:val="18"/>
          <w:szCs w:val="18"/>
        </w:rPr>
        <w:t xml:space="preserve">и представляет собой </w:t>
      </w:r>
      <w:r w:rsidRPr="007E7CFC">
        <w:rPr>
          <w:sz w:val="18"/>
          <w:szCs w:val="18"/>
        </w:rPr>
        <w:t>совокупность систематизированных сведений о муниципальных служащих, составленных на основании персональных данных, содержащихся в личных делах муниципальных служащих.</w:t>
      </w:r>
    </w:p>
    <w:p w:rsidR="007E7CFC" w:rsidRPr="007E7CFC" w:rsidRDefault="007E7CFC" w:rsidP="007E7CFC">
      <w:pPr>
        <w:autoSpaceDE w:val="0"/>
        <w:autoSpaceDN w:val="0"/>
        <w:adjustRightInd w:val="0"/>
        <w:jc w:val="both"/>
        <w:rPr>
          <w:bCs/>
          <w:sz w:val="18"/>
          <w:szCs w:val="18"/>
        </w:rPr>
      </w:pPr>
      <w:r w:rsidRPr="007E7CFC">
        <w:rPr>
          <w:bCs/>
          <w:sz w:val="18"/>
          <w:szCs w:val="18"/>
        </w:rPr>
        <w:t xml:space="preserve">1.3. Сведения, внесенные в Реестр, являются конфиденциальной информацией, относящейся к персональным данным </w:t>
      </w:r>
      <w:r w:rsidRPr="007E7CFC">
        <w:rPr>
          <w:sz w:val="18"/>
          <w:szCs w:val="18"/>
        </w:rPr>
        <w:t>(за исключением сведений, которые в установленных федеральными законами случаях могут быть опубликованы в средствах массовой информации), а в случаях, установленных федеральными законами и иными нормативными правовыми актами Российской Федерации, - являются сведениями, составляющими государственную тайну.</w:t>
      </w:r>
      <w:r w:rsidRPr="007E7CFC">
        <w:rPr>
          <w:bCs/>
          <w:sz w:val="18"/>
          <w:szCs w:val="18"/>
        </w:rPr>
        <w:t xml:space="preserve"> Их обработка, передача, распространение, хранение и защита осуществляется в соответствии с нормативными правовыми актами Российской Федерации, Пензенской области и </w:t>
      </w:r>
      <w:r w:rsidRPr="007E7CFC">
        <w:rPr>
          <w:sz w:val="18"/>
          <w:szCs w:val="18"/>
        </w:rPr>
        <w:t>Мошковского сельсовета Бековского района Пензенской области</w:t>
      </w:r>
      <w:r w:rsidRPr="007E7CFC">
        <w:rPr>
          <w:bCs/>
          <w:sz w:val="18"/>
          <w:szCs w:val="18"/>
        </w:rPr>
        <w:t>.</w:t>
      </w:r>
    </w:p>
    <w:p w:rsidR="007E7CFC" w:rsidRPr="007E7CFC" w:rsidRDefault="007E7CFC" w:rsidP="007E7CFC">
      <w:pPr>
        <w:autoSpaceDE w:val="0"/>
        <w:autoSpaceDN w:val="0"/>
        <w:adjustRightInd w:val="0"/>
        <w:jc w:val="both"/>
        <w:rPr>
          <w:bCs/>
          <w:sz w:val="18"/>
          <w:szCs w:val="18"/>
        </w:rPr>
      </w:pPr>
      <w:r w:rsidRPr="007E7CFC">
        <w:rPr>
          <w:sz w:val="18"/>
          <w:szCs w:val="18"/>
        </w:rPr>
        <w:t xml:space="preserve">1.4. </w:t>
      </w:r>
      <w:r w:rsidRPr="007E7CFC">
        <w:rPr>
          <w:bCs/>
          <w:sz w:val="18"/>
          <w:szCs w:val="18"/>
        </w:rPr>
        <w:t>Сведения, содержащиеся в Реестре, используются для проведения анализа кадрового состава муниципальных служащих и выработки предложений и рекомендаций по совершенствованию работы с кадрами для главы администрации.</w:t>
      </w:r>
    </w:p>
    <w:p w:rsidR="007E7CFC" w:rsidRPr="007E7CFC" w:rsidRDefault="007E7CFC" w:rsidP="007E7CFC">
      <w:pPr>
        <w:autoSpaceDE w:val="0"/>
        <w:autoSpaceDN w:val="0"/>
        <w:adjustRightInd w:val="0"/>
        <w:jc w:val="both"/>
        <w:rPr>
          <w:sz w:val="18"/>
          <w:szCs w:val="18"/>
        </w:rPr>
      </w:pPr>
    </w:p>
    <w:p w:rsidR="007E7CFC" w:rsidRPr="007E7CFC" w:rsidRDefault="007E7CFC" w:rsidP="007E7CFC">
      <w:pPr>
        <w:autoSpaceDE w:val="0"/>
        <w:autoSpaceDN w:val="0"/>
        <w:adjustRightInd w:val="0"/>
        <w:jc w:val="center"/>
        <w:rPr>
          <w:bCs/>
          <w:i/>
          <w:sz w:val="18"/>
          <w:szCs w:val="18"/>
        </w:rPr>
      </w:pPr>
      <w:r w:rsidRPr="007E7CFC">
        <w:rPr>
          <w:bCs/>
          <w:sz w:val="18"/>
          <w:szCs w:val="18"/>
        </w:rPr>
        <w:t xml:space="preserve">II. Порядок ведения Реестра муниципальных служащих </w:t>
      </w:r>
      <w:r w:rsidRPr="007E7CFC">
        <w:rPr>
          <w:sz w:val="18"/>
          <w:szCs w:val="18"/>
        </w:rPr>
        <w:t>Мошковского сельсовета Бековского района Пензенской области</w:t>
      </w:r>
    </w:p>
    <w:p w:rsidR="007E7CFC" w:rsidRPr="007E7CFC" w:rsidRDefault="007E7CFC" w:rsidP="007E7CFC">
      <w:pPr>
        <w:autoSpaceDE w:val="0"/>
        <w:autoSpaceDN w:val="0"/>
        <w:adjustRightInd w:val="0"/>
        <w:jc w:val="center"/>
        <w:rPr>
          <w:bCs/>
          <w:sz w:val="18"/>
          <w:szCs w:val="18"/>
        </w:rPr>
      </w:pPr>
    </w:p>
    <w:p w:rsidR="007E7CFC" w:rsidRPr="007E7CFC" w:rsidRDefault="007E7CFC" w:rsidP="007E7CFC">
      <w:pPr>
        <w:pStyle w:val="ConsPlusTitle"/>
        <w:widowControl/>
        <w:jc w:val="both"/>
        <w:rPr>
          <w:rFonts w:ascii="Times New Roman" w:hAnsi="Times New Roman" w:cs="Times New Roman"/>
          <w:b w:val="0"/>
          <w:sz w:val="18"/>
          <w:szCs w:val="18"/>
        </w:rPr>
      </w:pPr>
      <w:r w:rsidRPr="007E7CFC">
        <w:rPr>
          <w:rFonts w:ascii="Times New Roman" w:hAnsi="Times New Roman" w:cs="Times New Roman"/>
          <w:b w:val="0"/>
          <w:bCs w:val="0"/>
          <w:sz w:val="18"/>
          <w:szCs w:val="18"/>
        </w:rPr>
        <w:t>2.1. Ведение Реестра осуществляется в электронном виде - в табличных файлах форматов «</w:t>
      </w:r>
      <w:r w:rsidRPr="007E7CFC">
        <w:rPr>
          <w:rFonts w:ascii="Times New Roman" w:hAnsi="Times New Roman" w:cs="Times New Roman"/>
          <w:b w:val="0"/>
          <w:bCs w:val="0"/>
          <w:sz w:val="18"/>
          <w:szCs w:val="18"/>
          <w:lang w:val="en-US"/>
        </w:rPr>
        <w:t>XLS</w:t>
      </w:r>
      <w:r w:rsidRPr="007E7CFC">
        <w:rPr>
          <w:rFonts w:ascii="Times New Roman" w:hAnsi="Times New Roman" w:cs="Times New Roman"/>
          <w:b w:val="0"/>
          <w:bCs w:val="0"/>
          <w:sz w:val="18"/>
          <w:szCs w:val="18"/>
        </w:rPr>
        <w:t>», «</w:t>
      </w:r>
      <w:r w:rsidRPr="007E7CFC">
        <w:rPr>
          <w:rFonts w:ascii="Times New Roman" w:hAnsi="Times New Roman" w:cs="Times New Roman"/>
          <w:b w:val="0"/>
          <w:bCs w:val="0"/>
          <w:sz w:val="18"/>
          <w:szCs w:val="18"/>
          <w:lang w:val="en-US"/>
        </w:rPr>
        <w:t>XLSX</w:t>
      </w:r>
      <w:r w:rsidRPr="007E7CFC">
        <w:rPr>
          <w:rFonts w:ascii="Times New Roman" w:hAnsi="Times New Roman" w:cs="Times New Roman"/>
          <w:b w:val="0"/>
          <w:bCs w:val="0"/>
          <w:sz w:val="18"/>
          <w:szCs w:val="18"/>
        </w:rPr>
        <w:t>» по форме согласно Приложению 1 к Порядку</w:t>
      </w:r>
      <w:r w:rsidRPr="007E7CFC">
        <w:rPr>
          <w:rFonts w:ascii="Times New Roman" w:hAnsi="Times New Roman" w:cs="Times New Roman"/>
          <w:b w:val="0"/>
          <w:sz w:val="18"/>
          <w:szCs w:val="18"/>
        </w:rPr>
        <w:t xml:space="preserve"> с обеспечением защиты от неправомерного доступа, уничтожения, модифицирования, блокирования, копирования, предоставления, распространения,</w:t>
      </w:r>
    </w:p>
    <w:p w:rsidR="007E7CFC" w:rsidRPr="007E7CFC" w:rsidRDefault="007E7CFC" w:rsidP="007E7CFC">
      <w:pPr>
        <w:autoSpaceDE w:val="0"/>
        <w:autoSpaceDN w:val="0"/>
        <w:adjustRightInd w:val="0"/>
        <w:jc w:val="both"/>
        <w:rPr>
          <w:bCs/>
          <w:sz w:val="18"/>
          <w:szCs w:val="18"/>
        </w:rPr>
      </w:pPr>
      <w:r w:rsidRPr="007E7CFC">
        <w:rPr>
          <w:sz w:val="18"/>
          <w:szCs w:val="18"/>
        </w:rPr>
        <w:t>а также от иных неправомерных действий в отношении содержащейся в Реестре информации.</w:t>
      </w:r>
      <w:r w:rsidRPr="007E7CFC">
        <w:rPr>
          <w:bCs/>
          <w:sz w:val="18"/>
          <w:szCs w:val="18"/>
        </w:rPr>
        <w:t xml:space="preserve"> </w:t>
      </w:r>
    </w:p>
    <w:p w:rsidR="007E7CFC" w:rsidRPr="007E7CFC" w:rsidRDefault="007E7CFC" w:rsidP="007E7CFC">
      <w:pPr>
        <w:autoSpaceDE w:val="0"/>
        <w:autoSpaceDN w:val="0"/>
        <w:adjustRightInd w:val="0"/>
        <w:jc w:val="both"/>
        <w:rPr>
          <w:bCs/>
          <w:sz w:val="18"/>
          <w:szCs w:val="18"/>
        </w:rPr>
      </w:pPr>
      <w:r w:rsidRPr="007E7CFC">
        <w:rPr>
          <w:bCs/>
          <w:sz w:val="18"/>
          <w:szCs w:val="18"/>
        </w:rPr>
        <w:t>Реестр распечатывается в бумажном виде один раз в год (по состоянию на 1 января отчетного года).</w:t>
      </w:r>
    </w:p>
    <w:p w:rsidR="007E7CFC" w:rsidRPr="007E7CFC" w:rsidRDefault="007E7CFC" w:rsidP="007E7CFC">
      <w:pPr>
        <w:autoSpaceDE w:val="0"/>
        <w:autoSpaceDN w:val="0"/>
        <w:adjustRightInd w:val="0"/>
        <w:jc w:val="both"/>
        <w:rPr>
          <w:bCs/>
          <w:sz w:val="18"/>
          <w:szCs w:val="18"/>
        </w:rPr>
      </w:pPr>
      <w:r w:rsidRPr="007E7CFC">
        <w:rPr>
          <w:bCs/>
          <w:sz w:val="18"/>
          <w:szCs w:val="18"/>
        </w:rPr>
        <w:t xml:space="preserve">2.2. </w:t>
      </w:r>
      <w:r w:rsidRPr="007E7CFC">
        <w:rPr>
          <w:sz w:val="18"/>
          <w:szCs w:val="18"/>
        </w:rPr>
        <w:t>Глава администрации определяет лицо, уполномоченное на формирование и ведение Реестра (далее - уполномоченное лицо), которое наряду с ним несет ответственность в соответствии</w:t>
      </w:r>
      <w:r w:rsidRPr="007E7CFC">
        <w:rPr>
          <w:bCs/>
          <w:sz w:val="18"/>
          <w:szCs w:val="18"/>
        </w:rPr>
        <w:t xml:space="preserve"> с нормативными правовыми актами Российской Федерации, Пензенской области и </w:t>
      </w:r>
      <w:r w:rsidRPr="007E7CFC">
        <w:rPr>
          <w:sz w:val="18"/>
          <w:szCs w:val="18"/>
        </w:rPr>
        <w:t>Мошковского сельсовета Бековского района Пензенской области за разглашение конфиденциальных сведений.</w:t>
      </w:r>
    </w:p>
    <w:p w:rsidR="007E7CFC" w:rsidRPr="007E7CFC" w:rsidRDefault="007E7CFC" w:rsidP="007E7CFC">
      <w:pPr>
        <w:autoSpaceDE w:val="0"/>
        <w:autoSpaceDN w:val="0"/>
        <w:adjustRightInd w:val="0"/>
        <w:jc w:val="both"/>
        <w:rPr>
          <w:bCs/>
          <w:sz w:val="18"/>
          <w:szCs w:val="18"/>
        </w:rPr>
      </w:pPr>
      <w:r w:rsidRPr="007E7CFC">
        <w:rPr>
          <w:sz w:val="18"/>
          <w:szCs w:val="18"/>
        </w:rPr>
        <w:t xml:space="preserve">2.3. </w:t>
      </w:r>
      <w:r w:rsidRPr="007E7CFC">
        <w:rPr>
          <w:bCs/>
          <w:sz w:val="18"/>
          <w:szCs w:val="18"/>
        </w:rPr>
        <w:t>В Реестр включаются следующие сведения:</w:t>
      </w:r>
    </w:p>
    <w:p w:rsidR="007E7CFC" w:rsidRPr="007E7CFC" w:rsidRDefault="007E7CFC" w:rsidP="007E7CFC">
      <w:pPr>
        <w:autoSpaceDE w:val="0"/>
        <w:autoSpaceDN w:val="0"/>
        <w:adjustRightInd w:val="0"/>
        <w:jc w:val="both"/>
        <w:rPr>
          <w:bCs/>
          <w:sz w:val="18"/>
          <w:szCs w:val="18"/>
        </w:rPr>
      </w:pPr>
      <w:r w:rsidRPr="007E7CFC">
        <w:rPr>
          <w:bCs/>
          <w:sz w:val="18"/>
          <w:szCs w:val="18"/>
        </w:rPr>
        <w:t>- наименование органа местного самоуправления;</w:t>
      </w:r>
    </w:p>
    <w:p w:rsidR="007E7CFC" w:rsidRPr="007E7CFC" w:rsidRDefault="007E7CFC" w:rsidP="007E7CFC">
      <w:pPr>
        <w:autoSpaceDE w:val="0"/>
        <w:autoSpaceDN w:val="0"/>
        <w:adjustRightInd w:val="0"/>
        <w:jc w:val="both"/>
        <w:rPr>
          <w:bCs/>
          <w:sz w:val="18"/>
          <w:szCs w:val="18"/>
        </w:rPr>
      </w:pPr>
      <w:r w:rsidRPr="007E7CFC">
        <w:rPr>
          <w:bCs/>
          <w:sz w:val="18"/>
          <w:szCs w:val="18"/>
        </w:rPr>
        <w:t>- отчетная дата;</w:t>
      </w:r>
    </w:p>
    <w:p w:rsidR="007E7CFC" w:rsidRPr="007E7CFC" w:rsidRDefault="007E7CFC" w:rsidP="007E7CFC">
      <w:pPr>
        <w:autoSpaceDE w:val="0"/>
        <w:autoSpaceDN w:val="0"/>
        <w:adjustRightInd w:val="0"/>
        <w:jc w:val="both"/>
        <w:rPr>
          <w:bCs/>
          <w:sz w:val="18"/>
          <w:szCs w:val="18"/>
        </w:rPr>
      </w:pPr>
      <w:r w:rsidRPr="007E7CFC">
        <w:rPr>
          <w:bCs/>
          <w:sz w:val="18"/>
          <w:szCs w:val="18"/>
        </w:rPr>
        <w:t>- наименование группы должностей муниципальной службы;</w:t>
      </w:r>
    </w:p>
    <w:p w:rsidR="007E7CFC" w:rsidRPr="007E7CFC" w:rsidRDefault="007E7CFC" w:rsidP="007E7CFC">
      <w:pPr>
        <w:autoSpaceDE w:val="0"/>
        <w:autoSpaceDN w:val="0"/>
        <w:adjustRightInd w:val="0"/>
        <w:jc w:val="both"/>
        <w:rPr>
          <w:bCs/>
          <w:sz w:val="18"/>
          <w:szCs w:val="18"/>
        </w:rPr>
      </w:pPr>
      <w:r w:rsidRPr="007E7CFC">
        <w:rPr>
          <w:bCs/>
          <w:sz w:val="18"/>
          <w:szCs w:val="18"/>
        </w:rPr>
        <w:t>- фамилия, имя, отчество (при наличии) муниципального служащего (в именительном падеже);</w:t>
      </w:r>
    </w:p>
    <w:p w:rsidR="007E7CFC" w:rsidRPr="007E7CFC" w:rsidRDefault="007E7CFC" w:rsidP="007E7CFC">
      <w:pPr>
        <w:autoSpaceDE w:val="0"/>
        <w:autoSpaceDN w:val="0"/>
        <w:adjustRightInd w:val="0"/>
        <w:jc w:val="both"/>
        <w:rPr>
          <w:bCs/>
          <w:sz w:val="18"/>
          <w:szCs w:val="18"/>
        </w:rPr>
      </w:pPr>
      <w:r w:rsidRPr="007E7CFC">
        <w:rPr>
          <w:bCs/>
          <w:sz w:val="18"/>
          <w:szCs w:val="18"/>
        </w:rPr>
        <w:t>- дата рождения (число, месяц, год);</w:t>
      </w:r>
    </w:p>
    <w:p w:rsidR="007E7CFC" w:rsidRPr="007E7CFC" w:rsidRDefault="007E7CFC" w:rsidP="007E7CFC">
      <w:pPr>
        <w:autoSpaceDE w:val="0"/>
        <w:autoSpaceDN w:val="0"/>
        <w:adjustRightInd w:val="0"/>
        <w:jc w:val="both"/>
        <w:rPr>
          <w:bCs/>
          <w:sz w:val="18"/>
          <w:szCs w:val="18"/>
        </w:rPr>
      </w:pPr>
      <w:r w:rsidRPr="007E7CFC">
        <w:rPr>
          <w:bCs/>
          <w:sz w:val="18"/>
          <w:szCs w:val="18"/>
        </w:rPr>
        <w:t>- наименование замещаемой должности муниципальной службы;</w:t>
      </w:r>
    </w:p>
    <w:p w:rsidR="007E7CFC" w:rsidRPr="007E7CFC" w:rsidRDefault="007E7CFC" w:rsidP="007E7CFC">
      <w:pPr>
        <w:autoSpaceDE w:val="0"/>
        <w:autoSpaceDN w:val="0"/>
        <w:adjustRightInd w:val="0"/>
        <w:jc w:val="both"/>
        <w:rPr>
          <w:bCs/>
          <w:sz w:val="18"/>
          <w:szCs w:val="18"/>
        </w:rPr>
      </w:pPr>
      <w:r w:rsidRPr="007E7CFC">
        <w:rPr>
          <w:bCs/>
          <w:sz w:val="18"/>
          <w:szCs w:val="18"/>
        </w:rPr>
        <w:t>- дата поступления на муниципальную службу (число, месяц, год);</w:t>
      </w:r>
    </w:p>
    <w:p w:rsidR="007E7CFC" w:rsidRPr="007E7CFC" w:rsidRDefault="007E7CFC" w:rsidP="007E7CFC">
      <w:pPr>
        <w:autoSpaceDE w:val="0"/>
        <w:autoSpaceDN w:val="0"/>
        <w:adjustRightInd w:val="0"/>
        <w:jc w:val="both"/>
        <w:rPr>
          <w:bCs/>
          <w:sz w:val="18"/>
          <w:szCs w:val="18"/>
        </w:rPr>
      </w:pPr>
      <w:r w:rsidRPr="007E7CFC">
        <w:rPr>
          <w:bCs/>
          <w:sz w:val="18"/>
          <w:szCs w:val="18"/>
        </w:rPr>
        <w:t>- дата назначения на замещаемую должность муниципальной службы (число, месяц, год);</w:t>
      </w:r>
    </w:p>
    <w:p w:rsidR="007E7CFC" w:rsidRPr="007E7CFC" w:rsidRDefault="007E7CFC" w:rsidP="007E7CFC">
      <w:pPr>
        <w:autoSpaceDE w:val="0"/>
        <w:autoSpaceDN w:val="0"/>
        <w:adjustRightInd w:val="0"/>
        <w:jc w:val="both"/>
        <w:rPr>
          <w:bCs/>
          <w:sz w:val="18"/>
          <w:szCs w:val="18"/>
        </w:rPr>
      </w:pPr>
      <w:r w:rsidRPr="007E7CFC">
        <w:rPr>
          <w:bCs/>
          <w:sz w:val="18"/>
          <w:szCs w:val="18"/>
        </w:rPr>
        <w:t>- срок действия трудового договора (контракта);</w:t>
      </w:r>
    </w:p>
    <w:p w:rsidR="007E7CFC" w:rsidRPr="007E7CFC" w:rsidRDefault="007E7CFC" w:rsidP="007E7CFC">
      <w:pPr>
        <w:autoSpaceDE w:val="0"/>
        <w:autoSpaceDN w:val="0"/>
        <w:adjustRightInd w:val="0"/>
        <w:jc w:val="both"/>
        <w:rPr>
          <w:bCs/>
          <w:sz w:val="18"/>
          <w:szCs w:val="18"/>
        </w:rPr>
      </w:pPr>
      <w:r w:rsidRPr="007E7CFC">
        <w:rPr>
          <w:bCs/>
          <w:sz w:val="18"/>
          <w:szCs w:val="18"/>
        </w:rPr>
        <w:t>- общий стаж муниципальной службы на 1 января отчетного года (округляется до полного количества лет);</w:t>
      </w:r>
    </w:p>
    <w:p w:rsidR="007E7CFC" w:rsidRPr="007E7CFC" w:rsidRDefault="007E7CFC" w:rsidP="007E7CFC">
      <w:pPr>
        <w:autoSpaceDE w:val="0"/>
        <w:autoSpaceDN w:val="0"/>
        <w:adjustRightInd w:val="0"/>
        <w:jc w:val="both"/>
        <w:rPr>
          <w:bCs/>
          <w:sz w:val="18"/>
          <w:szCs w:val="18"/>
        </w:rPr>
      </w:pPr>
      <w:r w:rsidRPr="007E7CFC">
        <w:rPr>
          <w:bCs/>
          <w:sz w:val="18"/>
          <w:szCs w:val="18"/>
        </w:rPr>
        <w:t>- образование: наименование образовательной организации, дата окончания (число, месяц, год), квалификация, направление подготовки по диплому;</w:t>
      </w:r>
    </w:p>
    <w:p w:rsidR="007E7CFC" w:rsidRPr="007E7CFC" w:rsidRDefault="007E7CFC" w:rsidP="007E7CFC">
      <w:pPr>
        <w:autoSpaceDE w:val="0"/>
        <w:autoSpaceDN w:val="0"/>
        <w:adjustRightInd w:val="0"/>
        <w:jc w:val="both"/>
        <w:rPr>
          <w:bCs/>
          <w:sz w:val="18"/>
          <w:szCs w:val="18"/>
        </w:rPr>
      </w:pPr>
      <w:r w:rsidRPr="007E7CFC">
        <w:rPr>
          <w:bCs/>
          <w:sz w:val="18"/>
          <w:szCs w:val="18"/>
        </w:rPr>
        <w:t>- дата присвоения классного чина (число, месяц, год);</w:t>
      </w:r>
    </w:p>
    <w:p w:rsidR="007E7CFC" w:rsidRPr="007E7CFC" w:rsidRDefault="007E7CFC" w:rsidP="007E7CFC">
      <w:pPr>
        <w:autoSpaceDE w:val="0"/>
        <w:autoSpaceDN w:val="0"/>
        <w:adjustRightInd w:val="0"/>
        <w:jc w:val="both"/>
        <w:rPr>
          <w:bCs/>
          <w:sz w:val="18"/>
          <w:szCs w:val="18"/>
        </w:rPr>
      </w:pPr>
      <w:r w:rsidRPr="007E7CFC">
        <w:rPr>
          <w:bCs/>
          <w:sz w:val="18"/>
          <w:szCs w:val="18"/>
        </w:rPr>
        <w:t xml:space="preserve">- </w:t>
      </w:r>
      <w:r w:rsidRPr="007E7CFC">
        <w:rPr>
          <w:sz w:val="18"/>
          <w:szCs w:val="18"/>
          <w:lang w:eastAsia="en-US"/>
        </w:rPr>
        <w:t>дата (число, месяц, год) и место проведения мероприятий по профессиональному развитию (краткое наименование образовательной организации)</w:t>
      </w:r>
      <w:r w:rsidRPr="007E7CFC">
        <w:rPr>
          <w:bCs/>
          <w:sz w:val="18"/>
          <w:szCs w:val="18"/>
        </w:rPr>
        <w:t>;</w:t>
      </w:r>
    </w:p>
    <w:p w:rsidR="007E7CFC" w:rsidRPr="007E7CFC" w:rsidRDefault="007E7CFC" w:rsidP="007E7CFC">
      <w:pPr>
        <w:autoSpaceDE w:val="0"/>
        <w:autoSpaceDN w:val="0"/>
        <w:adjustRightInd w:val="0"/>
        <w:jc w:val="both"/>
        <w:rPr>
          <w:bCs/>
          <w:sz w:val="18"/>
          <w:szCs w:val="18"/>
        </w:rPr>
      </w:pPr>
      <w:r w:rsidRPr="007E7CFC">
        <w:rPr>
          <w:bCs/>
          <w:sz w:val="18"/>
          <w:szCs w:val="18"/>
        </w:rPr>
        <w:t>- дата прохождения последней аттестации (число, месяц, год), результат аттестации;</w:t>
      </w:r>
    </w:p>
    <w:p w:rsidR="007E7CFC" w:rsidRPr="007E7CFC" w:rsidRDefault="007E7CFC" w:rsidP="007E7CFC">
      <w:pPr>
        <w:autoSpaceDE w:val="0"/>
        <w:autoSpaceDN w:val="0"/>
        <w:adjustRightInd w:val="0"/>
        <w:jc w:val="both"/>
        <w:rPr>
          <w:bCs/>
          <w:sz w:val="18"/>
          <w:szCs w:val="18"/>
        </w:rPr>
      </w:pPr>
      <w:r w:rsidRPr="007E7CFC">
        <w:rPr>
          <w:bCs/>
          <w:sz w:val="18"/>
          <w:szCs w:val="18"/>
        </w:rPr>
        <w:t>- примечание.</w:t>
      </w:r>
    </w:p>
    <w:p w:rsidR="007E7CFC" w:rsidRPr="007E7CFC" w:rsidRDefault="007E7CFC" w:rsidP="007E7CFC">
      <w:pPr>
        <w:autoSpaceDE w:val="0"/>
        <w:autoSpaceDN w:val="0"/>
        <w:adjustRightInd w:val="0"/>
        <w:jc w:val="both"/>
        <w:rPr>
          <w:bCs/>
          <w:sz w:val="18"/>
          <w:szCs w:val="18"/>
        </w:rPr>
      </w:pPr>
      <w:r w:rsidRPr="007E7CFC">
        <w:rPr>
          <w:bCs/>
          <w:sz w:val="18"/>
          <w:szCs w:val="18"/>
        </w:rPr>
        <w:t>В графе «Примечание» указываются следующие сведения:</w:t>
      </w:r>
    </w:p>
    <w:p w:rsidR="007E7CFC" w:rsidRPr="007E7CFC" w:rsidRDefault="007E7CFC" w:rsidP="007E7CFC">
      <w:pPr>
        <w:autoSpaceDE w:val="0"/>
        <w:autoSpaceDN w:val="0"/>
        <w:adjustRightInd w:val="0"/>
        <w:jc w:val="both"/>
        <w:rPr>
          <w:sz w:val="18"/>
          <w:szCs w:val="18"/>
        </w:rPr>
      </w:pPr>
      <w:r w:rsidRPr="007E7CFC">
        <w:rPr>
          <w:sz w:val="18"/>
          <w:szCs w:val="18"/>
        </w:rPr>
        <w:t>- дата изменения фамилии, имени, отчества (при наличии)</w:t>
      </w:r>
      <w:r w:rsidRPr="007E7CFC">
        <w:rPr>
          <w:bCs/>
          <w:sz w:val="18"/>
          <w:szCs w:val="18"/>
        </w:rPr>
        <w:t>;</w:t>
      </w:r>
    </w:p>
    <w:p w:rsidR="007E7CFC" w:rsidRPr="007E7CFC" w:rsidRDefault="007E7CFC" w:rsidP="007E7CFC">
      <w:pPr>
        <w:autoSpaceDE w:val="0"/>
        <w:autoSpaceDN w:val="0"/>
        <w:adjustRightInd w:val="0"/>
        <w:jc w:val="both"/>
        <w:rPr>
          <w:bCs/>
          <w:sz w:val="18"/>
          <w:szCs w:val="18"/>
        </w:rPr>
      </w:pPr>
      <w:r w:rsidRPr="007E7CFC">
        <w:rPr>
          <w:bCs/>
          <w:sz w:val="18"/>
          <w:szCs w:val="18"/>
        </w:rPr>
        <w:t>- дата включения в кадровый резерв на замещение должностей муниципальной службы в порядке должностного роста (число, месяц, год) с указанием наименования должности;</w:t>
      </w:r>
    </w:p>
    <w:p w:rsidR="007E7CFC" w:rsidRPr="007E7CFC" w:rsidRDefault="007E7CFC" w:rsidP="007E7CFC">
      <w:pPr>
        <w:autoSpaceDE w:val="0"/>
        <w:autoSpaceDN w:val="0"/>
        <w:adjustRightInd w:val="0"/>
        <w:jc w:val="both"/>
        <w:rPr>
          <w:bCs/>
          <w:sz w:val="18"/>
          <w:szCs w:val="18"/>
        </w:rPr>
      </w:pPr>
      <w:r w:rsidRPr="007E7CFC">
        <w:rPr>
          <w:bCs/>
          <w:sz w:val="18"/>
          <w:szCs w:val="18"/>
        </w:rPr>
        <w:t>- вид и дата наложения дисциплинарного взыскания (число, месяц, год);</w:t>
      </w:r>
    </w:p>
    <w:p w:rsidR="007E7CFC" w:rsidRPr="007E7CFC" w:rsidRDefault="007E7CFC" w:rsidP="007E7CFC">
      <w:pPr>
        <w:jc w:val="both"/>
        <w:rPr>
          <w:sz w:val="18"/>
          <w:szCs w:val="18"/>
        </w:rPr>
      </w:pPr>
      <w:r w:rsidRPr="007E7CFC">
        <w:rPr>
          <w:sz w:val="18"/>
          <w:szCs w:val="18"/>
        </w:rPr>
        <w:t xml:space="preserve">- дата присвоения ученого звания или ученой степени </w:t>
      </w:r>
      <w:r w:rsidRPr="007E7CFC">
        <w:rPr>
          <w:bCs/>
          <w:sz w:val="18"/>
          <w:szCs w:val="18"/>
        </w:rPr>
        <w:t>(число, месяц, год)</w:t>
      </w:r>
      <w:r w:rsidRPr="007E7CFC">
        <w:rPr>
          <w:sz w:val="18"/>
          <w:szCs w:val="18"/>
        </w:rPr>
        <w:t>;</w:t>
      </w:r>
    </w:p>
    <w:p w:rsidR="007E7CFC" w:rsidRPr="007E7CFC" w:rsidRDefault="007E7CFC" w:rsidP="007E7CFC">
      <w:pPr>
        <w:autoSpaceDE w:val="0"/>
        <w:autoSpaceDN w:val="0"/>
        <w:adjustRightInd w:val="0"/>
        <w:jc w:val="both"/>
        <w:rPr>
          <w:bCs/>
          <w:sz w:val="18"/>
          <w:szCs w:val="18"/>
        </w:rPr>
      </w:pPr>
      <w:r w:rsidRPr="007E7CFC">
        <w:rPr>
          <w:bCs/>
          <w:sz w:val="18"/>
          <w:szCs w:val="18"/>
        </w:rPr>
        <w:t>- даты начала и окончания отпуска по беременности и родам или отпуска по уходу за ребенком (число, месяц, год).</w:t>
      </w:r>
    </w:p>
    <w:p w:rsidR="007E7CFC" w:rsidRPr="007E7CFC" w:rsidRDefault="007E7CFC" w:rsidP="007E7CFC">
      <w:pPr>
        <w:autoSpaceDE w:val="0"/>
        <w:autoSpaceDN w:val="0"/>
        <w:adjustRightInd w:val="0"/>
        <w:jc w:val="both"/>
        <w:rPr>
          <w:sz w:val="18"/>
          <w:szCs w:val="18"/>
        </w:rPr>
      </w:pPr>
      <w:r w:rsidRPr="007E7CFC">
        <w:rPr>
          <w:sz w:val="18"/>
          <w:szCs w:val="18"/>
        </w:rPr>
        <w:t>В Реестр не включаются сведения</w:t>
      </w:r>
      <w:r w:rsidRPr="007E7CFC">
        <w:rPr>
          <w:bCs/>
          <w:sz w:val="18"/>
          <w:szCs w:val="18"/>
        </w:rPr>
        <w:t xml:space="preserve"> о политической, религиозной принадлежности, о частной жизни муниципальных служащих, а также</w:t>
      </w:r>
      <w:r w:rsidRPr="007E7CFC">
        <w:rPr>
          <w:sz w:val="18"/>
          <w:szCs w:val="18"/>
        </w:rPr>
        <w:t xml:space="preserve"> не содержащиеся в личном деле муниципального служащего.</w:t>
      </w:r>
    </w:p>
    <w:p w:rsidR="007E7CFC" w:rsidRDefault="007E7CFC" w:rsidP="007E7CFC">
      <w:pPr>
        <w:pStyle w:val="ConsPlusTitle"/>
        <w:widowControl/>
        <w:jc w:val="both"/>
        <w:rPr>
          <w:rFonts w:ascii="Times New Roman" w:hAnsi="Times New Roman" w:cs="Times New Roman"/>
          <w:b w:val="0"/>
          <w:bCs w:val="0"/>
          <w:sz w:val="18"/>
          <w:szCs w:val="18"/>
        </w:rPr>
      </w:pPr>
      <w:r w:rsidRPr="007E7CFC">
        <w:rPr>
          <w:rFonts w:ascii="Times New Roman" w:hAnsi="Times New Roman" w:cs="Times New Roman"/>
          <w:b w:val="0"/>
          <w:bCs w:val="0"/>
          <w:sz w:val="18"/>
          <w:szCs w:val="18"/>
        </w:rPr>
        <w:t xml:space="preserve">2.4. </w:t>
      </w:r>
      <w:r w:rsidRPr="007E7CFC">
        <w:rPr>
          <w:rFonts w:ascii="Times New Roman" w:hAnsi="Times New Roman" w:cs="Times New Roman"/>
          <w:b w:val="0"/>
          <w:sz w:val="18"/>
          <w:szCs w:val="18"/>
        </w:rPr>
        <w:t xml:space="preserve">Реестр </w:t>
      </w:r>
      <w:r w:rsidRPr="007E7CFC">
        <w:rPr>
          <w:rFonts w:ascii="Times New Roman" w:hAnsi="Times New Roman" w:cs="Times New Roman"/>
          <w:b w:val="0"/>
          <w:bCs w:val="0"/>
          <w:sz w:val="18"/>
          <w:szCs w:val="18"/>
        </w:rPr>
        <w:t>ведется по группам должностей (высшая, главная, ведущая, старшая, младшая), в которых муниципальные служащие располагаются по должностям в соответствии с Реестром должностей муниципальной службы в</w:t>
      </w:r>
    </w:p>
    <w:p w:rsidR="007E7CFC" w:rsidRPr="007E7CFC" w:rsidRDefault="007E7CFC" w:rsidP="007E7CFC">
      <w:pPr>
        <w:autoSpaceDE w:val="0"/>
        <w:autoSpaceDN w:val="0"/>
        <w:adjustRightInd w:val="0"/>
        <w:jc w:val="both"/>
        <w:rPr>
          <w:bCs/>
          <w:sz w:val="18"/>
          <w:szCs w:val="18"/>
        </w:rPr>
      </w:pPr>
      <w:r w:rsidRPr="007E7CFC">
        <w:rPr>
          <w:bCs/>
          <w:sz w:val="18"/>
          <w:szCs w:val="18"/>
        </w:rPr>
        <w:t>Пензенской области, утвержденным Законом Пензенской области № 1390-ЗПО, а в пределах должности - в алфавитном порядке.</w:t>
      </w:r>
    </w:p>
    <w:p w:rsidR="007E7CFC" w:rsidRPr="007E7CFC" w:rsidRDefault="007E7CFC" w:rsidP="007E7CFC">
      <w:pPr>
        <w:autoSpaceDE w:val="0"/>
        <w:autoSpaceDN w:val="0"/>
        <w:adjustRightInd w:val="0"/>
        <w:jc w:val="both"/>
        <w:rPr>
          <w:bCs/>
          <w:sz w:val="18"/>
          <w:szCs w:val="18"/>
        </w:rPr>
      </w:pPr>
      <w:r w:rsidRPr="007E7CFC">
        <w:rPr>
          <w:bCs/>
          <w:sz w:val="18"/>
          <w:szCs w:val="18"/>
        </w:rPr>
        <w:t>2.5. Основанием для формирования сведений с целью последующего включения их в Реестр является поступление гражданина на муниципальную службу и заключение с ним трудового договора, а для главы администрации - контракта.</w:t>
      </w:r>
    </w:p>
    <w:p w:rsidR="007E7CFC" w:rsidRPr="007E7CFC" w:rsidRDefault="007E7CFC" w:rsidP="007E7CFC">
      <w:pPr>
        <w:autoSpaceDE w:val="0"/>
        <w:autoSpaceDN w:val="0"/>
        <w:adjustRightInd w:val="0"/>
        <w:jc w:val="both"/>
        <w:rPr>
          <w:bCs/>
          <w:sz w:val="18"/>
          <w:szCs w:val="18"/>
        </w:rPr>
      </w:pPr>
      <w:r w:rsidRPr="007E7CFC">
        <w:rPr>
          <w:bCs/>
          <w:sz w:val="18"/>
          <w:szCs w:val="18"/>
        </w:rPr>
        <w:t xml:space="preserve">2.6. Внесение сведений в Реестр осуществляется уполномоченным лицом не позднее 10 рабочих дней со дня издания соответствующего правового акта или получения документа, устанавливающего или изменяющего данные о муниципальном служащем: </w:t>
      </w:r>
    </w:p>
    <w:p w:rsidR="007E7CFC" w:rsidRPr="007E7CFC" w:rsidRDefault="007E7CFC" w:rsidP="007E7CFC">
      <w:pPr>
        <w:autoSpaceDE w:val="0"/>
        <w:autoSpaceDN w:val="0"/>
        <w:adjustRightInd w:val="0"/>
        <w:jc w:val="both"/>
        <w:rPr>
          <w:bCs/>
          <w:sz w:val="18"/>
          <w:szCs w:val="18"/>
        </w:rPr>
      </w:pPr>
      <w:r w:rsidRPr="007E7CFC">
        <w:rPr>
          <w:bCs/>
          <w:sz w:val="18"/>
          <w:szCs w:val="18"/>
        </w:rPr>
        <w:lastRenderedPageBreak/>
        <w:t>- о назначении, переводе муниципального служащего;</w:t>
      </w:r>
    </w:p>
    <w:p w:rsidR="007E7CFC" w:rsidRPr="007E7CFC" w:rsidRDefault="007E7CFC" w:rsidP="007E7CFC">
      <w:pPr>
        <w:autoSpaceDE w:val="0"/>
        <w:autoSpaceDN w:val="0"/>
        <w:adjustRightInd w:val="0"/>
        <w:jc w:val="both"/>
        <w:rPr>
          <w:bCs/>
          <w:sz w:val="18"/>
          <w:szCs w:val="18"/>
        </w:rPr>
      </w:pPr>
      <w:r w:rsidRPr="007E7CFC">
        <w:rPr>
          <w:bCs/>
          <w:sz w:val="18"/>
          <w:szCs w:val="18"/>
        </w:rPr>
        <w:t>- о присвоении муниципальному служащему классного чина;</w:t>
      </w:r>
    </w:p>
    <w:p w:rsidR="007E7CFC" w:rsidRPr="007E7CFC" w:rsidRDefault="007E7CFC" w:rsidP="007E7CFC">
      <w:pPr>
        <w:autoSpaceDE w:val="0"/>
        <w:autoSpaceDN w:val="0"/>
        <w:adjustRightInd w:val="0"/>
        <w:jc w:val="both"/>
        <w:rPr>
          <w:bCs/>
          <w:sz w:val="18"/>
          <w:szCs w:val="18"/>
        </w:rPr>
      </w:pPr>
      <w:r w:rsidRPr="007E7CFC">
        <w:rPr>
          <w:bCs/>
          <w:sz w:val="18"/>
          <w:szCs w:val="18"/>
        </w:rPr>
        <w:t>- о прохождении муниципальным служащим аттестации;</w:t>
      </w:r>
    </w:p>
    <w:p w:rsidR="007E7CFC" w:rsidRPr="007E7CFC" w:rsidRDefault="007E7CFC" w:rsidP="007E7CFC">
      <w:pPr>
        <w:autoSpaceDE w:val="0"/>
        <w:autoSpaceDN w:val="0"/>
        <w:adjustRightInd w:val="0"/>
        <w:jc w:val="both"/>
        <w:rPr>
          <w:bCs/>
          <w:sz w:val="18"/>
          <w:szCs w:val="18"/>
        </w:rPr>
      </w:pPr>
      <w:r w:rsidRPr="007E7CFC">
        <w:rPr>
          <w:bCs/>
          <w:sz w:val="18"/>
          <w:szCs w:val="18"/>
        </w:rPr>
        <w:t>- о получении образования, присвоении ученого звания, прохождении мероприятий по профессиональному развитию;</w:t>
      </w:r>
    </w:p>
    <w:p w:rsidR="007E7CFC" w:rsidRPr="007E7CFC" w:rsidRDefault="007E7CFC" w:rsidP="007E7CFC">
      <w:pPr>
        <w:autoSpaceDE w:val="0"/>
        <w:autoSpaceDN w:val="0"/>
        <w:adjustRightInd w:val="0"/>
        <w:jc w:val="both"/>
        <w:rPr>
          <w:bCs/>
          <w:sz w:val="18"/>
          <w:szCs w:val="18"/>
        </w:rPr>
      </w:pPr>
      <w:r w:rsidRPr="007E7CFC">
        <w:rPr>
          <w:bCs/>
          <w:sz w:val="18"/>
          <w:szCs w:val="18"/>
        </w:rPr>
        <w:t>- об изменении фамилии, имени, отчества (при наличии);</w:t>
      </w:r>
    </w:p>
    <w:p w:rsidR="007E7CFC" w:rsidRPr="007E7CFC" w:rsidRDefault="007E7CFC" w:rsidP="007E7CFC">
      <w:pPr>
        <w:autoSpaceDE w:val="0"/>
        <w:autoSpaceDN w:val="0"/>
        <w:adjustRightInd w:val="0"/>
        <w:jc w:val="both"/>
        <w:rPr>
          <w:bCs/>
          <w:sz w:val="18"/>
          <w:szCs w:val="18"/>
        </w:rPr>
      </w:pPr>
      <w:r w:rsidRPr="007E7CFC">
        <w:rPr>
          <w:bCs/>
          <w:sz w:val="18"/>
          <w:szCs w:val="18"/>
        </w:rPr>
        <w:t>- о наложении дисциплинарного взыскания;</w:t>
      </w:r>
    </w:p>
    <w:p w:rsidR="007E7CFC" w:rsidRPr="007E7CFC" w:rsidRDefault="007E7CFC" w:rsidP="007E7CFC">
      <w:pPr>
        <w:autoSpaceDE w:val="0"/>
        <w:autoSpaceDN w:val="0"/>
        <w:adjustRightInd w:val="0"/>
        <w:jc w:val="both"/>
        <w:rPr>
          <w:bCs/>
          <w:sz w:val="18"/>
          <w:szCs w:val="18"/>
        </w:rPr>
      </w:pPr>
      <w:r w:rsidRPr="007E7CFC">
        <w:rPr>
          <w:bCs/>
          <w:sz w:val="18"/>
          <w:szCs w:val="18"/>
        </w:rPr>
        <w:t>- о включении в кадровый резерв;</w:t>
      </w:r>
    </w:p>
    <w:p w:rsidR="007E7CFC" w:rsidRPr="007E7CFC" w:rsidRDefault="007E7CFC" w:rsidP="007E7CFC">
      <w:pPr>
        <w:autoSpaceDE w:val="0"/>
        <w:autoSpaceDN w:val="0"/>
        <w:adjustRightInd w:val="0"/>
        <w:jc w:val="both"/>
        <w:rPr>
          <w:bCs/>
          <w:sz w:val="18"/>
          <w:szCs w:val="18"/>
        </w:rPr>
      </w:pPr>
      <w:r w:rsidRPr="007E7CFC">
        <w:rPr>
          <w:bCs/>
          <w:sz w:val="18"/>
          <w:szCs w:val="18"/>
        </w:rPr>
        <w:t xml:space="preserve">- о нахождении в отпуске по беременности и родам или отпуске по уходу за ребенком до 3- х лет. </w:t>
      </w:r>
    </w:p>
    <w:p w:rsidR="007E7CFC" w:rsidRPr="007E7CFC" w:rsidRDefault="007E7CFC" w:rsidP="007E7CFC">
      <w:pPr>
        <w:autoSpaceDE w:val="0"/>
        <w:autoSpaceDN w:val="0"/>
        <w:adjustRightInd w:val="0"/>
        <w:jc w:val="both"/>
        <w:rPr>
          <w:bCs/>
          <w:sz w:val="18"/>
          <w:szCs w:val="18"/>
        </w:rPr>
      </w:pPr>
      <w:r w:rsidRPr="007E7CFC">
        <w:rPr>
          <w:bCs/>
          <w:sz w:val="18"/>
          <w:szCs w:val="18"/>
        </w:rPr>
        <w:t>Сведения об увольнении, о смерти (гибели), о признании безвестно отсутствующим или об объявлении муниципального служащего умершим решением суда, вступившим в законную силу, вносятся в Реестр в соответствии с частями 2 и 3 статьи 31 Федерального закона № 25-ФЗ.</w:t>
      </w:r>
    </w:p>
    <w:p w:rsidR="007E7CFC" w:rsidRPr="007E7CFC" w:rsidRDefault="007E7CFC" w:rsidP="007E7CFC">
      <w:pPr>
        <w:autoSpaceDE w:val="0"/>
        <w:autoSpaceDN w:val="0"/>
        <w:adjustRightInd w:val="0"/>
        <w:jc w:val="both"/>
        <w:rPr>
          <w:bCs/>
          <w:sz w:val="18"/>
          <w:szCs w:val="18"/>
        </w:rPr>
      </w:pPr>
      <w:r w:rsidRPr="007E7CFC">
        <w:rPr>
          <w:bCs/>
          <w:sz w:val="18"/>
          <w:szCs w:val="18"/>
        </w:rPr>
        <w:t>2.7. Информация об изменении сведений о муниципальных служащих составляется по форме согласно Приложению 2 к Порядку.</w:t>
      </w:r>
    </w:p>
    <w:p w:rsidR="007E7CFC" w:rsidRPr="007E7CFC" w:rsidRDefault="007E7CFC" w:rsidP="007E7CFC">
      <w:pPr>
        <w:autoSpaceDE w:val="0"/>
        <w:autoSpaceDN w:val="0"/>
        <w:adjustRightInd w:val="0"/>
        <w:jc w:val="both"/>
        <w:rPr>
          <w:bCs/>
          <w:sz w:val="18"/>
          <w:szCs w:val="18"/>
        </w:rPr>
      </w:pPr>
      <w:r w:rsidRPr="007E7CFC">
        <w:rPr>
          <w:bCs/>
          <w:sz w:val="18"/>
          <w:szCs w:val="18"/>
        </w:rPr>
        <w:t>2.8. Распечатанный Реестр по состоянию на 1 января отчетного года подписывается уполномоченным лицом администрации и утверждается главой администрации путем проставления грифа утверждения, состоящего из слова «УТВЕРЖДАЮ», с указанием должности, фамилии, инициалов и подписи, а также даты утверждения.</w:t>
      </w:r>
    </w:p>
    <w:p w:rsidR="007E7CFC" w:rsidRPr="007E7CFC" w:rsidRDefault="007E7CFC" w:rsidP="007E7CFC">
      <w:pPr>
        <w:autoSpaceDE w:val="0"/>
        <w:autoSpaceDN w:val="0"/>
        <w:adjustRightInd w:val="0"/>
        <w:jc w:val="both"/>
        <w:rPr>
          <w:bCs/>
          <w:sz w:val="18"/>
          <w:szCs w:val="18"/>
        </w:rPr>
      </w:pPr>
      <w:r w:rsidRPr="007E7CFC">
        <w:rPr>
          <w:bCs/>
          <w:sz w:val="18"/>
          <w:szCs w:val="18"/>
        </w:rPr>
        <w:t>2.9. Утвержденный Реестр хранится в администрации вместе с информацией об изменении сведений, внесенных в Реестр,</w:t>
      </w:r>
      <w:r w:rsidRPr="007E7CFC">
        <w:rPr>
          <w:bCs/>
          <w:i/>
          <w:sz w:val="18"/>
          <w:szCs w:val="18"/>
        </w:rPr>
        <w:t xml:space="preserve"> </w:t>
      </w:r>
      <w:r w:rsidRPr="007E7CFC">
        <w:rPr>
          <w:bCs/>
          <w:sz w:val="18"/>
          <w:szCs w:val="18"/>
        </w:rPr>
        <w:t xml:space="preserve">в течение 3 лет с обеспечением мер, препятствующих несанкционированному доступу, затем передается на архивное хранение в соответствии с нормативными правовыми актами Российской Федерации, Пензенской области и </w:t>
      </w:r>
      <w:r w:rsidRPr="007E7CFC">
        <w:rPr>
          <w:sz w:val="18"/>
          <w:szCs w:val="18"/>
        </w:rPr>
        <w:t>Мошковского сельсовета Бековского района Пензенской области</w:t>
      </w:r>
      <w:r w:rsidRPr="007E7CFC">
        <w:rPr>
          <w:bCs/>
          <w:sz w:val="18"/>
          <w:szCs w:val="18"/>
        </w:rPr>
        <w:t>.</w:t>
      </w:r>
    </w:p>
    <w:p w:rsidR="007E7CFC" w:rsidRPr="007E7CFC" w:rsidRDefault="007E7CFC" w:rsidP="007E7CFC">
      <w:pPr>
        <w:autoSpaceDE w:val="0"/>
        <w:autoSpaceDN w:val="0"/>
        <w:adjustRightInd w:val="0"/>
        <w:jc w:val="both"/>
        <w:rPr>
          <w:bCs/>
          <w:sz w:val="18"/>
          <w:szCs w:val="18"/>
        </w:rPr>
      </w:pPr>
      <w:r w:rsidRPr="007E7CFC">
        <w:rPr>
          <w:bCs/>
          <w:sz w:val="18"/>
          <w:szCs w:val="18"/>
        </w:rPr>
        <w:t>2.10. Передача сведений из Реестра третьей стороне не допускается без письменного согласия муниципального служащего, за исключением случаев, установленных федеральным законодательством.</w:t>
      </w:r>
    </w:p>
    <w:p w:rsidR="007E7CFC" w:rsidRDefault="007E7CFC" w:rsidP="007E7CFC">
      <w:pPr>
        <w:pStyle w:val="ConsPlusTitle"/>
        <w:widowControl/>
        <w:jc w:val="both"/>
        <w:rPr>
          <w:rFonts w:ascii="Times New Roman" w:hAnsi="Times New Roman" w:cs="Times New Roman"/>
          <w:b w:val="0"/>
          <w:bCs w:val="0"/>
          <w:sz w:val="18"/>
          <w:szCs w:val="18"/>
        </w:rPr>
      </w:pPr>
      <w:r w:rsidRPr="007E7CFC">
        <w:rPr>
          <w:rFonts w:ascii="Times New Roman" w:hAnsi="Times New Roman" w:cs="Times New Roman"/>
          <w:b w:val="0"/>
          <w:sz w:val="18"/>
          <w:szCs w:val="18"/>
        </w:rPr>
        <w:t>Порядок представления информации о муниципальных служащих, содержащейся в Реестре осуществляется в соответствии с нормативными правовыми актами Российской Федерации, Пензенской области и Мошковского сельсовета Бековского района Пензенской области</w:t>
      </w:r>
      <w:r w:rsidRPr="007E7CFC">
        <w:rPr>
          <w:rFonts w:ascii="Times New Roman" w:hAnsi="Times New Roman" w:cs="Times New Roman"/>
          <w:b w:val="0"/>
          <w:bCs w:val="0"/>
          <w:sz w:val="18"/>
          <w:szCs w:val="18"/>
        </w:rPr>
        <w:t>.</w:t>
      </w:r>
    </w:p>
    <w:p w:rsidR="007E7CFC" w:rsidRDefault="007E7CFC" w:rsidP="007E7CFC">
      <w:pPr>
        <w:autoSpaceDE w:val="0"/>
        <w:autoSpaceDN w:val="0"/>
        <w:adjustRightInd w:val="0"/>
        <w:jc w:val="right"/>
        <w:outlineLvl w:val="1"/>
        <w:rPr>
          <w:sz w:val="18"/>
          <w:szCs w:val="18"/>
        </w:rPr>
      </w:pPr>
    </w:p>
    <w:p w:rsidR="007E7CFC" w:rsidRDefault="007E7CFC" w:rsidP="007E7CFC">
      <w:pPr>
        <w:autoSpaceDE w:val="0"/>
        <w:autoSpaceDN w:val="0"/>
        <w:adjustRightInd w:val="0"/>
        <w:jc w:val="center"/>
        <w:outlineLvl w:val="1"/>
        <w:rPr>
          <w:sz w:val="18"/>
          <w:szCs w:val="18"/>
        </w:rPr>
      </w:pPr>
      <w:r w:rsidRPr="007E7CFC">
        <w:rPr>
          <w:sz w:val="18"/>
          <w:szCs w:val="18"/>
        </w:rPr>
        <w:t>Приложение 1</w:t>
      </w:r>
      <w:r>
        <w:rPr>
          <w:sz w:val="18"/>
          <w:szCs w:val="18"/>
        </w:rPr>
        <w:t xml:space="preserve"> </w:t>
      </w:r>
      <w:r w:rsidRPr="007E7CFC">
        <w:rPr>
          <w:sz w:val="18"/>
          <w:szCs w:val="18"/>
        </w:rPr>
        <w:t>к Порядку ведения Реестра</w:t>
      </w:r>
      <w:r>
        <w:rPr>
          <w:sz w:val="18"/>
          <w:szCs w:val="18"/>
        </w:rPr>
        <w:t xml:space="preserve"> </w:t>
      </w:r>
      <w:r w:rsidRPr="007E7CFC">
        <w:rPr>
          <w:sz w:val="18"/>
          <w:szCs w:val="18"/>
        </w:rPr>
        <w:t>муниципальных служащих</w:t>
      </w:r>
      <w:r>
        <w:rPr>
          <w:sz w:val="18"/>
          <w:szCs w:val="18"/>
        </w:rPr>
        <w:t xml:space="preserve"> </w:t>
      </w:r>
      <w:r w:rsidRPr="007E7CFC">
        <w:rPr>
          <w:sz w:val="18"/>
          <w:szCs w:val="18"/>
        </w:rPr>
        <w:t>Мошковского сельсовета Бековского района</w:t>
      </w:r>
    </w:p>
    <w:p w:rsidR="007E7CFC" w:rsidRPr="007E7CFC" w:rsidRDefault="007E7CFC" w:rsidP="007E7CFC">
      <w:pPr>
        <w:autoSpaceDE w:val="0"/>
        <w:autoSpaceDN w:val="0"/>
        <w:adjustRightInd w:val="0"/>
        <w:jc w:val="center"/>
        <w:outlineLvl w:val="1"/>
        <w:rPr>
          <w:sz w:val="18"/>
          <w:szCs w:val="18"/>
        </w:rPr>
      </w:pPr>
      <w:r w:rsidRPr="007E7CFC">
        <w:rPr>
          <w:sz w:val="18"/>
          <w:szCs w:val="18"/>
        </w:rPr>
        <w:t>Пензенской области</w:t>
      </w:r>
    </w:p>
    <w:p w:rsidR="007E7CFC" w:rsidRPr="007E7CFC" w:rsidRDefault="007E7CFC" w:rsidP="007E7CFC">
      <w:pPr>
        <w:autoSpaceDE w:val="0"/>
        <w:autoSpaceDN w:val="0"/>
        <w:adjustRightInd w:val="0"/>
        <w:jc w:val="right"/>
        <w:rPr>
          <w:sz w:val="18"/>
          <w:szCs w:val="18"/>
        </w:rPr>
      </w:pPr>
    </w:p>
    <w:p w:rsidR="007E7CFC" w:rsidRPr="007E7CFC" w:rsidRDefault="007E7CFC" w:rsidP="007E7CFC">
      <w:pPr>
        <w:autoSpaceDE w:val="0"/>
        <w:autoSpaceDN w:val="0"/>
        <w:adjustRightInd w:val="0"/>
        <w:jc w:val="right"/>
        <w:rPr>
          <w:sz w:val="18"/>
          <w:szCs w:val="18"/>
        </w:rPr>
      </w:pPr>
      <w:r w:rsidRPr="007E7CFC">
        <w:rPr>
          <w:sz w:val="18"/>
          <w:szCs w:val="18"/>
        </w:rPr>
        <w:t>УТВЕРЖДАЮ</w:t>
      </w:r>
    </w:p>
    <w:p w:rsidR="007E7CFC" w:rsidRPr="007E7CFC" w:rsidRDefault="007E7CFC" w:rsidP="007E7CFC">
      <w:pPr>
        <w:autoSpaceDE w:val="0"/>
        <w:autoSpaceDN w:val="0"/>
        <w:adjustRightInd w:val="0"/>
        <w:jc w:val="right"/>
        <w:rPr>
          <w:sz w:val="18"/>
          <w:szCs w:val="18"/>
        </w:rPr>
      </w:pPr>
      <w:r w:rsidRPr="007E7CFC">
        <w:rPr>
          <w:sz w:val="18"/>
          <w:szCs w:val="18"/>
        </w:rPr>
        <w:t>Глава администрации</w:t>
      </w:r>
      <w:r w:rsidRPr="007E7CFC">
        <w:rPr>
          <w:i/>
          <w:sz w:val="18"/>
          <w:szCs w:val="18"/>
        </w:rPr>
        <w:t xml:space="preserve"> </w:t>
      </w:r>
      <w:r w:rsidRPr="007E7CFC">
        <w:rPr>
          <w:sz w:val="18"/>
          <w:szCs w:val="18"/>
        </w:rPr>
        <w:t>Мошковского сельсовета</w:t>
      </w:r>
    </w:p>
    <w:p w:rsidR="007E7CFC" w:rsidRPr="007E7CFC" w:rsidRDefault="007E7CFC" w:rsidP="007E7CFC">
      <w:pPr>
        <w:autoSpaceDE w:val="0"/>
        <w:autoSpaceDN w:val="0"/>
        <w:adjustRightInd w:val="0"/>
        <w:jc w:val="right"/>
        <w:rPr>
          <w:sz w:val="18"/>
          <w:szCs w:val="18"/>
        </w:rPr>
      </w:pPr>
      <w:r w:rsidRPr="007E7CFC">
        <w:rPr>
          <w:sz w:val="18"/>
          <w:szCs w:val="18"/>
        </w:rPr>
        <w:t xml:space="preserve"> Бековского района Пензенской области</w:t>
      </w:r>
    </w:p>
    <w:p w:rsidR="007E7CFC" w:rsidRPr="007E7CFC" w:rsidRDefault="007E7CFC" w:rsidP="007E7CFC">
      <w:pPr>
        <w:autoSpaceDE w:val="0"/>
        <w:autoSpaceDN w:val="0"/>
        <w:adjustRightInd w:val="0"/>
        <w:jc w:val="right"/>
        <w:rPr>
          <w:i/>
          <w:sz w:val="18"/>
          <w:szCs w:val="18"/>
        </w:rPr>
      </w:pPr>
      <w:r w:rsidRPr="007E7CFC">
        <w:rPr>
          <w:sz w:val="18"/>
          <w:szCs w:val="18"/>
        </w:rPr>
        <w:t xml:space="preserve">... ... </w:t>
      </w:r>
      <w:r w:rsidRPr="007E7CFC">
        <w:rPr>
          <w:i/>
          <w:sz w:val="18"/>
          <w:szCs w:val="18"/>
        </w:rPr>
        <w:t>(Ф.И.О.)</w:t>
      </w:r>
    </w:p>
    <w:p w:rsidR="007E7CFC" w:rsidRPr="007E7CFC" w:rsidRDefault="007E7CFC" w:rsidP="007E7CFC">
      <w:pPr>
        <w:autoSpaceDE w:val="0"/>
        <w:autoSpaceDN w:val="0"/>
        <w:adjustRightInd w:val="0"/>
        <w:jc w:val="right"/>
        <w:rPr>
          <w:i/>
          <w:sz w:val="18"/>
          <w:szCs w:val="18"/>
        </w:rPr>
      </w:pPr>
      <w:r w:rsidRPr="007E7CFC">
        <w:rPr>
          <w:sz w:val="18"/>
          <w:szCs w:val="18"/>
        </w:rPr>
        <w:t xml:space="preserve">... ... </w:t>
      </w:r>
      <w:r w:rsidRPr="007E7CFC">
        <w:rPr>
          <w:i/>
          <w:sz w:val="18"/>
          <w:szCs w:val="18"/>
        </w:rPr>
        <w:t>(дата)</w:t>
      </w:r>
    </w:p>
    <w:p w:rsidR="007E7CFC" w:rsidRPr="007E7CFC" w:rsidRDefault="007E7CFC" w:rsidP="007E7CFC">
      <w:pPr>
        <w:autoSpaceDE w:val="0"/>
        <w:autoSpaceDN w:val="0"/>
        <w:adjustRightInd w:val="0"/>
        <w:jc w:val="right"/>
        <w:rPr>
          <w:i/>
          <w:sz w:val="18"/>
          <w:szCs w:val="18"/>
        </w:rPr>
      </w:pPr>
      <w:r w:rsidRPr="007E7CFC">
        <w:rPr>
          <w:sz w:val="18"/>
          <w:szCs w:val="18"/>
        </w:rPr>
        <w:t xml:space="preserve">... ... </w:t>
      </w:r>
      <w:r w:rsidRPr="007E7CFC">
        <w:rPr>
          <w:i/>
          <w:sz w:val="18"/>
          <w:szCs w:val="18"/>
        </w:rPr>
        <w:t>(подпись)</w:t>
      </w:r>
    </w:p>
    <w:p w:rsidR="007E7CFC" w:rsidRPr="007E7CFC" w:rsidRDefault="007E7CFC" w:rsidP="007E7CFC">
      <w:pPr>
        <w:pStyle w:val="ConsPlusNonformat"/>
        <w:widowControl/>
        <w:jc w:val="center"/>
        <w:rPr>
          <w:rFonts w:ascii="Times New Roman" w:hAnsi="Times New Roman" w:cs="Times New Roman"/>
          <w:b/>
          <w:sz w:val="18"/>
          <w:szCs w:val="18"/>
        </w:rPr>
      </w:pPr>
    </w:p>
    <w:p w:rsidR="007E7CFC" w:rsidRDefault="007E7CFC" w:rsidP="007E7CFC">
      <w:pPr>
        <w:pStyle w:val="ConsPlusNonformat"/>
        <w:widowControl/>
        <w:jc w:val="center"/>
        <w:rPr>
          <w:rFonts w:ascii="Times New Roman" w:hAnsi="Times New Roman" w:cs="Times New Roman"/>
          <w:b/>
          <w:sz w:val="18"/>
          <w:szCs w:val="18"/>
        </w:rPr>
      </w:pPr>
      <w:r w:rsidRPr="007E7CFC">
        <w:rPr>
          <w:rFonts w:ascii="Times New Roman" w:hAnsi="Times New Roman" w:cs="Times New Roman"/>
          <w:b/>
          <w:sz w:val="18"/>
          <w:szCs w:val="18"/>
        </w:rPr>
        <w:t>Реестр муниципальных служащих</w:t>
      </w:r>
      <w:r w:rsidRPr="007E7CFC">
        <w:rPr>
          <w:rFonts w:ascii="Times New Roman" w:hAnsi="Times New Roman" w:cs="Times New Roman"/>
          <w:sz w:val="18"/>
          <w:szCs w:val="18"/>
        </w:rPr>
        <w:t xml:space="preserve"> </w:t>
      </w:r>
      <w:r w:rsidRPr="007E7CFC">
        <w:rPr>
          <w:rFonts w:ascii="Times New Roman" w:hAnsi="Times New Roman" w:cs="Times New Roman"/>
          <w:b/>
          <w:sz w:val="18"/>
          <w:szCs w:val="18"/>
        </w:rPr>
        <w:t>Мошковского сельсовета Бековского района Пензенской области</w:t>
      </w:r>
    </w:p>
    <w:tbl>
      <w:tblPr>
        <w:tblW w:w="10213" w:type="dxa"/>
        <w:jc w:val="center"/>
        <w:tblLayout w:type="fixed"/>
        <w:tblCellMar>
          <w:left w:w="70" w:type="dxa"/>
          <w:right w:w="70" w:type="dxa"/>
        </w:tblCellMar>
        <w:tblLook w:val="0000" w:firstRow="0" w:lastRow="0" w:firstColumn="0" w:lastColumn="0" w:noHBand="0" w:noVBand="0"/>
      </w:tblPr>
      <w:tblGrid>
        <w:gridCol w:w="418"/>
        <w:gridCol w:w="708"/>
        <w:gridCol w:w="720"/>
        <w:gridCol w:w="840"/>
        <w:gridCol w:w="850"/>
        <w:gridCol w:w="810"/>
        <w:gridCol w:w="622"/>
        <w:gridCol w:w="709"/>
        <w:gridCol w:w="851"/>
        <w:gridCol w:w="708"/>
        <w:gridCol w:w="426"/>
        <w:gridCol w:w="567"/>
        <w:gridCol w:w="992"/>
        <w:gridCol w:w="567"/>
        <w:gridCol w:w="425"/>
      </w:tblGrid>
      <w:tr w:rsidR="007E7CFC" w:rsidRPr="007E7CFC" w:rsidTr="007E7CFC">
        <w:trPr>
          <w:cantSplit/>
          <w:trHeight w:val="1680"/>
          <w:jc w:val="center"/>
        </w:trPr>
        <w:tc>
          <w:tcPr>
            <w:tcW w:w="41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 xml:space="preserve">№ </w:t>
            </w:r>
            <w:r w:rsidRPr="007E7CFC">
              <w:rPr>
                <w:rFonts w:ascii="Times New Roman" w:hAnsi="Times New Roman" w:cs="Times New Roman"/>
                <w:sz w:val="18"/>
                <w:szCs w:val="18"/>
              </w:rPr>
              <w:br/>
              <w:t>п/п</w:t>
            </w: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Фамилия, имя, отчество (при наличии)</w:t>
            </w:r>
          </w:p>
        </w:tc>
        <w:tc>
          <w:tcPr>
            <w:tcW w:w="72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 xml:space="preserve">Дата </w:t>
            </w:r>
            <w:r w:rsidRPr="007E7CFC">
              <w:rPr>
                <w:rFonts w:ascii="Times New Roman" w:hAnsi="Times New Roman" w:cs="Times New Roman"/>
                <w:sz w:val="18"/>
                <w:szCs w:val="18"/>
              </w:rPr>
              <w:br/>
              <w:t>рождения</w:t>
            </w:r>
          </w:p>
        </w:tc>
        <w:tc>
          <w:tcPr>
            <w:tcW w:w="84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 xml:space="preserve">Наименование   </w:t>
            </w:r>
            <w:r w:rsidRPr="007E7CFC">
              <w:rPr>
                <w:rFonts w:ascii="Times New Roman" w:hAnsi="Times New Roman" w:cs="Times New Roman"/>
                <w:sz w:val="18"/>
                <w:szCs w:val="18"/>
              </w:rPr>
              <w:br/>
              <w:t>замещаемой</w:t>
            </w:r>
            <w:r w:rsidRPr="007E7CFC">
              <w:rPr>
                <w:rFonts w:ascii="Times New Roman" w:hAnsi="Times New Roman" w:cs="Times New Roman"/>
                <w:sz w:val="18"/>
                <w:szCs w:val="18"/>
              </w:rPr>
              <w:br/>
              <w:t>должности</w:t>
            </w:r>
          </w:p>
        </w:tc>
        <w:tc>
          <w:tcPr>
            <w:tcW w:w="850" w:type="dxa"/>
            <w:tcBorders>
              <w:top w:val="single" w:sz="6" w:space="0" w:color="auto"/>
              <w:left w:val="single" w:sz="6" w:space="0" w:color="auto"/>
              <w:bottom w:val="single" w:sz="6" w:space="0" w:color="auto"/>
              <w:right w:val="single" w:sz="6" w:space="0" w:color="auto"/>
            </w:tcBorders>
          </w:tcPr>
          <w:p w:rsidR="007E7CFC" w:rsidRPr="007E7CFC" w:rsidRDefault="007E7CFC" w:rsidP="007E7CFC">
            <w:pPr>
              <w:pStyle w:val="ConsPlusCell"/>
              <w:widowControl/>
              <w:ind w:left="-34" w:firstLine="34"/>
              <w:jc w:val="center"/>
              <w:rPr>
                <w:rFonts w:ascii="Times New Roman" w:hAnsi="Times New Roman" w:cs="Times New Roman"/>
                <w:sz w:val="18"/>
                <w:szCs w:val="18"/>
              </w:rPr>
            </w:pPr>
            <w:r w:rsidRPr="007E7CFC">
              <w:rPr>
                <w:rFonts w:ascii="Times New Roman" w:hAnsi="Times New Roman" w:cs="Times New Roman"/>
                <w:sz w:val="18"/>
                <w:szCs w:val="18"/>
              </w:rPr>
              <w:t xml:space="preserve">Дата поступления </w:t>
            </w:r>
            <w:r w:rsidRPr="007E7CFC">
              <w:rPr>
                <w:rFonts w:ascii="Times New Roman" w:hAnsi="Times New Roman" w:cs="Times New Roman"/>
                <w:sz w:val="18"/>
                <w:szCs w:val="18"/>
              </w:rPr>
              <w:br/>
              <w:t>на муниципальную службу</w:t>
            </w:r>
            <w:r w:rsidRPr="007E7CFC">
              <w:rPr>
                <w:rFonts w:ascii="Times New Roman" w:hAnsi="Times New Roman" w:cs="Times New Roman"/>
                <w:sz w:val="18"/>
                <w:szCs w:val="18"/>
              </w:rPr>
              <w:br/>
            </w:r>
          </w:p>
        </w:tc>
        <w:tc>
          <w:tcPr>
            <w:tcW w:w="81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 xml:space="preserve">Дата назначения </w:t>
            </w:r>
            <w:r w:rsidRPr="007E7CFC">
              <w:rPr>
                <w:rFonts w:ascii="Times New Roman" w:hAnsi="Times New Roman" w:cs="Times New Roman"/>
                <w:sz w:val="18"/>
                <w:szCs w:val="18"/>
              </w:rPr>
              <w:br/>
              <w:t xml:space="preserve">на    </w:t>
            </w:r>
            <w:r w:rsidRPr="007E7CFC">
              <w:rPr>
                <w:rFonts w:ascii="Times New Roman" w:hAnsi="Times New Roman" w:cs="Times New Roman"/>
                <w:sz w:val="18"/>
                <w:szCs w:val="18"/>
              </w:rPr>
              <w:br/>
              <w:t>должность</w:t>
            </w:r>
          </w:p>
        </w:tc>
        <w:tc>
          <w:tcPr>
            <w:tcW w:w="62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 xml:space="preserve">Срок   </w:t>
            </w:r>
            <w:r w:rsidRPr="007E7CFC">
              <w:rPr>
                <w:rFonts w:ascii="Times New Roman" w:hAnsi="Times New Roman" w:cs="Times New Roman"/>
                <w:sz w:val="18"/>
                <w:szCs w:val="18"/>
              </w:rPr>
              <w:br/>
              <w:t xml:space="preserve">действия </w:t>
            </w:r>
            <w:r w:rsidRPr="007E7CFC">
              <w:rPr>
                <w:rFonts w:ascii="Times New Roman" w:hAnsi="Times New Roman" w:cs="Times New Roman"/>
                <w:sz w:val="18"/>
                <w:szCs w:val="18"/>
              </w:rPr>
              <w:br/>
              <w:t>трудового договора (контракта)</w:t>
            </w:r>
          </w:p>
        </w:tc>
        <w:tc>
          <w:tcPr>
            <w:tcW w:w="709"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 xml:space="preserve">Общий </w:t>
            </w:r>
            <w:r w:rsidRPr="007E7CFC">
              <w:rPr>
                <w:rFonts w:ascii="Times New Roman" w:hAnsi="Times New Roman" w:cs="Times New Roman"/>
                <w:sz w:val="18"/>
                <w:szCs w:val="18"/>
              </w:rPr>
              <w:br/>
              <w:t>стаж муниципальной службы</w:t>
            </w:r>
            <w:r w:rsidRPr="007E7CFC">
              <w:rPr>
                <w:rFonts w:ascii="Times New Roman" w:hAnsi="Times New Roman" w:cs="Times New Roman"/>
                <w:sz w:val="18"/>
                <w:szCs w:val="18"/>
              </w:rPr>
              <w:br/>
              <w:t>на 1 января</w:t>
            </w:r>
            <w:r w:rsidRPr="007E7CFC">
              <w:rPr>
                <w:rFonts w:ascii="Times New Roman" w:hAnsi="Times New Roman" w:cs="Times New Roman"/>
                <w:sz w:val="18"/>
                <w:szCs w:val="18"/>
              </w:rPr>
              <w:br/>
              <w:t>отчетного года, лет</w:t>
            </w:r>
          </w:p>
        </w:tc>
        <w:tc>
          <w:tcPr>
            <w:tcW w:w="851"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bCs/>
                <w:sz w:val="18"/>
                <w:szCs w:val="18"/>
              </w:rPr>
              <w:t>Образование: наименование образовательной организации, дата окончания (число, месяц, год)</w:t>
            </w: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Квалификация, направление подготовки по диплому</w:t>
            </w:r>
          </w:p>
        </w:tc>
        <w:tc>
          <w:tcPr>
            <w:tcW w:w="426"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 xml:space="preserve">Классный </w:t>
            </w:r>
            <w:r w:rsidRPr="007E7CFC">
              <w:rPr>
                <w:rFonts w:ascii="Times New Roman" w:hAnsi="Times New Roman" w:cs="Times New Roman"/>
                <w:sz w:val="18"/>
                <w:szCs w:val="18"/>
              </w:rPr>
              <w:br/>
              <w:t>чин</w:t>
            </w: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Дата присвоения</w:t>
            </w:r>
            <w:r w:rsidRPr="007E7CFC">
              <w:rPr>
                <w:rFonts w:ascii="Times New Roman" w:hAnsi="Times New Roman" w:cs="Times New Roman"/>
                <w:sz w:val="18"/>
                <w:szCs w:val="18"/>
              </w:rPr>
              <w:br/>
              <w:t xml:space="preserve">классного </w:t>
            </w:r>
            <w:r w:rsidRPr="007E7CFC">
              <w:rPr>
                <w:rFonts w:ascii="Times New Roman" w:hAnsi="Times New Roman" w:cs="Times New Roman"/>
                <w:sz w:val="18"/>
                <w:szCs w:val="18"/>
              </w:rPr>
              <w:br/>
              <w:t>чина</w:t>
            </w:r>
          </w:p>
        </w:tc>
        <w:tc>
          <w:tcPr>
            <w:tcW w:w="99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Дата (число, месяц, год) и место проведения мероприятий по профессиональному развитию (краткое наименование образовательной организации)</w:t>
            </w: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Дата прохождения последней</w:t>
            </w:r>
            <w:r w:rsidRPr="007E7CFC">
              <w:rPr>
                <w:rFonts w:ascii="Times New Roman" w:hAnsi="Times New Roman" w:cs="Times New Roman"/>
                <w:sz w:val="18"/>
                <w:szCs w:val="18"/>
              </w:rPr>
              <w:br/>
              <w:t>аттестации и результат аттестации</w:t>
            </w:r>
          </w:p>
        </w:tc>
        <w:tc>
          <w:tcPr>
            <w:tcW w:w="425"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Примечание</w:t>
            </w:r>
          </w:p>
        </w:tc>
      </w:tr>
      <w:tr w:rsidR="007E7CFC" w:rsidRPr="007E7CFC" w:rsidTr="007E7CFC">
        <w:trPr>
          <w:cantSplit/>
          <w:trHeight w:val="82"/>
          <w:jc w:val="center"/>
        </w:trPr>
        <w:tc>
          <w:tcPr>
            <w:tcW w:w="41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1</w:t>
            </w: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2</w:t>
            </w:r>
          </w:p>
        </w:tc>
        <w:tc>
          <w:tcPr>
            <w:tcW w:w="72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3</w:t>
            </w:r>
          </w:p>
        </w:tc>
        <w:tc>
          <w:tcPr>
            <w:tcW w:w="84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4</w:t>
            </w:r>
          </w:p>
        </w:tc>
        <w:tc>
          <w:tcPr>
            <w:tcW w:w="85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5</w:t>
            </w:r>
          </w:p>
        </w:tc>
        <w:tc>
          <w:tcPr>
            <w:tcW w:w="81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6</w:t>
            </w:r>
          </w:p>
        </w:tc>
        <w:tc>
          <w:tcPr>
            <w:tcW w:w="62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7</w:t>
            </w:r>
          </w:p>
        </w:tc>
        <w:tc>
          <w:tcPr>
            <w:tcW w:w="709"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8</w:t>
            </w:r>
          </w:p>
        </w:tc>
        <w:tc>
          <w:tcPr>
            <w:tcW w:w="851"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9</w:t>
            </w: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10</w:t>
            </w:r>
          </w:p>
        </w:tc>
        <w:tc>
          <w:tcPr>
            <w:tcW w:w="426"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11</w:t>
            </w: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12</w:t>
            </w:r>
          </w:p>
        </w:tc>
        <w:tc>
          <w:tcPr>
            <w:tcW w:w="99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13</w:t>
            </w: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14</w:t>
            </w:r>
          </w:p>
        </w:tc>
        <w:tc>
          <w:tcPr>
            <w:tcW w:w="425"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15</w:t>
            </w:r>
          </w:p>
        </w:tc>
      </w:tr>
      <w:tr w:rsidR="007E7CFC" w:rsidRPr="007E7CFC" w:rsidTr="007E7CFC">
        <w:trPr>
          <w:cantSplit/>
          <w:trHeight w:val="240"/>
          <w:jc w:val="center"/>
        </w:trPr>
        <w:tc>
          <w:tcPr>
            <w:tcW w:w="10213" w:type="dxa"/>
            <w:gridSpan w:val="15"/>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Администрация Мошковского сельсовета Бековского района Пензенской области</w:t>
            </w:r>
          </w:p>
        </w:tc>
      </w:tr>
      <w:tr w:rsidR="007E7CFC" w:rsidRPr="007E7CFC" w:rsidTr="007E7CFC">
        <w:trPr>
          <w:cantSplit/>
          <w:trHeight w:val="240"/>
          <w:jc w:val="center"/>
        </w:trPr>
        <w:tc>
          <w:tcPr>
            <w:tcW w:w="10213" w:type="dxa"/>
            <w:gridSpan w:val="15"/>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r w:rsidRPr="007E7CFC">
              <w:rPr>
                <w:rFonts w:ascii="Times New Roman" w:hAnsi="Times New Roman" w:cs="Times New Roman"/>
                <w:sz w:val="18"/>
                <w:szCs w:val="18"/>
              </w:rPr>
              <w:t>Высшая группа</w:t>
            </w:r>
            <w:r w:rsidRPr="007E7CFC">
              <w:rPr>
                <w:rStyle w:val="af3"/>
                <w:bCs/>
                <w:sz w:val="18"/>
                <w:szCs w:val="18"/>
              </w:rPr>
              <w:footnoteReference w:id="1"/>
            </w:r>
          </w:p>
        </w:tc>
      </w:tr>
      <w:tr w:rsidR="007E7CFC" w:rsidRPr="007E7CFC" w:rsidTr="007E7CFC">
        <w:trPr>
          <w:cantSplit/>
          <w:trHeight w:val="240"/>
          <w:jc w:val="center"/>
        </w:trPr>
        <w:tc>
          <w:tcPr>
            <w:tcW w:w="41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4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5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1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62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426"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425"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r>
      <w:tr w:rsidR="007E7CFC" w:rsidRPr="007E7CFC" w:rsidTr="007E7CFC">
        <w:trPr>
          <w:cantSplit/>
          <w:trHeight w:val="240"/>
          <w:jc w:val="center"/>
        </w:trPr>
        <w:tc>
          <w:tcPr>
            <w:tcW w:w="10213" w:type="dxa"/>
            <w:gridSpan w:val="15"/>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i/>
                <w:sz w:val="18"/>
                <w:szCs w:val="18"/>
              </w:rPr>
            </w:pPr>
            <w:r w:rsidRPr="007E7CFC">
              <w:rPr>
                <w:rFonts w:ascii="Times New Roman" w:hAnsi="Times New Roman" w:cs="Times New Roman"/>
                <w:i/>
                <w:sz w:val="18"/>
                <w:szCs w:val="18"/>
              </w:rPr>
              <w:t>Главная группа</w:t>
            </w:r>
          </w:p>
        </w:tc>
      </w:tr>
      <w:tr w:rsidR="007E7CFC" w:rsidRPr="007E7CFC" w:rsidTr="007E7CFC">
        <w:trPr>
          <w:cantSplit/>
          <w:trHeight w:val="240"/>
          <w:jc w:val="center"/>
        </w:trPr>
        <w:tc>
          <w:tcPr>
            <w:tcW w:w="41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4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5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1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62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426"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425"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r>
      <w:tr w:rsidR="007E7CFC" w:rsidRPr="007E7CFC" w:rsidTr="007E7CFC">
        <w:trPr>
          <w:cantSplit/>
          <w:trHeight w:val="240"/>
          <w:jc w:val="center"/>
        </w:trPr>
        <w:tc>
          <w:tcPr>
            <w:tcW w:w="10213" w:type="dxa"/>
            <w:gridSpan w:val="15"/>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i/>
                <w:sz w:val="18"/>
                <w:szCs w:val="18"/>
              </w:rPr>
            </w:pPr>
            <w:r w:rsidRPr="007E7CFC">
              <w:rPr>
                <w:rFonts w:ascii="Times New Roman" w:hAnsi="Times New Roman" w:cs="Times New Roman"/>
                <w:i/>
                <w:sz w:val="18"/>
                <w:szCs w:val="18"/>
              </w:rPr>
              <w:t>Ведущая группа</w:t>
            </w:r>
          </w:p>
        </w:tc>
      </w:tr>
      <w:tr w:rsidR="007E7CFC" w:rsidRPr="007E7CFC" w:rsidTr="007E7CFC">
        <w:trPr>
          <w:cantSplit/>
          <w:trHeight w:val="240"/>
          <w:jc w:val="center"/>
        </w:trPr>
        <w:tc>
          <w:tcPr>
            <w:tcW w:w="41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4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5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1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62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426"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425"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r>
      <w:tr w:rsidR="007E7CFC" w:rsidRPr="007E7CFC" w:rsidTr="007E7CFC">
        <w:trPr>
          <w:cantSplit/>
          <w:trHeight w:val="240"/>
          <w:jc w:val="center"/>
        </w:trPr>
        <w:tc>
          <w:tcPr>
            <w:tcW w:w="10213" w:type="dxa"/>
            <w:gridSpan w:val="15"/>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i/>
                <w:sz w:val="18"/>
                <w:szCs w:val="18"/>
              </w:rPr>
            </w:pPr>
            <w:r w:rsidRPr="007E7CFC">
              <w:rPr>
                <w:rFonts w:ascii="Times New Roman" w:hAnsi="Times New Roman" w:cs="Times New Roman"/>
                <w:i/>
                <w:sz w:val="18"/>
                <w:szCs w:val="18"/>
              </w:rPr>
              <w:t>Старшая группа</w:t>
            </w:r>
          </w:p>
        </w:tc>
      </w:tr>
      <w:tr w:rsidR="007E7CFC" w:rsidRPr="007E7CFC" w:rsidTr="007E7CFC">
        <w:trPr>
          <w:cantSplit/>
          <w:trHeight w:val="158"/>
          <w:jc w:val="center"/>
        </w:trPr>
        <w:tc>
          <w:tcPr>
            <w:tcW w:w="41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4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5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1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62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426"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c>
          <w:tcPr>
            <w:tcW w:w="425"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sz w:val="18"/>
                <w:szCs w:val="18"/>
              </w:rPr>
            </w:pPr>
          </w:p>
        </w:tc>
      </w:tr>
      <w:tr w:rsidR="007E7CFC" w:rsidRPr="007E7CFC" w:rsidTr="007E7CFC">
        <w:trPr>
          <w:cantSplit/>
          <w:trHeight w:val="240"/>
          <w:jc w:val="center"/>
        </w:trPr>
        <w:tc>
          <w:tcPr>
            <w:tcW w:w="10213" w:type="dxa"/>
            <w:gridSpan w:val="15"/>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jc w:val="center"/>
              <w:rPr>
                <w:rFonts w:ascii="Times New Roman" w:hAnsi="Times New Roman" w:cs="Times New Roman"/>
                <w:i/>
                <w:sz w:val="18"/>
                <w:szCs w:val="18"/>
              </w:rPr>
            </w:pPr>
            <w:r w:rsidRPr="007E7CFC">
              <w:rPr>
                <w:rFonts w:ascii="Times New Roman" w:hAnsi="Times New Roman" w:cs="Times New Roman"/>
                <w:i/>
                <w:sz w:val="18"/>
                <w:szCs w:val="18"/>
              </w:rPr>
              <w:lastRenderedPageBreak/>
              <w:t>Младшая группа</w:t>
            </w:r>
          </w:p>
        </w:tc>
      </w:tr>
      <w:tr w:rsidR="007E7CFC" w:rsidRPr="007E7CFC" w:rsidTr="007E7CFC">
        <w:trPr>
          <w:cantSplit/>
          <w:trHeight w:val="240"/>
          <w:jc w:val="center"/>
        </w:trPr>
        <w:tc>
          <w:tcPr>
            <w:tcW w:w="41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84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85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810"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62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708"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426"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c>
          <w:tcPr>
            <w:tcW w:w="425" w:type="dxa"/>
            <w:tcBorders>
              <w:top w:val="single" w:sz="6" w:space="0" w:color="auto"/>
              <w:left w:val="single" w:sz="6" w:space="0" w:color="auto"/>
              <w:bottom w:val="single" w:sz="6" w:space="0" w:color="auto"/>
              <w:right w:val="single" w:sz="6" w:space="0" w:color="auto"/>
            </w:tcBorders>
          </w:tcPr>
          <w:p w:rsidR="007E7CFC" w:rsidRPr="007E7CFC" w:rsidRDefault="007E7CFC" w:rsidP="00457884">
            <w:pPr>
              <w:pStyle w:val="ConsPlusCell"/>
              <w:widowControl/>
              <w:rPr>
                <w:rFonts w:ascii="Times New Roman" w:hAnsi="Times New Roman" w:cs="Times New Roman"/>
                <w:sz w:val="18"/>
                <w:szCs w:val="18"/>
              </w:rPr>
            </w:pPr>
          </w:p>
        </w:tc>
      </w:tr>
    </w:tbl>
    <w:p w:rsidR="007E7CFC" w:rsidRDefault="007E7CFC" w:rsidP="007E7CFC">
      <w:pPr>
        <w:rPr>
          <w:sz w:val="18"/>
          <w:szCs w:val="18"/>
        </w:rPr>
      </w:pPr>
    </w:p>
    <w:p w:rsidR="007E7CFC" w:rsidRPr="007E7CFC" w:rsidRDefault="007E7CFC" w:rsidP="007E7CFC">
      <w:pPr>
        <w:rPr>
          <w:i/>
          <w:sz w:val="18"/>
          <w:szCs w:val="18"/>
        </w:rPr>
      </w:pPr>
      <w:r w:rsidRPr="007E7CFC">
        <w:rPr>
          <w:sz w:val="18"/>
          <w:szCs w:val="18"/>
        </w:rPr>
        <w:t>... ...</w:t>
      </w:r>
      <w:r w:rsidRPr="007E7CFC">
        <w:rPr>
          <w:i/>
          <w:sz w:val="18"/>
          <w:szCs w:val="18"/>
        </w:rPr>
        <w:t xml:space="preserve"> (уполномоченное лицо администрации, должность, Ф.И.О.) _____________ (подпись)</w:t>
      </w:r>
    </w:p>
    <w:p w:rsidR="007E7CFC" w:rsidRPr="007E7CFC" w:rsidRDefault="007E7CFC" w:rsidP="007E7CFC">
      <w:pPr>
        <w:pStyle w:val="ConsPlusNonformat"/>
        <w:widowControl/>
        <w:jc w:val="center"/>
        <w:rPr>
          <w:rFonts w:ascii="Times New Roman" w:hAnsi="Times New Roman" w:cs="Times New Roman"/>
          <w:sz w:val="18"/>
          <w:szCs w:val="18"/>
        </w:rPr>
      </w:pPr>
    </w:p>
    <w:p w:rsidR="007E7CFC" w:rsidRDefault="007E7CFC" w:rsidP="007E7CFC">
      <w:pPr>
        <w:autoSpaceDE w:val="0"/>
        <w:autoSpaceDN w:val="0"/>
        <w:adjustRightInd w:val="0"/>
        <w:jc w:val="center"/>
        <w:outlineLvl w:val="1"/>
        <w:rPr>
          <w:sz w:val="18"/>
          <w:szCs w:val="18"/>
        </w:rPr>
      </w:pPr>
    </w:p>
    <w:p w:rsidR="007E7CFC" w:rsidRDefault="007E7CFC" w:rsidP="007E7CFC">
      <w:pPr>
        <w:autoSpaceDE w:val="0"/>
        <w:autoSpaceDN w:val="0"/>
        <w:adjustRightInd w:val="0"/>
        <w:jc w:val="center"/>
        <w:outlineLvl w:val="1"/>
        <w:rPr>
          <w:sz w:val="18"/>
          <w:szCs w:val="18"/>
        </w:rPr>
      </w:pPr>
      <w:r w:rsidRPr="007E7CFC">
        <w:rPr>
          <w:sz w:val="18"/>
          <w:szCs w:val="18"/>
        </w:rPr>
        <w:t>Приложение 2</w:t>
      </w:r>
      <w:r>
        <w:rPr>
          <w:sz w:val="18"/>
          <w:szCs w:val="18"/>
        </w:rPr>
        <w:t xml:space="preserve"> </w:t>
      </w:r>
      <w:r w:rsidRPr="007E7CFC">
        <w:rPr>
          <w:sz w:val="18"/>
          <w:szCs w:val="18"/>
        </w:rPr>
        <w:t>к Порядку ведения Реестра</w:t>
      </w:r>
      <w:r>
        <w:rPr>
          <w:sz w:val="18"/>
          <w:szCs w:val="18"/>
        </w:rPr>
        <w:t xml:space="preserve"> </w:t>
      </w:r>
      <w:r w:rsidRPr="007E7CFC">
        <w:rPr>
          <w:sz w:val="18"/>
          <w:szCs w:val="18"/>
        </w:rPr>
        <w:t>муниципальных служащих</w:t>
      </w:r>
      <w:r>
        <w:rPr>
          <w:sz w:val="18"/>
          <w:szCs w:val="18"/>
        </w:rPr>
        <w:t xml:space="preserve"> </w:t>
      </w:r>
      <w:r w:rsidRPr="007E7CFC">
        <w:rPr>
          <w:sz w:val="18"/>
          <w:szCs w:val="18"/>
        </w:rPr>
        <w:t xml:space="preserve">Мошковского сельсовета Бековского </w:t>
      </w:r>
      <w:r>
        <w:rPr>
          <w:sz w:val="18"/>
          <w:szCs w:val="18"/>
        </w:rPr>
        <w:t>района</w:t>
      </w:r>
    </w:p>
    <w:p w:rsidR="007E7CFC" w:rsidRPr="007E7CFC" w:rsidRDefault="007E7CFC" w:rsidP="007E7CFC">
      <w:pPr>
        <w:autoSpaceDE w:val="0"/>
        <w:autoSpaceDN w:val="0"/>
        <w:adjustRightInd w:val="0"/>
        <w:jc w:val="center"/>
        <w:outlineLvl w:val="1"/>
        <w:rPr>
          <w:sz w:val="18"/>
          <w:szCs w:val="18"/>
        </w:rPr>
      </w:pPr>
      <w:r w:rsidRPr="007E7CFC">
        <w:rPr>
          <w:sz w:val="18"/>
          <w:szCs w:val="18"/>
        </w:rPr>
        <w:t>Пензенской области</w:t>
      </w:r>
    </w:p>
    <w:p w:rsidR="007E7CFC" w:rsidRPr="007E7CFC" w:rsidRDefault="007E7CFC" w:rsidP="007E7CFC">
      <w:pPr>
        <w:autoSpaceDE w:val="0"/>
        <w:autoSpaceDN w:val="0"/>
        <w:adjustRightInd w:val="0"/>
        <w:jc w:val="center"/>
        <w:rPr>
          <w:b/>
          <w:bCs/>
          <w:sz w:val="18"/>
          <w:szCs w:val="18"/>
        </w:rPr>
      </w:pPr>
    </w:p>
    <w:p w:rsidR="007E7CFC" w:rsidRDefault="007E7CFC" w:rsidP="007E7CFC">
      <w:pPr>
        <w:autoSpaceDE w:val="0"/>
        <w:autoSpaceDN w:val="0"/>
        <w:adjustRightInd w:val="0"/>
        <w:jc w:val="center"/>
        <w:rPr>
          <w:b/>
          <w:sz w:val="18"/>
          <w:szCs w:val="18"/>
        </w:rPr>
      </w:pPr>
      <w:r w:rsidRPr="007E7CFC">
        <w:rPr>
          <w:b/>
          <w:bCs/>
          <w:sz w:val="18"/>
          <w:szCs w:val="18"/>
        </w:rPr>
        <w:t>Информация об изменении сведений о муниципальных служащих</w:t>
      </w:r>
      <w:r w:rsidRPr="007E7CFC">
        <w:rPr>
          <w:bCs/>
          <w:sz w:val="18"/>
          <w:szCs w:val="18"/>
        </w:rPr>
        <w:t xml:space="preserve"> </w:t>
      </w:r>
      <w:r w:rsidRPr="007E7CFC">
        <w:rPr>
          <w:b/>
          <w:sz w:val="18"/>
          <w:szCs w:val="18"/>
        </w:rPr>
        <w:t>Мошковского сельсовета Бековского района Пензенской области,</w:t>
      </w:r>
      <w:r w:rsidRPr="007E7CFC">
        <w:rPr>
          <w:bCs/>
          <w:sz w:val="18"/>
          <w:szCs w:val="18"/>
        </w:rPr>
        <w:t xml:space="preserve"> </w:t>
      </w:r>
      <w:r w:rsidRPr="007E7CFC">
        <w:rPr>
          <w:b/>
          <w:bCs/>
          <w:sz w:val="18"/>
          <w:szCs w:val="18"/>
        </w:rPr>
        <w:t xml:space="preserve">включенных в Реестр </w:t>
      </w:r>
      <w:r w:rsidRPr="007E7CFC">
        <w:rPr>
          <w:b/>
          <w:sz w:val="18"/>
          <w:szCs w:val="18"/>
        </w:rPr>
        <w:t>муниципальных служащих</w:t>
      </w:r>
      <w:r w:rsidRPr="007E7CFC">
        <w:rPr>
          <w:sz w:val="18"/>
          <w:szCs w:val="18"/>
        </w:rPr>
        <w:t xml:space="preserve"> </w:t>
      </w:r>
      <w:r w:rsidRPr="007E7CFC">
        <w:rPr>
          <w:b/>
          <w:sz w:val="18"/>
          <w:szCs w:val="18"/>
        </w:rPr>
        <w:t xml:space="preserve">Мошковского сельсовета Бековского района </w:t>
      </w:r>
    </w:p>
    <w:p w:rsidR="007E7CFC" w:rsidRPr="007E7CFC" w:rsidRDefault="007E7CFC" w:rsidP="007E7CFC">
      <w:pPr>
        <w:autoSpaceDE w:val="0"/>
        <w:autoSpaceDN w:val="0"/>
        <w:adjustRightInd w:val="0"/>
        <w:jc w:val="center"/>
        <w:rPr>
          <w:b/>
          <w:sz w:val="18"/>
          <w:szCs w:val="18"/>
        </w:rPr>
      </w:pPr>
      <w:r w:rsidRPr="007E7CFC">
        <w:rPr>
          <w:b/>
          <w:sz w:val="18"/>
          <w:szCs w:val="18"/>
        </w:rPr>
        <w:t>Пензенской области</w:t>
      </w:r>
    </w:p>
    <w:p w:rsidR="007E7CFC" w:rsidRPr="007E7CFC" w:rsidRDefault="007E7CFC" w:rsidP="007E7CFC">
      <w:pPr>
        <w:ind w:firstLine="720"/>
        <w:jc w:val="both"/>
        <w:rPr>
          <w:sz w:val="18"/>
          <w:szCs w:val="18"/>
        </w:rPr>
      </w:pPr>
    </w:p>
    <w:p w:rsidR="007E7CFC" w:rsidRPr="007E7CFC" w:rsidRDefault="007E7CFC" w:rsidP="007E7CFC">
      <w:pPr>
        <w:ind w:firstLine="720"/>
        <w:jc w:val="both"/>
        <w:rPr>
          <w:sz w:val="18"/>
          <w:szCs w:val="18"/>
        </w:rPr>
      </w:pPr>
      <w:r w:rsidRPr="007E7CFC">
        <w:rPr>
          <w:sz w:val="18"/>
          <w:szCs w:val="18"/>
        </w:rPr>
        <w:t xml:space="preserve">1. Приняты: </w:t>
      </w:r>
    </w:p>
    <w:p w:rsidR="007E7CFC" w:rsidRPr="007E7CFC" w:rsidRDefault="007E7CFC" w:rsidP="007E7CFC">
      <w:pPr>
        <w:autoSpaceDE w:val="0"/>
        <w:autoSpaceDN w:val="0"/>
        <w:adjustRightInd w:val="0"/>
        <w:jc w:val="both"/>
        <w:rPr>
          <w:sz w:val="18"/>
          <w:szCs w:val="18"/>
        </w:rPr>
      </w:pPr>
    </w:p>
    <w:p w:rsidR="007E7CFC" w:rsidRPr="006F3274" w:rsidRDefault="007E7CFC" w:rsidP="007E7CFC">
      <w:pPr>
        <w:autoSpaceDE w:val="0"/>
        <w:autoSpaceDN w:val="0"/>
        <w:adjustRightInd w:val="0"/>
        <w:ind w:firstLine="720"/>
        <w:jc w:val="both"/>
        <w:rPr>
          <w:sz w:val="18"/>
          <w:szCs w:val="18"/>
        </w:rPr>
      </w:pPr>
      <w:r w:rsidRPr="006F3274">
        <w:rPr>
          <w:sz w:val="18"/>
          <w:szCs w:val="18"/>
        </w:rPr>
        <w:t>Указывается полная строка формы Реестра муниципальных служащих (Приложение 1) с указанием группы должностей муниципальной службы.</w:t>
      </w:r>
    </w:p>
    <w:p w:rsidR="007E7CFC" w:rsidRPr="007E7CFC" w:rsidRDefault="007E7CFC" w:rsidP="007E7CFC">
      <w:pPr>
        <w:autoSpaceDE w:val="0"/>
        <w:autoSpaceDN w:val="0"/>
        <w:adjustRightInd w:val="0"/>
        <w:ind w:firstLine="720"/>
        <w:jc w:val="both"/>
        <w:rPr>
          <w:sz w:val="18"/>
          <w:szCs w:val="18"/>
        </w:rPr>
      </w:pPr>
    </w:p>
    <w:p w:rsidR="007E7CFC" w:rsidRPr="007E7CFC" w:rsidRDefault="007E7CFC" w:rsidP="007E7CFC">
      <w:pPr>
        <w:ind w:firstLine="720"/>
        <w:jc w:val="both"/>
        <w:rPr>
          <w:sz w:val="18"/>
          <w:szCs w:val="18"/>
        </w:rPr>
      </w:pPr>
      <w:r w:rsidRPr="007E7CFC">
        <w:rPr>
          <w:sz w:val="18"/>
          <w:szCs w:val="18"/>
        </w:rPr>
        <w:t>2. Назначены (переведены) на иные должности муниципальной службы:</w:t>
      </w:r>
    </w:p>
    <w:tbl>
      <w:tblPr>
        <w:tblW w:w="49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533"/>
        <w:gridCol w:w="2549"/>
        <w:gridCol w:w="2094"/>
        <w:gridCol w:w="1680"/>
        <w:gridCol w:w="1509"/>
      </w:tblGrid>
      <w:tr w:rsidR="007E7CFC" w:rsidRPr="007E7CFC" w:rsidTr="007E7CFC">
        <w:trPr>
          <w:jc w:val="center"/>
        </w:trPr>
        <w:tc>
          <w:tcPr>
            <w:tcW w:w="345" w:type="pct"/>
            <w:shd w:val="clear" w:color="auto" w:fill="auto"/>
          </w:tcPr>
          <w:p w:rsidR="007E7CFC" w:rsidRPr="007E7CFC" w:rsidRDefault="007E7CFC" w:rsidP="00457884">
            <w:pPr>
              <w:jc w:val="center"/>
              <w:rPr>
                <w:sz w:val="18"/>
                <w:szCs w:val="18"/>
              </w:rPr>
            </w:pPr>
            <w:r w:rsidRPr="007E7CFC">
              <w:rPr>
                <w:sz w:val="18"/>
                <w:szCs w:val="18"/>
              </w:rPr>
              <w:t>№</w:t>
            </w:r>
          </w:p>
        </w:tc>
        <w:tc>
          <w:tcPr>
            <w:tcW w:w="762" w:type="pct"/>
            <w:shd w:val="clear" w:color="auto" w:fill="auto"/>
          </w:tcPr>
          <w:p w:rsidR="007E7CFC" w:rsidRPr="007E7CFC" w:rsidRDefault="007E7CFC" w:rsidP="00457884">
            <w:pPr>
              <w:jc w:val="center"/>
              <w:rPr>
                <w:sz w:val="18"/>
                <w:szCs w:val="18"/>
              </w:rPr>
            </w:pPr>
            <w:r w:rsidRPr="007E7CFC">
              <w:rPr>
                <w:sz w:val="18"/>
                <w:szCs w:val="18"/>
              </w:rPr>
              <w:t>Группа должностей</w:t>
            </w:r>
          </w:p>
        </w:tc>
        <w:tc>
          <w:tcPr>
            <w:tcW w:w="1267" w:type="pct"/>
            <w:shd w:val="clear" w:color="auto" w:fill="auto"/>
          </w:tcPr>
          <w:p w:rsidR="007E7CFC" w:rsidRPr="007E7CFC" w:rsidRDefault="007E7CFC" w:rsidP="00457884">
            <w:pPr>
              <w:jc w:val="center"/>
              <w:rPr>
                <w:sz w:val="18"/>
                <w:szCs w:val="18"/>
              </w:rPr>
            </w:pPr>
            <w:r w:rsidRPr="007E7CFC">
              <w:rPr>
                <w:sz w:val="18"/>
                <w:szCs w:val="18"/>
              </w:rPr>
              <w:t xml:space="preserve">Фамилия, имя, отчество </w:t>
            </w:r>
          </w:p>
          <w:p w:rsidR="007E7CFC" w:rsidRPr="007E7CFC" w:rsidRDefault="007E7CFC" w:rsidP="00457884">
            <w:pPr>
              <w:jc w:val="center"/>
              <w:rPr>
                <w:sz w:val="18"/>
                <w:szCs w:val="18"/>
              </w:rPr>
            </w:pPr>
            <w:r w:rsidRPr="007E7CFC">
              <w:rPr>
                <w:sz w:val="18"/>
                <w:szCs w:val="18"/>
              </w:rPr>
              <w:t>(при наличии)</w:t>
            </w:r>
          </w:p>
        </w:tc>
        <w:tc>
          <w:tcPr>
            <w:tcW w:w="1041" w:type="pct"/>
            <w:shd w:val="clear" w:color="auto" w:fill="auto"/>
          </w:tcPr>
          <w:p w:rsidR="007E7CFC" w:rsidRPr="007E7CFC" w:rsidRDefault="007E7CFC" w:rsidP="00457884">
            <w:pPr>
              <w:jc w:val="center"/>
              <w:rPr>
                <w:sz w:val="18"/>
                <w:szCs w:val="18"/>
              </w:rPr>
            </w:pPr>
            <w:r w:rsidRPr="007E7CFC">
              <w:rPr>
                <w:sz w:val="18"/>
                <w:szCs w:val="18"/>
              </w:rPr>
              <w:t>Наименование должности</w:t>
            </w:r>
          </w:p>
        </w:tc>
        <w:tc>
          <w:tcPr>
            <w:tcW w:w="835" w:type="pct"/>
            <w:shd w:val="clear" w:color="auto" w:fill="auto"/>
          </w:tcPr>
          <w:p w:rsidR="007E7CFC" w:rsidRPr="007E7CFC" w:rsidRDefault="007E7CFC" w:rsidP="00457884">
            <w:pPr>
              <w:jc w:val="center"/>
              <w:rPr>
                <w:sz w:val="18"/>
                <w:szCs w:val="18"/>
              </w:rPr>
            </w:pPr>
            <w:r w:rsidRPr="007E7CFC">
              <w:rPr>
                <w:sz w:val="18"/>
                <w:szCs w:val="18"/>
              </w:rPr>
              <w:t>Дата назначения</w:t>
            </w:r>
          </w:p>
        </w:tc>
        <w:tc>
          <w:tcPr>
            <w:tcW w:w="750" w:type="pct"/>
            <w:shd w:val="clear" w:color="auto" w:fill="auto"/>
          </w:tcPr>
          <w:p w:rsidR="007E7CFC" w:rsidRPr="007E7CFC" w:rsidRDefault="007E7CFC" w:rsidP="00457884">
            <w:pPr>
              <w:jc w:val="center"/>
              <w:rPr>
                <w:sz w:val="18"/>
                <w:szCs w:val="18"/>
              </w:rPr>
            </w:pPr>
            <w:r w:rsidRPr="007E7CFC">
              <w:rPr>
                <w:sz w:val="18"/>
                <w:szCs w:val="18"/>
              </w:rPr>
              <w:t>Срок действия трудового договора</w:t>
            </w:r>
          </w:p>
        </w:tc>
      </w:tr>
      <w:tr w:rsidR="007E7CFC" w:rsidRPr="007E7CFC" w:rsidTr="007E7CFC">
        <w:trPr>
          <w:jc w:val="center"/>
        </w:trPr>
        <w:tc>
          <w:tcPr>
            <w:tcW w:w="345" w:type="pct"/>
            <w:shd w:val="clear" w:color="auto" w:fill="auto"/>
          </w:tcPr>
          <w:p w:rsidR="007E7CFC" w:rsidRPr="007E7CFC" w:rsidRDefault="007E7CFC" w:rsidP="00457884">
            <w:pPr>
              <w:jc w:val="center"/>
              <w:rPr>
                <w:sz w:val="18"/>
                <w:szCs w:val="18"/>
              </w:rPr>
            </w:pPr>
            <w:r w:rsidRPr="007E7CFC">
              <w:rPr>
                <w:sz w:val="18"/>
                <w:szCs w:val="18"/>
              </w:rPr>
              <w:t>1.</w:t>
            </w:r>
          </w:p>
        </w:tc>
        <w:tc>
          <w:tcPr>
            <w:tcW w:w="762" w:type="pct"/>
            <w:shd w:val="clear" w:color="auto" w:fill="auto"/>
          </w:tcPr>
          <w:p w:rsidR="007E7CFC" w:rsidRPr="007E7CFC" w:rsidRDefault="007E7CFC" w:rsidP="00457884">
            <w:pPr>
              <w:jc w:val="both"/>
              <w:rPr>
                <w:sz w:val="18"/>
                <w:szCs w:val="18"/>
              </w:rPr>
            </w:pPr>
          </w:p>
        </w:tc>
        <w:tc>
          <w:tcPr>
            <w:tcW w:w="1267" w:type="pct"/>
            <w:shd w:val="clear" w:color="auto" w:fill="auto"/>
          </w:tcPr>
          <w:p w:rsidR="007E7CFC" w:rsidRPr="007E7CFC" w:rsidRDefault="007E7CFC" w:rsidP="00457884">
            <w:pPr>
              <w:jc w:val="both"/>
              <w:rPr>
                <w:sz w:val="18"/>
                <w:szCs w:val="18"/>
              </w:rPr>
            </w:pPr>
          </w:p>
        </w:tc>
        <w:tc>
          <w:tcPr>
            <w:tcW w:w="1041" w:type="pct"/>
            <w:shd w:val="clear" w:color="auto" w:fill="auto"/>
          </w:tcPr>
          <w:p w:rsidR="007E7CFC" w:rsidRPr="007E7CFC" w:rsidRDefault="007E7CFC" w:rsidP="00457884">
            <w:pPr>
              <w:jc w:val="both"/>
              <w:rPr>
                <w:sz w:val="18"/>
                <w:szCs w:val="18"/>
              </w:rPr>
            </w:pPr>
          </w:p>
        </w:tc>
        <w:tc>
          <w:tcPr>
            <w:tcW w:w="835" w:type="pct"/>
            <w:shd w:val="clear" w:color="auto" w:fill="auto"/>
          </w:tcPr>
          <w:p w:rsidR="007E7CFC" w:rsidRPr="007E7CFC" w:rsidRDefault="007E7CFC" w:rsidP="00457884">
            <w:pPr>
              <w:jc w:val="both"/>
              <w:rPr>
                <w:sz w:val="18"/>
                <w:szCs w:val="18"/>
              </w:rPr>
            </w:pPr>
          </w:p>
        </w:tc>
        <w:tc>
          <w:tcPr>
            <w:tcW w:w="750" w:type="pct"/>
            <w:shd w:val="clear" w:color="auto" w:fill="auto"/>
          </w:tcPr>
          <w:p w:rsidR="007E7CFC" w:rsidRPr="007E7CFC" w:rsidRDefault="007E7CFC" w:rsidP="00457884">
            <w:pPr>
              <w:jc w:val="both"/>
              <w:rPr>
                <w:sz w:val="18"/>
                <w:szCs w:val="18"/>
              </w:rPr>
            </w:pPr>
          </w:p>
        </w:tc>
      </w:tr>
      <w:tr w:rsidR="007E7CFC" w:rsidRPr="007E7CFC" w:rsidTr="007E7CFC">
        <w:trPr>
          <w:jc w:val="center"/>
        </w:trPr>
        <w:tc>
          <w:tcPr>
            <w:tcW w:w="345" w:type="pct"/>
            <w:shd w:val="clear" w:color="auto" w:fill="auto"/>
          </w:tcPr>
          <w:p w:rsidR="007E7CFC" w:rsidRPr="007E7CFC" w:rsidRDefault="007E7CFC" w:rsidP="00457884">
            <w:pPr>
              <w:jc w:val="center"/>
              <w:rPr>
                <w:sz w:val="18"/>
                <w:szCs w:val="18"/>
              </w:rPr>
            </w:pPr>
            <w:r w:rsidRPr="007E7CFC">
              <w:rPr>
                <w:sz w:val="18"/>
                <w:szCs w:val="18"/>
              </w:rPr>
              <w:t>2.</w:t>
            </w:r>
          </w:p>
        </w:tc>
        <w:tc>
          <w:tcPr>
            <w:tcW w:w="762" w:type="pct"/>
            <w:shd w:val="clear" w:color="auto" w:fill="auto"/>
          </w:tcPr>
          <w:p w:rsidR="007E7CFC" w:rsidRPr="007E7CFC" w:rsidRDefault="007E7CFC" w:rsidP="00457884">
            <w:pPr>
              <w:jc w:val="both"/>
              <w:rPr>
                <w:sz w:val="18"/>
                <w:szCs w:val="18"/>
              </w:rPr>
            </w:pPr>
          </w:p>
        </w:tc>
        <w:tc>
          <w:tcPr>
            <w:tcW w:w="1267" w:type="pct"/>
            <w:shd w:val="clear" w:color="auto" w:fill="auto"/>
          </w:tcPr>
          <w:p w:rsidR="007E7CFC" w:rsidRPr="007E7CFC" w:rsidRDefault="007E7CFC" w:rsidP="00457884">
            <w:pPr>
              <w:jc w:val="both"/>
              <w:rPr>
                <w:sz w:val="18"/>
                <w:szCs w:val="18"/>
              </w:rPr>
            </w:pPr>
          </w:p>
        </w:tc>
        <w:tc>
          <w:tcPr>
            <w:tcW w:w="1041" w:type="pct"/>
            <w:shd w:val="clear" w:color="auto" w:fill="auto"/>
          </w:tcPr>
          <w:p w:rsidR="007E7CFC" w:rsidRPr="007E7CFC" w:rsidRDefault="007E7CFC" w:rsidP="00457884">
            <w:pPr>
              <w:jc w:val="both"/>
              <w:rPr>
                <w:sz w:val="18"/>
                <w:szCs w:val="18"/>
              </w:rPr>
            </w:pPr>
          </w:p>
        </w:tc>
        <w:tc>
          <w:tcPr>
            <w:tcW w:w="835" w:type="pct"/>
            <w:shd w:val="clear" w:color="auto" w:fill="auto"/>
          </w:tcPr>
          <w:p w:rsidR="007E7CFC" w:rsidRPr="007E7CFC" w:rsidRDefault="007E7CFC" w:rsidP="00457884">
            <w:pPr>
              <w:jc w:val="both"/>
              <w:rPr>
                <w:sz w:val="18"/>
                <w:szCs w:val="18"/>
              </w:rPr>
            </w:pPr>
          </w:p>
        </w:tc>
        <w:tc>
          <w:tcPr>
            <w:tcW w:w="750" w:type="pct"/>
            <w:shd w:val="clear" w:color="auto" w:fill="auto"/>
          </w:tcPr>
          <w:p w:rsidR="007E7CFC" w:rsidRPr="007E7CFC" w:rsidRDefault="007E7CFC" w:rsidP="00457884">
            <w:pPr>
              <w:jc w:val="both"/>
              <w:rPr>
                <w:sz w:val="18"/>
                <w:szCs w:val="18"/>
              </w:rPr>
            </w:pPr>
          </w:p>
        </w:tc>
      </w:tr>
    </w:tbl>
    <w:p w:rsidR="007E7CFC" w:rsidRPr="007E7CFC" w:rsidRDefault="007E7CFC" w:rsidP="007E7CFC">
      <w:pPr>
        <w:ind w:firstLine="720"/>
        <w:jc w:val="both"/>
        <w:rPr>
          <w:sz w:val="18"/>
          <w:szCs w:val="18"/>
        </w:rPr>
      </w:pPr>
    </w:p>
    <w:p w:rsidR="007E7CFC" w:rsidRPr="007E7CFC" w:rsidRDefault="007E7CFC" w:rsidP="007E7CFC">
      <w:pPr>
        <w:ind w:firstLine="720"/>
        <w:jc w:val="both"/>
        <w:rPr>
          <w:sz w:val="18"/>
          <w:szCs w:val="18"/>
        </w:rPr>
      </w:pPr>
      <w:r w:rsidRPr="007E7CFC">
        <w:rPr>
          <w:sz w:val="18"/>
          <w:szCs w:val="18"/>
        </w:rPr>
        <w:t>3. Уволены: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3179"/>
        <w:gridCol w:w="2213"/>
        <w:gridCol w:w="2040"/>
        <w:gridCol w:w="1914"/>
      </w:tblGrid>
      <w:tr w:rsidR="007E7CFC" w:rsidRPr="007E7CFC" w:rsidTr="007E7CFC">
        <w:tc>
          <w:tcPr>
            <w:tcW w:w="790" w:type="dxa"/>
            <w:shd w:val="clear" w:color="auto" w:fill="auto"/>
          </w:tcPr>
          <w:p w:rsidR="007E7CFC" w:rsidRPr="007E7CFC" w:rsidRDefault="007E7CFC" w:rsidP="00457884">
            <w:pPr>
              <w:jc w:val="center"/>
              <w:rPr>
                <w:sz w:val="18"/>
                <w:szCs w:val="18"/>
              </w:rPr>
            </w:pPr>
            <w:r w:rsidRPr="007E7CFC">
              <w:rPr>
                <w:sz w:val="18"/>
                <w:szCs w:val="18"/>
              </w:rPr>
              <w:t>№</w:t>
            </w:r>
          </w:p>
        </w:tc>
        <w:tc>
          <w:tcPr>
            <w:tcW w:w="3179" w:type="dxa"/>
            <w:shd w:val="clear" w:color="auto" w:fill="auto"/>
          </w:tcPr>
          <w:p w:rsidR="007E7CFC" w:rsidRPr="007E7CFC" w:rsidRDefault="007E7CFC" w:rsidP="00457884">
            <w:pPr>
              <w:jc w:val="center"/>
              <w:rPr>
                <w:sz w:val="18"/>
                <w:szCs w:val="18"/>
              </w:rPr>
            </w:pPr>
            <w:r w:rsidRPr="007E7CFC">
              <w:rPr>
                <w:sz w:val="18"/>
                <w:szCs w:val="18"/>
              </w:rPr>
              <w:t>Фамилия, имя, отчество (при наличии)</w:t>
            </w:r>
          </w:p>
        </w:tc>
        <w:tc>
          <w:tcPr>
            <w:tcW w:w="2213" w:type="dxa"/>
            <w:shd w:val="clear" w:color="auto" w:fill="auto"/>
          </w:tcPr>
          <w:p w:rsidR="007E7CFC" w:rsidRPr="007E7CFC" w:rsidRDefault="007E7CFC" w:rsidP="00457884">
            <w:pPr>
              <w:jc w:val="center"/>
              <w:rPr>
                <w:sz w:val="18"/>
                <w:szCs w:val="18"/>
              </w:rPr>
            </w:pPr>
            <w:r w:rsidRPr="007E7CFC">
              <w:rPr>
                <w:sz w:val="18"/>
                <w:szCs w:val="18"/>
              </w:rPr>
              <w:t>Дата увольнения</w:t>
            </w:r>
          </w:p>
        </w:tc>
        <w:tc>
          <w:tcPr>
            <w:tcW w:w="2040" w:type="dxa"/>
            <w:shd w:val="clear" w:color="auto" w:fill="auto"/>
          </w:tcPr>
          <w:p w:rsidR="007E7CFC" w:rsidRPr="007E7CFC" w:rsidRDefault="007E7CFC" w:rsidP="00457884">
            <w:pPr>
              <w:jc w:val="center"/>
              <w:rPr>
                <w:sz w:val="18"/>
                <w:szCs w:val="18"/>
              </w:rPr>
            </w:pPr>
            <w:r w:rsidRPr="007E7CFC">
              <w:rPr>
                <w:sz w:val="18"/>
                <w:szCs w:val="18"/>
              </w:rPr>
              <w:t>Основание</w:t>
            </w:r>
          </w:p>
        </w:tc>
        <w:tc>
          <w:tcPr>
            <w:tcW w:w="1914" w:type="dxa"/>
            <w:shd w:val="clear" w:color="auto" w:fill="auto"/>
          </w:tcPr>
          <w:p w:rsidR="007E7CFC" w:rsidRPr="007E7CFC" w:rsidRDefault="007E7CFC" w:rsidP="00457884">
            <w:pPr>
              <w:jc w:val="center"/>
              <w:rPr>
                <w:sz w:val="18"/>
                <w:szCs w:val="18"/>
              </w:rPr>
            </w:pPr>
            <w:r w:rsidRPr="007E7CFC">
              <w:rPr>
                <w:sz w:val="18"/>
                <w:szCs w:val="18"/>
              </w:rPr>
              <w:t>Примечание</w:t>
            </w:r>
          </w:p>
        </w:tc>
      </w:tr>
      <w:tr w:rsidR="007E7CFC" w:rsidRPr="007E7CFC" w:rsidTr="007E7CFC">
        <w:tc>
          <w:tcPr>
            <w:tcW w:w="790" w:type="dxa"/>
            <w:shd w:val="clear" w:color="auto" w:fill="auto"/>
          </w:tcPr>
          <w:p w:rsidR="007E7CFC" w:rsidRPr="007E7CFC" w:rsidRDefault="007E7CFC" w:rsidP="00457884">
            <w:pPr>
              <w:jc w:val="center"/>
              <w:rPr>
                <w:sz w:val="18"/>
                <w:szCs w:val="18"/>
              </w:rPr>
            </w:pPr>
            <w:r w:rsidRPr="007E7CFC">
              <w:rPr>
                <w:sz w:val="18"/>
                <w:szCs w:val="18"/>
              </w:rPr>
              <w:t>1.</w:t>
            </w:r>
          </w:p>
        </w:tc>
        <w:tc>
          <w:tcPr>
            <w:tcW w:w="3179" w:type="dxa"/>
            <w:shd w:val="clear" w:color="auto" w:fill="auto"/>
          </w:tcPr>
          <w:p w:rsidR="007E7CFC" w:rsidRPr="007E7CFC" w:rsidRDefault="007E7CFC" w:rsidP="00457884">
            <w:pPr>
              <w:jc w:val="both"/>
              <w:rPr>
                <w:sz w:val="18"/>
                <w:szCs w:val="18"/>
              </w:rPr>
            </w:pPr>
          </w:p>
        </w:tc>
        <w:tc>
          <w:tcPr>
            <w:tcW w:w="2213" w:type="dxa"/>
            <w:shd w:val="clear" w:color="auto" w:fill="auto"/>
          </w:tcPr>
          <w:p w:rsidR="007E7CFC" w:rsidRPr="007E7CFC" w:rsidRDefault="007E7CFC" w:rsidP="00457884">
            <w:pPr>
              <w:jc w:val="both"/>
              <w:rPr>
                <w:sz w:val="18"/>
                <w:szCs w:val="18"/>
              </w:rPr>
            </w:pPr>
          </w:p>
        </w:tc>
        <w:tc>
          <w:tcPr>
            <w:tcW w:w="2040" w:type="dxa"/>
            <w:shd w:val="clear" w:color="auto" w:fill="auto"/>
          </w:tcPr>
          <w:p w:rsidR="007E7CFC" w:rsidRPr="007E7CFC" w:rsidRDefault="007E7CFC" w:rsidP="00457884">
            <w:pPr>
              <w:jc w:val="both"/>
              <w:rPr>
                <w:sz w:val="18"/>
                <w:szCs w:val="18"/>
              </w:rPr>
            </w:pPr>
          </w:p>
        </w:tc>
        <w:tc>
          <w:tcPr>
            <w:tcW w:w="1914" w:type="dxa"/>
            <w:shd w:val="clear" w:color="auto" w:fill="auto"/>
          </w:tcPr>
          <w:p w:rsidR="007E7CFC" w:rsidRPr="007E7CFC" w:rsidRDefault="007E7CFC" w:rsidP="00457884">
            <w:pPr>
              <w:jc w:val="both"/>
              <w:rPr>
                <w:sz w:val="18"/>
                <w:szCs w:val="18"/>
              </w:rPr>
            </w:pPr>
          </w:p>
        </w:tc>
      </w:tr>
      <w:tr w:rsidR="007E7CFC" w:rsidRPr="007E7CFC" w:rsidTr="007E7CFC">
        <w:tc>
          <w:tcPr>
            <w:tcW w:w="790" w:type="dxa"/>
            <w:shd w:val="clear" w:color="auto" w:fill="auto"/>
          </w:tcPr>
          <w:p w:rsidR="007E7CFC" w:rsidRPr="007E7CFC" w:rsidRDefault="007E7CFC" w:rsidP="00457884">
            <w:pPr>
              <w:jc w:val="center"/>
              <w:rPr>
                <w:sz w:val="18"/>
                <w:szCs w:val="18"/>
              </w:rPr>
            </w:pPr>
            <w:r w:rsidRPr="007E7CFC">
              <w:rPr>
                <w:sz w:val="18"/>
                <w:szCs w:val="18"/>
              </w:rPr>
              <w:t>2.</w:t>
            </w:r>
          </w:p>
        </w:tc>
        <w:tc>
          <w:tcPr>
            <w:tcW w:w="3179" w:type="dxa"/>
            <w:shd w:val="clear" w:color="auto" w:fill="auto"/>
          </w:tcPr>
          <w:p w:rsidR="007E7CFC" w:rsidRPr="007E7CFC" w:rsidRDefault="007E7CFC" w:rsidP="00457884">
            <w:pPr>
              <w:jc w:val="both"/>
              <w:rPr>
                <w:sz w:val="18"/>
                <w:szCs w:val="18"/>
              </w:rPr>
            </w:pPr>
          </w:p>
        </w:tc>
        <w:tc>
          <w:tcPr>
            <w:tcW w:w="2213" w:type="dxa"/>
            <w:shd w:val="clear" w:color="auto" w:fill="auto"/>
          </w:tcPr>
          <w:p w:rsidR="007E7CFC" w:rsidRPr="007E7CFC" w:rsidRDefault="007E7CFC" w:rsidP="00457884">
            <w:pPr>
              <w:jc w:val="both"/>
              <w:rPr>
                <w:sz w:val="18"/>
                <w:szCs w:val="18"/>
              </w:rPr>
            </w:pPr>
          </w:p>
        </w:tc>
        <w:tc>
          <w:tcPr>
            <w:tcW w:w="2040" w:type="dxa"/>
            <w:shd w:val="clear" w:color="auto" w:fill="auto"/>
          </w:tcPr>
          <w:p w:rsidR="007E7CFC" w:rsidRPr="007E7CFC" w:rsidRDefault="007E7CFC" w:rsidP="00457884">
            <w:pPr>
              <w:jc w:val="both"/>
              <w:rPr>
                <w:sz w:val="18"/>
                <w:szCs w:val="18"/>
              </w:rPr>
            </w:pPr>
          </w:p>
        </w:tc>
        <w:tc>
          <w:tcPr>
            <w:tcW w:w="1914" w:type="dxa"/>
            <w:shd w:val="clear" w:color="auto" w:fill="auto"/>
          </w:tcPr>
          <w:p w:rsidR="007E7CFC" w:rsidRPr="007E7CFC" w:rsidRDefault="007E7CFC" w:rsidP="00457884">
            <w:pPr>
              <w:jc w:val="both"/>
              <w:rPr>
                <w:sz w:val="18"/>
                <w:szCs w:val="18"/>
              </w:rPr>
            </w:pPr>
          </w:p>
        </w:tc>
      </w:tr>
    </w:tbl>
    <w:p w:rsidR="007E7CFC" w:rsidRPr="007E7CFC" w:rsidRDefault="007E7CFC" w:rsidP="007E7CFC">
      <w:pPr>
        <w:ind w:firstLine="720"/>
        <w:jc w:val="both"/>
        <w:rPr>
          <w:i/>
          <w:sz w:val="18"/>
          <w:szCs w:val="18"/>
        </w:rPr>
      </w:pPr>
    </w:p>
    <w:p w:rsidR="007E7CFC" w:rsidRPr="006F3274" w:rsidRDefault="007E7CFC" w:rsidP="007E7CFC">
      <w:pPr>
        <w:ind w:firstLine="720"/>
        <w:jc w:val="both"/>
        <w:rPr>
          <w:sz w:val="18"/>
          <w:szCs w:val="18"/>
        </w:rPr>
      </w:pPr>
      <w:r w:rsidRPr="006F3274">
        <w:rPr>
          <w:sz w:val="18"/>
          <w:szCs w:val="18"/>
        </w:rPr>
        <w:t>В примечании целесообразно указывать следующую информацию, а именно:</w:t>
      </w:r>
    </w:p>
    <w:p w:rsidR="007E7CFC" w:rsidRPr="006F3274" w:rsidRDefault="007E7CFC" w:rsidP="007E7CFC">
      <w:pPr>
        <w:ind w:firstLine="720"/>
        <w:jc w:val="both"/>
        <w:rPr>
          <w:sz w:val="18"/>
          <w:szCs w:val="18"/>
        </w:rPr>
      </w:pPr>
      <w:r w:rsidRPr="006F3274">
        <w:rPr>
          <w:sz w:val="18"/>
          <w:szCs w:val="18"/>
        </w:rPr>
        <w:t>- пребывание в должности менее года;</w:t>
      </w:r>
    </w:p>
    <w:p w:rsidR="007E7CFC" w:rsidRPr="006F3274" w:rsidRDefault="007E7CFC" w:rsidP="007E7CFC">
      <w:pPr>
        <w:ind w:firstLine="720"/>
        <w:jc w:val="both"/>
        <w:rPr>
          <w:sz w:val="18"/>
          <w:szCs w:val="18"/>
        </w:rPr>
      </w:pPr>
      <w:r w:rsidRPr="006F3274">
        <w:rPr>
          <w:sz w:val="18"/>
          <w:szCs w:val="18"/>
        </w:rPr>
        <w:t>- назначены в порядке должностного роста на муниципальной службе;</w:t>
      </w:r>
    </w:p>
    <w:p w:rsidR="007E7CFC" w:rsidRPr="006F3274" w:rsidRDefault="007E7CFC" w:rsidP="007E7CFC">
      <w:pPr>
        <w:ind w:firstLine="720"/>
        <w:jc w:val="both"/>
        <w:rPr>
          <w:sz w:val="18"/>
          <w:szCs w:val="18"/>
        </w:rPr>
      </w:pPr>
      <w:r w:rsidRPr="006F3274">
        <w:rPr>
          <w:sz w:val="18"/>
          <w:szCs w:val="18"/>
        </w:rPr>
        <w:t>- перешли в бизнес-структуры (негосударственный сектор);</w:t>
      </w:r>
    </w:p>
    <w:p w:rsidR="007E7CFC" w:rsidRPr="006F3274" w:rsidRDefault="007E7CFC" w:rsidP="007E7CFC">
      <w:pPr>
        <w:ind w:firstLine="720"/>
        <w:jc w:val="both"/>
        <w:rPr>
          <w:sz w:val="18"/>
          <w:szCs w:val="18"/>
        </w:rPr>
      </w:pPr>
      <w:r w:rsidRPr="006F3274">
        <w:rPr>
          <w:sz w:val="18"/>
          <w:szCs w:val="18"/>
        </w:rPr>
        <w:t>- перешли на государственную службу субъекта РФ, федеральную государственную службу.</w:t>
      </w:r>
    </w:p>
    <w:p w:rsidR="007E7CFC" w:rsidRPr="006F3274" w:rsidRDefault="007E7CFC" w:rsidP="007E7CFC">
      <w:pPr>
        <w:ind w:firstLine="720"/>
        <w:jc w:val="both"/>
        <w:rPr>
          <w:sz w:val="18"/>
          <w:szCs w:val="18"/>
        </w:rPr>
      </w:pPr>
    </w:p>
    <w:p w:rsidR="007E7CFC" w:rsidRPr="006F3274" w:rsidRDefault="007E7CFC" w:rsidP="007E7CFC">
      <w:pPr>
        <w:ind w:firstLine="720"/>
        <w:jc w:val="both"/>
        <w:rPr>
          <w:sz w:val="18"/>
          <w:szCs w:val="18"/>
        </w:rPr>
      </w:pPr>
      <w:r w:rsidRPr="006F3274">
        <w:rPr>
          <w:sz w:val="18"/>
          <w:szCs w:val="18"/>
        </w:rPr>
        <w:t>4. Присвоены классные чины:</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3742"/>
        <w:gridCol w:w="3118"/>
        <w:gridCol w:w="2693"/>
      </w:tblGrid>
      <w:tr w:rsidR="007E7CFC" w:rsidRPr="007E7CFC" w:rsidTr="007E7CFC">
        <w:trPr>
          <w:trHeight w:val="70"/>
        </w:trPr>
        <w:tc>
          <w:tcPr>
            <w:tcW w:w="653" w:type="dxa"/>
            <w:shd w:val="clear" w:color="auto" w:fill="auto"/>
          </w:tcPr>
          <w:p w:rsidR="007E7CFC" w:rsidRPr="007E7CFC" w:rsidRDefault="007E7CFC" w:rsidP="00457884">
            <w:pPr>
              <w:jc w:val="center"/>
              <w:rPr>
                <w:sz w:val="18"/>
                <w:szCs w:val="18"/>
              </w:rPr>
            </w:pPr>
            <w:r w:rsidRPr="007E7CFC">
              <w:rPr>
                <w:sz w:val="18"/>
                <w:szCs w:val="18"/>
              </w:rPr>
              <w:t>№</w:t>
            </w:r>
          </w:p>
        </w:tc>
        <w:tc>
          <w:tcPr>
            <w:tcW w:w="3742" w:type="dxa"/>
            <w:shd w:val="clear" w:color="auto" w:fill="auto"/>
          </w:tcPr>
          <w:p w:rsidR="007E7CFC" w:rsidRPr="007E7CFC" w:rsidRDefault="007E7CFC" w:rsidP="00457884">
            <w:pPr>
              <w:jc w:val="center"/>
              <w:rPr>
                <w:sz w:val="18"/>
                <w:szCs w:val="18"/>
              </w:rPr>
            </w:pPr>
            <w:r w:rsidRPr="007E7CFC">
              <w:rPr>
                <w:sz w:val="18"/>
                <w:szCs w:val="18"/>
              </w:rPr>
              <w:t xml:space="preserve">Фамилия, имя, отчество </w:t>
            </w:r>
          </w:p>
          <w:p w:rsidR="007E7CFC" w:rsidRPr="007E7CFC" w:rsidRDefault="007E7CFC" w:rsidP="00457884">
            <w:pPr>
              <w:jc w:val="center"/>
              <w:rPr>
                <w:sz w:val="18"/>
                <w:szCs w:val="18"/>
              </w:rPr>
            </w:pPr>
            <w:r w:rsidRPr="007E7CFC">
              <w:rPr>
                <w:sz w:val="18"/>
                <w:szCs w:val="18"/>
              </w:rPr>
              <w:t>(при наличии)</w:t>
            </w:r>
          </w:p>
        </w:tc>
        <w:tc>
          <w:tcPr>
            <w:tcW w:w="3118" w:type="dxa"/>
            <w:shd w:val="clear" w:color="auto" w:fill="auto"/>
          </w:tcPr>
          <w:p w:rsidR="007E7CFC" w:rsidRPr="007E7CFC" w:rsidRDefault="007E7CFC" w:rsidP="00457884">
            <w:pPr>
              <w:jc w:val="center"/>
              <w:rPr>
                <w:sz w:val="18"/>
                <w:szCs w:val="18"/>
              </w:rPr>
            </w:pPr>
            <w:r w:rsidRPr="007E7CFC">
              <w:rPr>
                <w:sz w:val="18"/>
                <w:szCs w:val="18"/>
              </w:rPr>
              <w:t>Классный чин</w:t>
            </w:r>
          </w:p>
        </w:tc>
        <w:tc>
          <w:tcPr>
            <w:tcW w:w="2693" w:type="dxa"/>
            <w:shd w:val="clear" w:color="auto" w:fill="auto"/>
          </w:tcPr>
          <w:p w:rsidR="007E7CFC" w:rsidRPr="007E7CFC" w:rsidRDefault="007E7CFC" w:rsidP="00457884">
            <w:pPr>
              <w:jc w:val="center"/>
              <w:rPr>
                <w:sz w:val="18"/>
                <w:szCs w:val="18"/>
              </w:rPr>
            </w:pPr>
            <w:r w:rsidRPr="007E7CFC">
              <w:rPr>
                <w:sz w:val="18"/>
                <w:szCs w:val="18"/>
              </w:rPr>
              <w:t>Дата присвоения</w:t>
            </w:r>
          </w:p>
        </w:tc>
      </w:tr>
      <w:tr w:rsidR="007E7CFC" w:rsidRPr="007E7CFC" w:rsidTr="007E7CFC">
        <w:tc>
          <w:tcPr>
            <w:tcW w:w="653" w:type="dxa"/>
            <w:shd w:val="clear" w:color="auto" w:fill="auto"/>
          </w:tcPr>
          <w:p w:rsidR="007E7CFC" w:rsidRPr="007E7CFC" w:rsidRDefault="007E7CFC" w:rsidP="00457884">
            <w:pPr>
              <w:jc w:val="center"/>
              <w:rPr>
                <w:sz w:val="18"/>
                <w:szCs w:val="18"/>
              </w:rPr>
            </w:pPr>
            <w:r w:rsidRPr="007E7CFC">
              <w:rPr>
                <w:sz w:val="18"/>
                <w:szCs w:val="18"/>
              </w:rPr>
              <w:t>1.</w:t>
            </w:r>
          </w:p>
        </w:tc>
        <w:tc>
          <w:tcPr>
            <w:tcW w:w="3742" w:type="dxa"/>
            <w:shd w:val="clear" w:color="auto" w:fill="auto"/>
          </w:tcPr>
          <w:p w:rsidR="007E7CFC" w:rsidRPr="007E7CFC" w:rsidRDefault="007E7CFC" w:rsidP="00457884">
            <w:pPr>
              <w:jc w:val="both"/>
              <w:rPr>
                <w:sz w:val="18"/>
                <w:szCs w:val="18"/>
              </w:rPr>
            </w:pPr>
          </w:p>
        </w:tc>
        <w:tc>
          <w:tcPr>
            <w:tcW w:w="3118" w:type="dxa"/>
            <w:shd w:val="clear" w:color="auto" w:fill="auto"/>
          </w:tcPr>
          <w:p w:rsidR="007E7CFC" w:rsidRPr="007E7CFC" w:rsidRDefault="007E7CFC" w:rsidP="00457884">
            <w:pPr>
              <w:jc w:val="both"/>
              <w:rPr>
                <w:sz w:val="18"/>
                <w:szCs w:val="18"/>
              </w:rPr>
            </w:pPr>
          </w:p>
        </w:tc>
        <w:tc>
          <w:tcPr>
            <w:tcW w:w="2693" w:type="dxa"/>
            <w:shd w:val="clear" w:color="auto" w:fill="auto"/>
          </w:tcPr>
          <w:p w:rsidR="007E7CFC" w:rsidRPr="007E7CFC" w:rsidRDefault="007E7CFC" w:rsidP="00457884">
            <w:pPr>
              <w:jc w:val="both"/>
              <w:rPr>
                <w:sz w:val="18"/>
                <w:szCs w:val="18"/>
              </w:rPr>
            </w:pPr>
          </w:p>
        </w:tc>
      </w:tr>
      <w:tr w:rsidR="007E7CFC" w:rsidRPr="007E7CFC" w:rsidTr="007E7CFC">
        <w:tc>
          <w:tcPr>
            <w:tcW w:w="653" w:type="dxa"/>
            <w:shd w:val="clear" w:color="auto" w:fill="auto"/>
          </w:tcPr>
          <w:p w:rsidR="007E7CFC" w:rsidRPr="007E7CFC" w:rsidRDefault="007E7CFC" w:rsidP="00457884">
            <w:pPr>
              <w:jc w:val="center"/>
              <w:rPr>
                <w:sz w:val="18"/>
                <w:szCs w:val="18"/>
              </w:rPr>
            </w:pPr>
            <w:r w:rsidRPr="007E7CFC">
              <w:rPr>
                <w:sz w:val="18"/>
                <w:szCs w:val="18"/>
              </w:rPr>
              <w:t>2.</w:t>
            </w:r>
          </w:p>
        </w:tc>
        <w:tc>
          <w:tcPr>
            <w:tcW w:w="3742" w:type="dxa"/>
            <w:shd w:val="clear" w:color="auto" w:fill="auto"/>
          </w:tcPr>
          <w:p w:rsidR="007E7CFC" w:rsidRPr="007E7CFC" w:rsidRDefault="007E7CFC" w:rsidP="00457884">
            <w:pPr>
              <w:jc w:val="both"/>
              <w:rPr>
                <w:sz w:val="18"/>
                <w:szCs w:val="18"/>
              </w:rPr>
            </w:pPr>
          </w:p>
        </w:tc>
        <w:tc>
          <w:tcPr>
            <w:tcW w:w="3118" w:type="dxa"/>
            <w:shd w:val="clear" w:color="auto" w:fill="auto"/>
          </w:tcPr>
          <w:p w:rsidR="007E7CFC" w:rsidRPr="007E7CFC" w:rsidRDefault="007E7CFC" w:rsidP="00457884">
            <w:pPr>
              <w:jc w:val="both"/>
              <w:rPr>
                <w:sz w:val="18"/>
                <w:szCs w:val="18"/>
              </w:rPr>
            </w:pPr>
          </w:p>
        </w:tc>
        <w:tc>
          <w:tcPr>
            <w:tcW w:w="2693" w:type="dxa"/>
            <w:shd w:val="clear" w:color="auto" w:fill="auto"/>
          </w:tcPr>
          <w:p w:rsidR="007E7CFC" w:rsidRPr="007E7CFC" w:rsidRDefault="007E7CFC" w:rsidP="00457884">
            <w:pPr>
              <w:jc w:val="both"/>
              <w:rPr>
                <w:sz w:val="18"/>
                <w:szCs w:val="18"/>
              </w:rPr>
            </w:pPr>
          </w:p>
        </w:tc>
      </w:tr>
    </w:tbl>
    <w:p w:rsidR="007E7CFC" w:rsidRPr="007E7CFC" w:rsidRDefault="007E7CFC" w:rsidP="007E7CFC">
      <w:pPr>
        <w:ind w:firstLine="720"/>
        <w:jc w:val="both"/>
        <w:rPr>
          <w:sz w:val="18"/>
          <w:szCs w:val="18"/>
        </w:rPr>
      </w:pPr>
    </w:p>
    <w:p w:rsidR="007E7CFC" w:rsidRPr="007E7CFC" w:rsidRDefault="007E7CFC" w:rsidP="007E7CFC">
      <w:pPr>
        <w:ind w:firstLine="720"/>
        <w:jc w:val="both"/>
        <w:rPr>
          <w:sz w:val="18"/>
          <w:szCs w:val="18"/>
        </w:rPr>
      </w:pPr>
      <w:r w:rsidRPr="007E7CFC">
        <w:rPr>
          <w:sz w:val="18"/>
          <w:szCs w:val="18"/>
          <w:lang w:eastAsia="en-US"/>
        </w:rPr>
        <w:t xml:space="preserve">5. </w:t>
      </w:r>
      <w:r w:rsidRPr="007E7CFC">
        <w:rPr>
          <w:bCs/>
          <w:sz w:val="18"/>
          <w:szCs w:val="18"/>
        </w:rPr>
        <w:t>Проведение мероприятий по профессиональному развитию</w:t>
      </w:r>
      <w:r w:rsidRPr="007E7CFC">
        <w:rPr>
          <w:sz w:val="18"/>
          <w:szCs w:val="18"/>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2420"/>
        <w:gridCol w:w="4394"/>
        <w:gridCol w:w="2835"/>
      </w:tblGrid>
      <w:tr w:rsidR="007E7CFC" w:rsidRPr="007E7CFC" w:rsidTr="007E7CFC">
        <w:trPr>
          <w:trHeight w:val="70"/>
        </w:trPr>
        <w:tc>
          <w:tcPr>
            <w:tcW w:w="552" w:type="dxa"/>
            <w:shd w:val="clear" w:color="auto" w:fill="auto"/>
          </w:tcPr>
          <w:p w:rsidR="007E7CFC" w:rsidRPr="007E7CFC" w:rsidRDefault="007E7CFC" w:rsidP="00457884">
            <w:pPr>
              <w:jc w:val="center"/>
              <w:rPr>
                <w:sz w:val="18"/>
                <w:szCs w:val="18"/>
              </w:rPr>
            </w:pPr>
            <w:r w:rsidRPr="007E7CFC">
              <w:rPr>
                <w:sz w:val="18"/>
                <w:szCs w:val="18"/>
              </w:rPr>
              <w:t>№</w:t>
            </w:r>
          </w:p>
        </w:tc>
        <w:tc>
          <w:tcPr>
            <w:tcW w:w="2420" w:type="dxa"/>
            <w:shd w:val="clear" w:color="auto" w:fill="auto"/>
          </w:tcPr>
          <w:p w:rsidR="007E7CFC" w:rsidRPr="007E7CFC" w:rsidRDefault="007E7CFC" w:rsidP="00457884">
            <w:pPr>
              <w:jc w:val="center"/>
              <w:rPr>
                <w:sz w:val="18"/>
                <w:szCs w:val="18"/>
              </w:rPr>
            </w:pPr>
            <w:r w:rsidRPr="007E7CFC">
              <w:rPr>
                <w:sz w:val="18"/>
                <w:szCs w:val="18"/>
              </w:rPr>
              <w:t>Фамилия, имя, отчество</w:t>
            </w:r>
          </w:p>
          <w:p w:rsidR="007E7CFC" w:rsidRPr="007E7CFC" w:rsidRDefault="007E7CFC" w:rsidP="00457884">
            <w:pPr>
              <w:jc w:val="center"/>
              <w:rPr>
                <w:sz w:val="18"/>
                <w:szCs w:val="18"/>
              </w:rPr>
            </w:pPr>
            <w:r w:rsidRPr="007E7CFC">
              <w:rPr>
                <w:sz w:val="18"/>
                <w:szCs w:val="18"/>
              </w:rPr>
              <w:t>(при наличии)</w:t>
            </w:r>
          </w:p>
        </w:tc>
        <w:tc>
          <w:tcPr>
            <w:tcW w:w="4394" w:type="dxa"/>
            <w:shd w:val="clear" w:color="auto" w:fill="auto"/>
          </w:tcPr>
          <w:p w:rsidR="007E7CFC" w:rsidRPr="007E7CFC" w:rsidRDefault="007E7CFC" w:rsidP="00457884">
            <w:pPr>
              <w:jc w:val="center"/>
              <w:rPr>
                <w:sz w:val="18"/>
                <w:szCs w:val="18"/>
              </w:rPr>
            </w:pPr>
            <w:r w:rsidRPr="007E7CFC">
              <w:rPr>
                <w:sz w:val="18"/>
                <w:szCs w:val="18"/>
                <w:lang w:eastAsia="en-US"/>
              </w:rPr>
              <w:t>Дата (число, месяц, год) и место проведения мероприятий по профессиональному развитию (краткое наименование образовательной организации)</w:t>
            </w:r>
          </w:p>
        </w:tc>
        <w:tc>
          <w:tcPr>
            <w:tcW w:w="2835" w:type="dxa"/>
            <w:shd w:val="clear" w:color="auto" w:fill="auto"/>
          </w:tcPr>
          <w:p w:rsidR="007E7CFC" w:rsidRPr="007E7CFC" w:rsidRDefault="007E7CFC" w:rsidP="00457884">
            <w:pPr>
              <w:jc w:val="center"/>
              <w:rPr>
                <w:sz w:val="18"/>
                <w:szCs w:val="18"/>
              </w:rPr>
            </w:pPr>
            <w:r w:rsidRPr="007E7CFC">
              <w:rPr>
                <w:bCs/>
                <w:sz w:val="18"/>
                <w:szCs w:val="18"/>
              </w:rPr>
              <w:t>Тема дополнительной профессиональной программы</w:t>
            </w:r>
          </w:p>
        </w:tc>
      </w:tr>
      <w:tr w:rsidR="007E7CFC" w:rsidRPr="007E7CFC" w:rsidTr="007E7CFC">
        <w:tc>
          <w:tcPr>
            <w:tcW w:w="552" w:type="dxa"/>
            <w:shd w:val="clear" w:color="auto" w:fill="auto"/>
          </w:tcPr>
          <w:p w:rsidR="007E7CFC" w:rsidRPr="007E7CFC" w:rsidRDefault="007E7CFC" w:rsidP="00457884">
            <w:pPr>
              <w:jc w:val="center"/>
              <w:rPr>
                <w:sz w:val="18"/>
                <w:szCs w:val="18"/>
              </w:rPr>
            </w:pPr>
            <w:r w:rsidRPr="007E7CFC">
              <w:rPr>
                <w:sz w:val="18"/>
                <w:szCs w:val="18"/>
              </w:rPr>
              <w:t>1.</w:t>
            </w:r>
          </w:p>
        </w:tc>
        <w:tc>
          <w:tcPr>
            <w:tcW w:w="2420" w:type="dxa"/>
            <w:shd w:val="clear" w:color="auto" w:fill="auto"/>
          </w:tcPr>
          <w:p w:rsidR="007E7CFC" w:rsidRPr="007E7CFC" w:rsidRDefault="007E7CFC" w:rsidP="00457884">
            <w:pPr>
              <w:jc w:val="both"/>
              <w:rPr>
                <w:sz w:val="18"/>
                <w:szCs w:val="18"/>
              </w:rPr>
            </w:pPr>
          </w:p>
        </w:tc>
        <w:tc>
          <w:tcPr>
            <w:tcW w:w="4394" w:type="dxa"/>
            <w:shd w:val="clear" w:color="auto" w:fill="auto"/>
          </w:tcPr>
          <w:p w:rsidR="007E7CFC" w:rsidRPr="007E7CFC" w:rsidRDefault="007E7CFC" w:rsidP="00457884">
            <w:pPr>
              <w:jc w:val="both"/>
              <w:rPr>
                <w:sz w:val="18"/>
                <w:szCs w:val="18"/>
              </w:rPr>
            </w:pPr>
          </w:p>
        </w:tc>
        <w:tc>
          <w:tcPr>
            <w:tcW w:w="2835" w:type="dxa"/>
            <w:shd w:val="clear" w:color="auto" w:fill="auto"/>
          </w:tcPr>
          <w:p w:rsidR="007E7CFC" w:rsidRPr="007E7CFC" w:rsidRDefault="007E7CFC" w:rsidP="00457884">
            <w:pPr>
              <w:jc w:val="both"/>
              <w:rPr>
                <w:sz w:val="18"/>
                <w:szCs w:val="18"/>
              </w:rPr>
            </w:pPr>
          </w:p>
        </w:tc>
      </w:tr>
      <w:tr w:rsidR="007E7CFC" w:rsidRPr="007E7CFC" w:rsidTr="007E7CFC">
        <w:tc>
          <w:tcPr>
            <w:tcW w:w="552" w:type="dxa"/>
            <w:shd w:val="clear" w:color="auto" w:fill="auto"/>
          </w:tcPr>
          <w:p w:rsidR="007E7CFC" w:rsidRPr="007E7CFC" w:rsidRDefault="007E7CFC" w:rsidP="00457884">
            <w:pPr>
              <w:jc w:val="center"/>
              <w:rPr>
                <w:sz w:val="18"/>
                <w:szCs w:val="18"/>
              </w:rPr>
            </w:pPr>
            <w:r w:rsidRPr="007E7CFC">
              <w:rPr>
                <w:sz w:val="18"/>
                <w:szCs w:val="18"/>
              </w:rPr>
              <w:t>2.</w:t>
            </w:r>
          </w:p>
        </w:tc>
        <w:tc>
          <w:tcPr>
            <w:tcW w:w="2420" w:type="dxa"/>
            <w:shd w:val="clear" w:color="auto" w:fill="auto"/>
          </w:tcPr>
          <w:p w:rsidR="007E7CFC" w:rsidRPr="007E7CFC" w:rsidRDefault="007E7CFC" w:rsidP="00457884">
            <w:pPr>
              <w:jc w:val="both"/>
              <w:rPr>
                <w:sz w:val="18"/>
                <w:szCs w:val="18"/>
              </w:rPr>
            </w:pPr>
          </w:p>
        </w:tc>
        <w:tc>
          <w:tcPr>
            <w:tcW w:w="4394" w:type="dxa"/>
            <w:shd w:val="clear" w:color="auto" w:fill="auto"/>
          </w:tcPr>
          <w:p w:rsidR="007E7CFC" w:rsidRPr="007E7CFC" w:rsidRDefault="007E7CFC" w:rsidP="00457884">
            <w:pPr>
              <w:jc w:val="both"/>
              <w:rPr>
                <w:sz w:val="18"/>
                <w:szCs w:val="18"/>
              </w:rPr>
            </w:pPr>
          </w:p>
        </w:tc>
        <w:tc>
          <w:tcPr>
            <w:tcW w:w="2835" w:type="dxa"/>
            <w:shd w:val="clear" w:color="auto" w:fill="auto"/>
          </w:tcPr>
          <w:p w:rsidR="007E7CFC" w:rsidRPr="007E7CFC" w:rsidRDefault="007E7CFC" w:rsidP="00457884">
            <w:pPr>
              <w:jc w:val="both"/>
              <w:rPr>
                <w:sz w:val="18"/>
                <w:szCs w:val="18"/>
              </w:rPr>
            </w:pPr>
          </w:p>
        </w:tc>
      </w:tr>
    </w:tbl>
    <w:p w:rsidR="007E7CFC" w:rsidRPr="007E7CFC" w:rsidRDefault="007E7CFC" w:rsidP="007E7CFC">
      <w:pPr>
        <w:ind w:firstLine="720"/>
        <w:jc w:val="both"/>
        <w:rPr>
          <w:sz w:val="18"/>
          <w:szCs w:val="18"/>
        </w:rPr>
      </w:pPr>
    </w:p>
    <w:p w:rsidR="007E7CFC" w:rsidRPr="007E7CFC" w:rsidRDefault="007E7CFC" w:rsidP="007E7CFC">
      <w:pPr>
        <w:ind w:firstLine="720"/>
        <w:jc w:val="both"/>
        <w:rPr>
          <w:sz w:val="18"/>
          <w:szCs w:val="18"/>
        </w:rPr>
      </w:pPr>
      <w:r w:rsidRPr="007E7CFC">
        <w:rPr>
          <w:sz w:val="18"/>
          <w:szCs w:val="18"/>
        </w:rPr>
        <w:t>6. Проведена аттестация: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883"/>
        <w:gridCol w:w="2645"/>
        <w:gridCol w:w="3025"/>
      </w:tblGrid>
      <w:tr w:rsidR="007E7CFC" w:rsidRPr="007E7CFC" w:rsidTr="007E7CFC">
        <w:trPr>
          <w:trHeight w:val="70"/>
        </w:trPr>
        <w:tc>
          <w:tcPr>
            <w:tcW w:w="648" w:type="dxa"/>
            <w:shd w:val="clear" w:color="auto" w:fill="auto"/>
          </w:tcPr>
          <w:p w:rsidR="007E7CFC" w:rsidRPr="007E7CFC" w:rsidRDefault="007E7CFC" w:rsidP="00457884">
            <w:pPr>
              <w:jc w:val="center"/>
              <w:rPr>
                <w:sz w:val="18"/>
                <w:szCs w:val="18"/>
              </w:rPr>
            </w:pPr>
            <w:r w:rsidRPr="007E7CFC">
              <w:rPr>
                <w:sz w:val="18"/>
                <w:szCs w:val="18"/>
              </w:rPr>
              <w:t>№</w:t>
            </w:r>
          </w:p>
        </w:tc>
        <w:tc>
          <w:tcPr>
            <w:tcW w:w="3883" w:type="dxa"/>
            <w:shd w:val="clear" w:color="auto" w:fill="auto"/>
          </w:tcPr>
          <w:p w:rsidR="007E7CFC" w:rsidRPr="007E7CFC" w:rsidRDefault="007E7CFC" w:rsidP="00457884">
            <w:pPr>
              <w:jc w:val="center"/>
              <w:rPr>
                <w:sz w:val="18"/>
                <w:szCs w:val="18"/>
              </w:rPr>
            </w:pPr>
            <w:r w:rsidRPr="007E7CFC">
              <w:rPr>
                <w:sz w:val="18"/>
                <w:szCs w:val="18"/>
              </w:rPr>
              <w:t>Фамилия, имя, отчество</w:t>
            </w:r>
          </w:p>
          <w:p w:rsidR="007E7CFC" w:rsidRPr="007E7CFC" w:rsidRDefault="007E7CFC" w:rsidP="00457884">
            <w:pPr>
              <w:jc w:val="center"/>
              <w:rPr>
                <w:sz w:val="18"/>
                <w:szCs w:val="18"/>
              </w:rPr>
            </w:pPr>
            <w:r w:rsidRPr="007E7CFC">
              <w:rPr>
                <w:sz w:val="18"/>
                <w:szCs w:val="18"/>
              </w:rPr>
              <w:t>(при наличии)</w:t>
            </w:r>
          </w:p>
        </w:tc>
        <w:tc>
          <w:tcPr>
            <w:tcW w:w="2645" w:type="dxa"/>
            <w:shd w:val="clear" w:color="auto" w:fill="auto"/>
          </w:tcPr>
          <w:p w:rsidR="007E7CFC" w:rsidRPr="007E7CFC" w:rsidRDefault="007E7CFC" w:rsidP="00457884">
            <w:pPr>
              <w:jc w:val="center"/>
              <w:rPr>
                <w:sz w:val="18"/>
                <w:szCs w:val="18"/>
              </w:rPr>
            </w:pPr>
            <w:r w:rsidRPr="007E7CFC">
              <w:rPr>
                <w:sz w:val="18"/>
                <w:szCs w:val="18"/>
              </w:rPr>
              <w:t>Дата проведения аттестации</w:t>
            </w:r>
          </w:p>
        </w:tc>
        <w:tc>
          <w:tcPr>
            <w:tcW w:w="3025" w:type="dxa"/>
            <w:shd w:val="clear" w:color="auto" w:fill="auto"/>
          </w:tcPr>
          <w:p w:rsidR="007E7CFC" w:rsidRPr="007E7CFC" w:rsidRDefault="007E7CFC" w:rsidP="00457884">
            <w:pPr>
              <w:jc w:val="center"/>
              <w:rPr>
                <w:sz w:val="18"/>
                <w:szCs w:val="18"/>
              </w:rPr>
            </w:pPr>
            <w:r w:rsidRPr="007E7CFC">
              <w:rPr>
                <w:sz w:val="18"/>
                <w:szCs w:val="18"/>
              </w:rPr>
              <w:t>Результат аттестации</w:t>
            </w:r>
          </w:p>
        </w:tc>
      </w:tr>
      <w:tr w:rsidR="007E7CFC" w:rsidRPr="007E7CFC" w:rsidTr="007E7CFC">
        <w:tc>
          <w:tcPr>
            <w:tcW w:w="648" w:type="dxa"/>
            <w:shd w:val="clear" w:color="auto" w:fill="auto"/>
          </w:tcPr>
          <w:p w:rsidR="007E7CFC" w:rsidRPr="007E7CFC" w:rsidRDefault="007E7CFC" w:rsidP="00457884">
            <w:pPr>
              <w:jc w:val="center"/>
              <w:rPr>
                <w:sz w:val="18"/>
                <w:szCs w:val="18"/>
              </w:rPr>
            </w:pPr>
            <w:r w:rsidRPr="007E7CFC">
              <w:rPr>
                <w:sz w:val="18"/>
                <w:szCs w:val="18"/>
              </w:rPr>
              <w:t>1.</w:t>
            </w:r>
          </w:p>
        </w:tc>
        <w:tc>
          <w:tcPr>
            <w:tcW w:w="3883" w:type="dxa"/>
            <w:shd w:val="clear" w:color="auto" w:fill="auto"/>
          </w:tcPr>
          <w:p w:rsidR="007E7CFC" w:rsidRPr="007E7CFC" w:rsidRDefault="007E7CFC" w:rsidP="00457884">
            <w:pPr>
              <w:jc w:val="both"/>
              <w:rPr>
                <w:sz w:val="18"/>
                <w:szCs w:val="18"/>
              </w:rPr>
            </w:pPr>
          </w:p>
        </w:tc>
        <w:tc>
          <w:tcPr>
            <w:tcW w:w="2645" w:type="dxa"/>
            <w:shd w:val="clear" w:color="auto" w:fill="auto"/>
          </w:tcPr>
          <w:p w:rsidR="007E7CFC" w:rsidRPr="007E7CFC" w:rsidRDefault="007E7CFC" w:rsidP="00457884">
            <w:pPr>
              <w:jc w:val="both"/>
              <w:rPr>
                <w:sz w:val="18"/>
                <w:szCs w:val="18"/>
              </w:rPr>
            </w:pPr>
          </w:p>
        </w:tc>
        <w:tc>
          <w:tcPr>
            <w:tcW w:w="3025" w:type="dxa"/>
            <w:shd w:val="clear" w:color="auto" w:fill="auto"/>
          </w:tcPr>
          <w:p w:rsidR="007E7CFC" w:rsidRPr="007E7CFC" w:rsidRDefault="007E7CFC" w:rsidP="00457884">
            <w:pPr>
              <w:jc w:val="both"/>
              <w:rPr>
                <w:sz w:val="18"/>
                <w:szCs w:val="18"/>
              </w:rPr>
            </w:pPr>
          </w:p>
        </w:tc>
      </w:tr>
      <w:tr w:rsidR="007E7CFC" w:rsidRPr="007E7CFC" w:rsidTr="007E7CFC">
        <w:tc>
          <w:tcPr>
            <w:tcW w:w="648" w:type="dxa"/>
            <w:shd w:val="clear" w:color="auto" w:fill="auto"/>
          </w:tcPr>
          <w:p w:rsidR="007E7CFC" w:rsidRPr="007E7CFC" w:rsidRDefault="007E7CFC" w:rsidP="00457884">
            <w:pPr>
              <w:jc w:val="center"/>
              <w:rPr>
                <w:sz w:val="18"/>
                <w:szCs w:val="18"/>
              </w:rPr>
            </w:pPr>
            <w:r w:rsidRPr="007E7CFC">
              <w:rPr>
                <w:sz w:val="18"/>
                <w:szCs w:val="18"/>
              </w:rPr>
              <w:t>2.</w:t>
            </w:r>
          </w:p>
        </w:tc>
        <w:tc>
          <w:tcPr>
            <w:tcW w:w="3883" w:type="dxa"/>
            <w:shd w:val="clear" w:color="auto" w:fill="auto"/>
          </w:tcPr>
          <w:p w:rsidR="007E7CFC" w:rsidRPr="007E7CFC" w:rsidRDefault="007E7CFC" w:rsidP="00457884">
            <w:pPr>
              <w:jc w:val="both"/>
              <w:rPr>
                <w:sz w:val="18"/>
                <w:szCs w:val="18"/>
              </w:rPr>
            </w:pPr>
          </w:p>
        </w:tc>
        <w:tc>
          <w:tcPr>
            <w:tcW w:w="2645" w:type="dxa"/>
            <w:shd w:val="clear" w:color="auto" w:fill="auto"/>
          </w:tcPr>
          <w:p w:rsidR="007E7CFC" w:rsidRPr="007E7CFC" w:rsidRDefault="007E7CFC" w:rsidP="00457884">
            <w:pPr>
              <w:jc w:val="both"/>
              <w:rPr>
                <w:sz w:val="18"/>
                <w:szCs w:val="18"/>
              </w:rPr>
            </w:pPr>
          </w:p>
        </w:tc>
        <w:tc>
          <w:tcPr>
            <w:tcW w:w="3025" w:type="dxa"/>
            <w:shd w:val="clear" w:color="auto" w:fill="auto"/>
          </w:tcPr>
          <w:p w:rsidR="007E7CFC" w:rsidRPr="007E7CFC" w:rsidRDefault="007E7CFC" w:rsidP="00457884">
            <w:pPr>
              <w:jc w:val="both"/>
              <w:rPr>
                <w:sz w:val="18"/>
                <w:szCs w:val="18"/>
              </w:rPr>
            </w:pPr>
          </w:p>
        </w:tc>
      </w:tr>
    </w:tbl>
    <w:p w:rsidR="007E7CFC" w:rsidRPr="007E7CFC" w:rsidRDefault="007E7CFC" w:rsidP="007E7CFC">
      <w:pPr>
        <w:ind w:firstLine="720"/>
        <w:jc w:val="both"/>
        <w:rPr>
          <w:sz w:val="18"/>
          <w:szCs w:val="18"/>
        </w:rPr>
      </w:pPr>
    </w:p>
    <w:p w:rsidR="007E7CFC" w:rsidRPr="007E7CFC" w:rsidRDefault="007E7CFC" w:rsidP="007E7CFC">
      <w:pPr>
        <w:ind w:firstLine="720"/>
        <w:rPr>
          <w:sz w:val="18"/>
          <w:szCs w:val="18"/>
        </w:rPr>
      </w:pPr>
      <w:r w:rsidRPr="007E7CFC">
        <w:rPr>
          <w:sz w:val="18"/>
          <w:szCs w:val="18"/>
        </w:rPr>
        <w:t>7. Включены в кадровый резерв: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3687"/>
        <w:gridCol w:w="3825"/>
        <w:gridCol w:w="2121"/>
      </w:tblGrid>
      <w:tr w:rsidR="007E7CFC" w:rsidRPr="007E7CFC" w:rsidTr="006F3274">
        <w:tc>
          <w:tcPr>
            <w:tcW w:w="276" w:type="pct"/>
            <w:shd w:val="clear" w:color="auto" w:fill="auto"/>
          </w:tcPr>
          <w:p w:rsidR="007E7CFC" w:rsidRPr="007E7CFC" w:rsidRDefault="007E7CFC" w:rsidP="00457884">
            <w:pPr>
              <w:jc w:val="center"/>
              <w:rPr>
                <w:sz w:val="18"/>
                <w:szCs w:val="18"/>
              </w:rPr>
            </w:pPr>
            <w:r w:rsidRPr="007E7CFC">
              <w:rPr>
                <w:sz w:val="18"/>
                <w:szCs w:val="18"/>
              </w:rPr>
              <w:t>№</w:t>
            </w:r>
          </w:p>
        </w:tc>
        <w:tc>
          <w:tcPr>
            <w:tcW w:w="1808" w:type="pct"/>
            <w:shd w:val="clear" w:color="auto" w:fill="auto"/>
          </w:tcPr>
          <w:p w:rsidR="007E7CFC" w:rsidRPr="007E7CFC" w:rsidRDefault="007E7CFC" w:rsidP="00457884">
            <w:pPr>
              <w:jc w:val="center"/>
              <w:rPr>
                <w:sz w:val="18"/>
                <w:szCs w:val="18"/>
              </w:rPr>
            </w:pPr>
            <w:r w:rsidRPr="007E7CFC">
              <w:rPr>
                <w:sz w:val="18"/>
                <w:szCs w:val="18"/>
              </w:rPr>
              <w:t>Фамилия, имя, отчество</w:t>
            </w:r>
          </w:p>
          <w:p w:rsidR="007E7CFC" w:rsidRPr="007E7CFC" w:rsidRDefault="007E7CFC" w:rsidP="00457884">
            <w:pPr>
              <w:jc w:val="center"/>
              <w:rPr>
                <w:sz w:val="18"/>
                <w:szCs w:val="18"/>
              </w:rPr>
            </w:pPr>
            <w:r w:rsidRPr="007E7CFC">
              <w:rPr>
                <w:sz w:val="18"/>
                <w:szCs w:val="18"/>
              </w:rPr>
              <w:t>(при наличии)</w:t>
            </w:r>
          </w:p>
        </w:tc>
        <w:tc>
          <w:tcPr>
            <w:tcW w:w="1876" w:type="pct"/>
            <w:shd w:val="clear" w:color="auto" w:fill="auto"/>
          </w:tcPr>
          <w:p w:rsidR="007E7CFC" w:rsidRPr="007E7CFC" w:rsidRDefault="007E7CFC" w:rsidP="00457884">
            <w:pPr>
              <w:jc w:val="center"/>
              <w:rPr>
                <w:sz w:val="18"/>
                <w:szCs w:val="18"/>
              </w:rPr>
            </w:pPr>
            <w:r w:rsidRPr="007E7CFC">
              <w:rPr>
                <w:sz w:val="18"/>
                <w:szCs w:val="18"/>
              </w:rPr>
              <w:t>Наименование должности по которой муниципальный служащий включен в кадровый резерв</w:t>
            </w:r>
          </w:p>
        </w:tc>
        <w:tc>
          <w:tcPr>
            <w:tcW w:w="1040" w:type="pct"/>
            <w:shd w:val="clear" w:color="auto" w:fill="auto"/>
          </w:tcPr>
          <w:p w:rsidR="007E7CFC" w:rsidRPr="007E7CFC" w:rsidRDefault="007E7CFC" w:rsidP="00457884">
            <w:pPr>
              <w:jc w:val="center"/>
              <w:rPr>
                <w:sz w:val="18"/>
                <w:szCs w:val="18"/>
              </w:rPr>
            </w:pPr>
            <w:r w:rsidRPr="007E7CFC">
              <w:rPr>
                <w:sz w:val="18"/>
                <w:szCs w:val="18"/>
              </w:rPr>
              <w:t>Дата включения в кадровый резерв</w:t>
            </w:r>
          </w:p>
        </w:tc>
      </w:tr>
      <w:tr w:rsidR="007E7CFC" w:rsidRPr="007E7CFC" w:rsidTr="006F3274">
        <w:tc>
          <w:tcPr>
            <w:tcW w:w="276" w:type="pct"/>
            <w:shd w:val="clear" w:color="auto" w:fill="auto"/>
          </w:tcPr>
          <w:p w:rsidR="007E7CFC" w:rsidRPr="007E7CFC" w:rsidRDefault="007E7CFC" w:rsidP="00457884">
            <w:pPr>
              <w:jc w:val="center"/>
              <w:rPr>
                <w:sz w:val="18"/>
                <w:szCs w:val="18"/>
              </w:rPr>
            </w:pPr>
            <w:r w:rsidRPr="007E7CFC">
              <w:rPr>
                <w:sz w:val="18"/>
                <w:szCs w:val="18"/>
              </w:rPr>
              <w:t>1.</w:t>
            </w:r>
          </w:p>
        </w:tc>
        <w:tc>
          <w:tcPr>
            <w:tcW w:w="1808" w:type="pct"/>
            <w:shd w:val="clear" w:color="auto" w:fill="auto"/>
          </w:tcPr>
          <w:p w:rsidR="007E7CFC" w:rsidRPr="007E7CFC" w:rsidRDefault="007E7CFC" w:rsidP="00457884">
            <w:pPr>
              <w:jc w:val="both"/>
              <w:rPr>
                <w:sz w:val="18"/>
                <w:szCs w:val="18"/>
              </w:rPr>
            </w:pPr>
          </w:p>
        </w:tc>
        <w:tc>
          <w:tcPr>
            <w:tcW w:w="1876" w:type="pct"/>
            <w:shd w:val="clear" w:color="auto" w:fill="auto"/>
          </w:tcPr>
          <w:p w:rsidR="007E7CFC" w:rsidRPr="007E7CFC" w:rsidRDefault="007E7CFC" w:rsidP="00457884">
            <w:pPr>
              <w:jc w:val="both"/>
              <w:rPr>
                <w:sz w:val="18"/>
                <w:szCs w:val="18"/>
              </w:rPr>
            </w:pPr>
          </w:p>
        </w:tc>
        <w:tc>
          <w:tcPr>
            <w:tcW w:w="1040" w:type="pct"/>
            <w:shd w:val="clear" w:color="auto" w:fill="auto"/>
          </w:tcPr>
          <w:p w:rsidR="007E7CFC" w:rsidRPr="007E7CFC" w:rsidRDefault="007E7CFC" w:rsidP="00457884">
            <w:pPr>
              <w:jc w:val="both"/>
              <w:rPr>
                <w:sz w:val="18"/>
                <w:szCs w:val="18"/>
              </w:rPr>
            </w:pPr>
          </w:p>
        </w:tc>
      </w:tr>
      <w:tr w:rsidR="007E7CFC" w:rsidRPr="007E7CFC" w:rsidTr="006F3274">
        <w:tc>
          <w:tcPr>
            <w:tcW w:w="276" w:type="pct"/>
            <w:shd w:val="clear" w:color="auto" w:fill="auto"/>
          </w:tcPr>
          <w:p w:rsidR="007E7CFC" w:rsidRPr="007E7CFC" w:rsidRDefault="007E7CFC" w:rsidP="00457884">
            <w:pPr>
              <w:jc w:val="center"/>
              <w:rPr>
                <w:sz w:val="18"/>
                <w:szCs w:val="18"/>
              </w:rPr>
            </w:pPr>
            <w:r w:rsidRPr="007E7CFC">
              <w:rPr>
                <w:sz w:val="18"/>
                <w:szCs w:val="18"/>
              </w:rPr>
              <w:t>2.</w:t>
            </w:r>
          </w:p>
        </w:tc>
        <w:tc>
          <w:tcPr>
            <w:tcW w:w="1808" w:type="pct"/>
            <w:shd w:val="clear" w:color="auto" w:fill="auto"/>
          </w:tcPr>
          <w:p w:rsidR="007E7CFC" w:rsidRPr="007E7CFC" w:rsidRDefault="007E7CFC" w:rsidP="00457884">
            <w:pPr>
              <w:jc w:val="both"/>
              <w:rPr>
                <w:sz w:val="18"/>
                <w:szCs w:val="18"/>
              </w:rPr>
            </w:pPr>
          </w:p>
        </w:tc>
        <w:tc>
          <w:tcPr>
            <w:tcW w:w="1876" w:type="pct"/>
            <w:shd w:val="clear" w:color="auto" w:fill="auto"/>
          </w:tcPr>
          <w:p w:rsidR="007E7CFC" w:rsidRPr="007E7CFC" w:rsidRDefault="007E7CFC" w:rsidP="00457884">
            <w:pPr>
              <w:jc w:val="both"/>
              <w:rPr>
                <w:sz w:val="18"/>
                <w:szCs w:val="18"/>
              </w:rPr>
            </w:pPr>
          </w:p>
        </w:tc>
        <w:tc>
          <w:tcPr>
            <w:tcW w:w="1040" w:type="pct"/>
            <w:shd w:val="clear" w:color="auto" w:fill="auto"/>
          </w:tcPr>
          <w:p w:rsidR="007E7CFC" w:rsidRPr="007E7CFC" w:rsidRDefault="007E7CFC" w:rsidP="00457884">
            <w:pPr>
              <w:jc w:val="both"/>
              <w:rPr>
                <w:sz w:val="18"/>
                <w:szCs w:val="18"/>
              </w:rPr>
            </w:pPr>
          </w:p>
        </w:tc>
      </w:tr>
    </w:tbl>
    <w:p w:rsidR="007E7CFC" w:rsidRPr="007E7CFC" w:rsidRDefault="007E7CFC" w:rsidP="007E7CFC">
      <w:pPr>
        <w:ind w:firstLine="720"/>
        <w:jc w:val="both"/>
        <w:rPr>
          <w:sz w:val="18"/>
          <w:szCs w:val="18"/>
        </w:rPr>
      </w:pPr>
    </w:p>
    <w:p w:rsidR="007E7CFC" w:rsidRPr="007E7CFC" w:rsidRDefault="007E7CFC" w:rsidP="007E7CFC">
      <w:pPr>
        <w:ind w:firstLine="720"/>
        <w:jc w:val="both"/>
        <w:rPr>
          <w:sz w:val="18"/>
          <w:szCs w:val="18"/>
        </w:rPr>
      </w:pPr>
      <w:r w:rsidRPr="007E7CFC">
        <w:rPr>
          <w:sz w:val="18"/>
          <w:szCs w:val="18"/>
        </w:rPr>
        <w:t>8. Изменены фамилия, имя, отчество (при наличии):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182"/>
        <w:gridCol w:w="2268"/>
        <w:gridCol w:w="2127"/>
        <w:gridCol w:w="2976"/>
      </w:tblGrid>
      <w:tr w:rsidR="007E7CFC" w:rsidRPr="007E7CFC" w:rsidTr="006F3274">
        <w:trPr>
          <w:trHeight w:val="70"/>
        </w:trPr>
        <w:tc>
          <w:tcPr>
            <w:tcW w:w="648" w:type="dxa"/>
            <w:shd w:val="clear" w:color="auto" w:fill="auto"/>
          </w:tcPr>
          <w:p w:rsidR="007E7CFC" w:rsidRPr="007E7CFC" w:rsidRDefault="007E7CFC" w:rsidP="00457884">
            <w:pPr>
              <w:jc w:val="center"/>
              <w:rPr>
                <w:sz w:val="18"/>
                <w:szCs w:val="18"/>
              </w:rPr>
            </w:pPr>
            <w:r w:rsidRPr="007E7CFC">
              <w:rPr>
                <w:sz w:val="18"/>
                <w:szCs w:val="18"/>
              </w:rPr>
              <w:t>№</w:t>
            </w:r>
          </w:p>
        </w:tc>
        <w:tc>
          <w:tcPr>
            <w:tcW w:w="2182" w:type="dxa"/>
            <w:shd w:val="clear" w:color="auto" w:fill="auto"/>
          </w:tcPr>
          <w:p w:rsidR="007E7CFC" w:rsidRPr="007E7CFC" w:rsidRDefault="007E7CFC" w:rsidP="00457884">
            <w:pPr>
              <w:jc w:val="center"/>
              <w:rPr>
                <w:sz w:val="18"/>
                <w:szCs w:val="18"/>
              </w:rPr>
            </w:pPr>
            <w:r w:rsidRPr="007E7CFC">
              <w:rPr>
                <w:sz w:val="18"/>
                <w:szCs w:val="18"/>
              </w:rPr>
              <w:t xml:space="preserve">Фамилия, имя, отчество </w:t>
            </w:r>
          </w:p>
          <w:p w:rsidR="007E7CFC" w:rsidRPr="007E7CFC" w:rsidRDefault="007E7CFC" w:rsidP="00457884">
            <w:pPr>
              <w:jc w:val="center"/>
              <w:rPr>
                <w:sz w:val="18"/>
                <w:szCs w:val="18"/>
              </w:rPr>
            </w:pPr>
            <w:r w:rsidRPr="007E7CFC">
              <w:rPr>
                <w:sz w:val="18"/>
                <w:szCs w:val="18"/>
              </w:rPr>
              <w:t xml:space="preserve"> (при наличии)</w:t>
            </w:r>
          </w:p>
          <w:p w:rsidR="007E7CFC" w:rsidRPr="007E7CFC" w:rsidRDefault="007E7CFC" w:rsidP="00457884">
            <w:pPr>
              <w:jc w:val="center"/>
              <w:rPr>
                <w:sz w:val="18"/>
                <w:szCs w:val="18"/>
              </w:rPr>
            </w:pPr>
            <w:r w:rsidRPr="007E7CFC">
              <w:rPr>
                <w:sz w:val="18"/>
                <w:szCs w:val="18"/>
              </w:rPr>
              <w:t>было</w:t>
            </w:r>
          </w:p>
        </w:tc>
        <w:tc>
          <w:tcPr>
            <w:tcW w:w="2268" w:type="dxa"/>
            <w:shd w:val="clear" w:color="auto" w:fill="auto"/>
          </w:tcPr>
          <w:p w:rsidR="007E7CFC" w:rsidRPr="007E7CFC" w:rsidRDefault="007E7CFC" w:rsidP="00457884">
            <w:pPr>
              <w:jc w:val="center"/>
              <w:rPr>
                <w:sz w:val="18"/>
                <w:szCs w:val="18"/>
              </w:rPr>
            </w:pPr>
            <w:r w:rsidRPr="007E7CFC">
              <w:rPr>
                <w:sz w:val="18"/>
                <w:szCs w:val="18"/>
              </w:rPr>
              <w:t xml:space="preserve">Фамилия, имя, отчество </w:t>
            </w:r>
          </w:p>
          <w:p w:rsidR="007E7CFC" w:rsidRPr="007E7CFC" w:rsidRDefault="007E7CFC" w:rsidP="00457884">
            <w:pPr>
              <w:jc w:val="center"/>
              <w:rPr>
                <w:sz w:val="18"/>
                <w:szCs w:val="18"/>
              </w:rPr>
            </w:pPr>
            <w:r w:rsidRPr="007E7CFC">
              <w:rPr>
                <w:sz w:val="18"/>
                <w:szCs w:val="18"/>
              </w:rPr>
              <w:t xml:space="preserve"> (при наличии)</w:t>
            </w:r>
          </w:p>
          <w:p w:rsidR="007E7CFC" w:rsidRPr="007E7CFC" w:rsidRDefault="007E7CFC" w:rsidP="00457884">
            <w:pPr>
              <w:jc w:val="center"/>
              <w:rPr>
                <w:sz w:val="18"/>
                <w:szCs w:val="18"/>
              </w:rPr>
            </w:pPr>
            <w:r w:rsidRPr="007E7CFC">
              <w:rPr>
                <w:sz w:val="18"/>
                <w:szCs w:val="18"/>
              </w:rPr>
              <w:t>стало</w:t>
            </w:r>
          </w:p>
        </w:tc>
        <w:tc>
          <w:tcPr>
            <w:tcW w:w="2127" w:type="dxa"/>
            <w:shd w:val="clear" w:color="auto" w:fill="auto"/>
          </w:tcPr>
          <w:p w:rsidR="007E7CFC" w:rsidRPr="007E7CFC" w:rsidRDefault="007E7CFC" w:rsidP="00457884">
            <w:pPr>
              <w:jc w:val="center"/>
              <w:rPr>
                <w:sz w:val="18"/>
                <w:szCs w:val="18"/>
              </w:rPr>
            </w:pPr>
            <w:r w:rsidRPr="007E7CFC">
              <w:rPr>
                <w:sz w:val="18"/>
                <w:szCs w:val="18"/>
              </w:rPr>
              <w:t>Наименование должности</w:t>
            </w:r>
          </w:p>
        </w:tc>
        <w:tc>
          <w:tcPr>
            <w:tcW w:w="2976" w:type="dxa"/>
            <w:shd w:val="clear" w:color="auto" w:fill="auto"/>
          </w:tcPr>
          <w:p w:rsidR="007E7CFC" w:rsidRPr="007E7CFC" w:rsidRDefault="007E7CFC" w:rsidP="00457884">
            <w:pPr>
              <w:jc w:val="center"/>
              <w:rPr>
                <w:sz w:val="18"/>
                <w:szCs w:val="18"/>
              </w:rPr>
            </w:pPr>
            <w:r w:rsidRPr="007E7CFC">
              <w:rPr>
                <w:sz w:val="18"/>
                <w:szCs w:val="18"/>
              </w:rPr>
              <w:t>Дата внесения изменений в учетные данные</w:t>
            </w:r>
          </w:p>
        </w:tc>
      </w:tr>
      <w:tr w:rsidR="007E7CFC" w:rsidRPr="007E7CFC" w:rsidTr="006F3274">
        <w:tc>
          <w:tcPr>
            <w:tcW w:w="648" w:type="dxa"/>
            <w:shd w:val="clear" w:color="auto" w:fill="auto"/>
          </w:tcPr>
          <w:p w:rsidR="007E7CFC" w:rsidRPr="007E7CFC" w:rsidRDefault="007E7CFC" w:rsidP="00457884">
            <w:pPr>
              <w:jc w:val="center"/>
              <w:rPr>
                <w:sz w:val="18"/>
                <w:szCs w:val="18"/>
              </w:rPr>
            </w:pPr>
            <w:r w:rsidRPr="007E7CFC">
              <w:rPr>
                <w:sz w:val="18"/>
                <w:szCs w:val="18"/>
              </w:rPr>
              <w:lastRenderedPageBreak/>
              <w:t>1.</w:t>
            </w:r>
          </w:p>
        </w:tc>
        <w:tc>
          <w:tcPr>
            <w:tcW w:w="2182" w:type="dxa"/>
            <w:shd w:val="clear" w:color="auto" w:fill="auto"/>
          </w:tcPr>
          <w:p w:rsidR="007E7CFC" w:rsidRPr="007E7CFC" w:rsidRDefault="007E7CFC" w:rsidP="00457884">
            <w:pPr>
              <w:jc w:val="both"/>
              <w:rPr>
                <w:sz w:val="18"/>
                <w:szCs w:val="18"/>
              </w:rPr>
            </w:pPr>
          </w:p>
        </w:tc>
        <w:tc>
          <w:tcPr>
            <w:tcW w:w="2268" w:type="dxa"/>
            <w:shd w:val="clear" w:color="auto" w:fill="auto"/>
          </w:tcPr>
          <w:p w:rsidR="007E7CFC" w:rsidRPr="007E7CFC" w:rsidRDefault="007E7CFC" w:rsidP="00457884">
            <w:pPr>
              <w:jc w:val="both"/>
              <w:rPr>
                <w:sz w:val="18"/>
                <w:szCs w:val="18"/>
              </w:rPr>
            </w:pPr>
          </w:p>
        </w:tc>
        <w:tc>
          <w:tcPr>
            <w:tcW w:w="2127" w:type="dxa"/>
            <w:shd w:val="clear" w:color="auto" w:fill="auto"/>
          </w:tcPr>
          <w:p w:rsidR="007E7CFC" w:rsidRPr="007E7CFC" w:rsidRDefault="007E7CFC" w:rsidP="00457884">
            <w:pPr>
              <w:jc w:val="both"/>
              <w:rPr>
                <w:sz w:val="18"/>
                <w:szCs w:val="18"/>
              </w:rPr>
            </w:pPr>
          </w:p>
        </w:tc>
        <w:tc>
          <w:tcPr>
            <w:tcW w:w="2976" w:type="dxa"/>
            <w:shd w:val="clear" w:color="auto" w:fill="auto"/>
          </w:tcPr>
          <w:p w:rsidR="007E7CFC" w:rsidRPr="007E7CFC" w:rsidRDefault="007E7CFC" w:rsidP="00457884">
            <w:pPr>
              <w:jc w:val="both"/>
              <w:rPr>
                <w:sz w:val="18"/>
                <w:szCs w:val="18"/>
              </w:rPr>
            </w:pPr>
          </w:p>
        </w:tc>
      </w:tr>
      <w:tr w:rsidR="007E7CFC" w:rsidRPr="007E7CFC" w:rsidTr="006F3274">
        <w:tc>
          <w:tcPr>
            <w:tcW w:w="648" w:type="dxa"/>
            <w:shd w:val="clear" w:color="auto" w:fill="auto"/>
          </w:tcPr>
          <w:p w:rsidR="007E7CFC" w:rsidRPr="007E7CFC" w:rsidRDefault="007E7CFC" w:rsidP="00457884">
            <w:pPr>
              <w:jc w:val="center"/>
              <w:rPr>
                <w:sz w:val="18"/>
                <w:szCs w:val="18"/>
              </w:rPr>
            </w:pPr>
            <w:r w:rsidRPr="007E7CFC">
              <w:rPr>
                <w:sz w:val="18"/>
                <w:szCs w:val="18"/>
              </w:rPr>
              <w:t>2.</w:t>
            </w:r>
          </w:p>
        </w:tc>
        <w:tc>
          <w:tcPr>
            <w:tcW w:w="2182" w:type="dxa"/>
            <w:shd w:val="clear" w:color="auto" w:fill="auto"/>
          </w:tcPr>
          <w:p w:rsidR="007E7CFC" w:rsidRPr="007E7CFC" w:rsidRDefault="007E7CFC" w:rsidP="00457884">
            <w:pPr>
              <w:jc w:val="both"/>
              <w:rPr>
                <w:sz w:val="18"/>
                <w:szCs w:val="18"/>
              </w:rPr>
            </w:pPr>
          </w:p>
        </w:tc>
        <w:tc>
          <w:tcPr>
            <w:tcW w:w="2268" w:type="dxa"/>
            <w:shd w:val="clear" w:color="auto" w:fill="auto"/>
          </w:tcPr>
          <w:p w:rsidR="007E7CFC" w:rsidRPr="007E7CFC" w:rsidRDefault="007E7CFC" w:rsidP="00457884">
            <w:pPr>
              <w:jc w:val="both"/>
              <w:rPr>
                <w:sz w:val="18"/>
                <w:szCs w:val="18"/>
              </w:rPr>
            </w:pPr>
          </w:p>
        </w:tc>
        <w:tc>
          <w:tcPr>
            <w:tcW w:w="2127" w:type="dxa"/>
            <w:shd w:val="clear" w:color="auto" w:fill="auto"/>
          </w:tcPr>
          <w:p w:rsidR="007E7CFC" w:rsidRPr="007E7CFC" w:rsidRDefault="007E7CFC" w:rsidP="00457884">
            <w:pPr>
              <w:jc w:val="both"/>
              <w:rPr>
                <w:sz w:val="18"/>
                <w:szCs w:val="18"/>
              </w:rPr>
            </w:pPr>
          </w:p>
        </w:tc>
        <w:tc>
          <w:tcPr>
            <w:tcW w:w="2976" w:type="dxa"/>
            <w:shd w:val="clear" w:color="auto" w:fill="auto"/>
          </w:tcPr>
          <w:p w:rsidR="007E7CFC" w:rsidRPr="007E7CFC" w:rsidRDefault="007E7CFC" w:rsidP="00457884">
            <w:pPr>
              <w:jc w:val="both"/>
              <w:rPr>
                <w:sz w:val="18"/>
                <w:szCs w:val="18"/>
              </w:rPr>
            </w:pPr>
          </w:p>
        </w:tc>
      </w:tr>
    </w:tbl>
    <w:p w:rsidR="007E7CFC" w:rsidRPr="007E7CFC" w:rsidRDefault="007E7CFC" w:rsidP="007E7CFC">
      <w:pPr>
        <w:ind w:firstLine="720"/>
        <w:jc w:val="both"/>
        <w:rPr>
          <w:sz w:val="18"/>
          <w:szCs w:val="18"/>
        </w:rPr>
      </w:pPr>
    </w:p>
    <w:p w:rsidR="007E7CFC" w:rsidRPr="007E7CFC" w:rsidRDefault="007E7CFC" w:rsidP="007E7CFC">
      <w:pPr>
        <w:ind w:firstLine="720"/>
        <w:jc w:val="both"/>
        <w:rPr>
          <w:sz w:val="18"/>
          <w:szCs w:val="18"/>
        </w:rPr>
      </w:pPr>
      <w:r w:rsidRPr="007E7CFC">
        <w:rPr>
          <w:sz w:val="18"/>
          <w:szCs w:val="18"/>
        </w:rPr>
        <w:t>9. Наложены дисциплинарные взыскания: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316"/>
        <w:gridCol w:w="2977"/>
        <w:gridCol w:w="3260"/>
      </w:tblGrid>
      <w:tr w:rsidR="007E7CFC" w:rsidRPr="007E7CFC" w:rsidTr="006F3274">
        <w:tc>
          <w:tcPr>
            <w:tcW w:w="648" w:type="dxa"/>
            <w:shd w:val="clear" w:color="auto" w:fill="auto"/>
          </w:tcPr>
          <w:p w:rsidR="007E7CFC" w:rsidRPr="007E7CFC" w:rsidRDefault="007E7CFC" w:rsidP="00457884">
            <w:pPr>
              <w:jc w:val="center"/>
              <w:rPr>
                <w:sz w:val="18"/>
                <w:szCs w:val="18"/>
              </w:rPr>
            </w:pPr>
            <w:r w:rsidRPr="007E7CFC">
              <w:rPr>
                <w:sz w:val="18"/>
                <w:szCs w:val="18"/>
              </w:rPr>
              <w:t>№</w:t>
            </w:r>
          </w:p>
        </w:tc>
        <w:tc>
          <w:tcPr>
            <w:tcW w:w="3316" w:type="dxa"/>
            <w:shd w:val="clear" w:color="auto" w:fill="auto"/>
          </w:tcPr>
          <w:p w:rsidR="007E7CFC" w:rsidRPr="007E7CFC" w:rsidRDefault="007E7CFC" w:rsidP="00457884">
            <w:pPr>
              <w:jc w:val="center"/>
              <w:rPr>
                <w:sz w:val="18"/>
                <w:szCs w:val="18"/>
              </w:rPr>
            </w:pPr>
            <w:r w:rsidRPr="007E7CFC">
              <w:rPr>
                <w:sz w:val="18"/>
                <w:szCs w:val="18"/>
              </w:rPr>
              <w:t>Фамилия, имя, отчество (при наличии)</w:t>
            </w:r>
          </w:p>
        </w:tc>
        <w:tc>
          <w:tcPr>
            <w:tcW w:w="2977" w:type="dxa"/>
            <w:shd w:val="clear" w:color="auto" w:fill="auto"/>
          </w:tcPr>
          <w:p w:rsidR="007E7CFC" w:rsidRPr="007E7CFC" w:rsidRDefault="007E7CFC" w:rsidP="00457884">
            <w:pPr>
              <w:jc w:val="center"/>
              <w:rPr>
                <w:sz w:val="18"/>
                <w:szCs w:val="18"/>
              </w:rPr>
            </w:pPr>
            <w:r w:rsidRPr="007E7CFC">
              <w:rPr>
                <w:sz w:val="18"/>
                <w:szCs w:val="18"/>
              </w:rPr>
              <w:t>Вид дисциплинарного взыскания</w:t>
            </w:r>
          </w:p>
        </w:tc>
        <w:tc>
          <w:tcPr>
            <w:tcW w:w="3260" w:type="dxa"/>
            <w:shd w:val="clear" w:color="auto" w:fill="auto"/>
          </w:tcPr>
          <w:p w:rsidR="007E7CFC" w:rsidRPr="007E7CFC" w:rsidRDefault="007E7CFC" w:rsidP="00457884">
            <w:pPr>
              <w:jc w:val="center"/>
              <w:rPr>
                <w:sz w:val="18"/>
                <w:szCs w:val="18"/>
              </w:rPr>
            </w:pPr>
            <w:r w:rsidRPr="007E7CFC">
              <w:rPr>
                <w:sz w:val="18"/>
                <w:szCs w:val="18"/>
              </w:rPr>
              <w:t>Дата наложения дисциплинарного взыскания</w:t>
            </w:r>
          </w:p>
        </w:tc>
      </w:tr>
      <w:tr w:rsidR="007E7CFC" w:rsidRPr="007E7CFC" w:rsidTr="006F3274">
        <w:tc>
          <w:tcPr>
            <w:tcW w:w="648" w:type="dxa"/>
            <w:shd w:val="clear" w:color="auto" w:fill="auto"/>
          </w:tcPr>
          <w:p w:rsidR="007E7CFC" w:rsidRPr="007E7CFC" w:rsidRDefault="007E7CFC" w:rsidP="00457884">
            <w:pPr>
              <w:jc w:val="center"/>
              <w:rPr>
                <w:sz w:val="18"/>
                <w:szCs w:val="18"/>
              </w:rPr>
            </w:pPr>
            <w:r w:rsidRPr="007E7CFC">
              <w:rPr>
                <w:sz w:val="18"/>
                <w:szCs w:val="18"/>
              </w:rPr>
              <w:t>1.</w:t>
            </w:r>
          </w:p>
        </w:tc>
        <w:tc>
          <w:tcPr>
            <w:tcW w:w="3316" w:type="dxa"/>
            <w:shd w:val="clear" w:color="auto" w:fill="auto"/>
          </w:tcPr>
          <w:p w:rsidR="007E7CFC" w:rsidRPr="007E7CFC" w:rsidRDefault="007E7CFC" w:rsidP="00457884">
            <w:pPr>
              <w:jc w:val="both"/>
              <w:rPr>
                <w:sz w:val="18"/>
                <w:szCs w:val="18"/>
              </w:rPr>
            </w:pPr>
          </w:p>
        </w:tc>
        <w:tc>
          <w:tcPr>
            <w:tcW w:w="2977" w:type="dxa"/>
            <w:shd w:val="clear" w:color="auto" w:fill="auto"/>
          </w:tcPr>
          <w:p w:rsidR="007E7CFC" w:rsidRPr="007E7CFC" w:rsidRDefault="007E7CFC" w:rsidP="00457884">
            <w:pPr>
              <w:jc w:val="both"/>
              <w:rPr>
                <w:sz w:val="18"/>
                <w:szCs w:val="18"/>
              </w:rPr>
            </w:pPr>
          </w:p>
        </w:tc>
        <w:tc>
          <w:tcPr>
            <w:tcW w:w="3260" w:type="dxa"/>
            <w:shd w:val="clear" w:color="auto" w:fill="auto"/>
          </w:tcPr>
          <w:p w:rsidR="007E7CFC" w:rsidRPr="007E7CFC" w:rsidRDefault="007E7CFC" w:rsidP="00457884">
            <w:pPr>
              <w:jc w:val="both"/>
              <w:rPr>
                <w:sz w:val="18"/>
                <w:szCs w:val="18"/>
              </w:rPr>
            </w:pPr>
          </w:p>
        </w:tc>
      </w:tr>
      <w:tr w:rsidR="007E7CFC" w:rsidRPr="007E7CFC" w:rsidTr="006F3274">
        <w:tc>
          <w:tcPr>
            <w:tcW w:w="648" w:type="dxa"/>
            <w:shd w:val="clear" w:color="auto" w:fill="auto"/>
          </w:tcPr>
          <w:p w:rsidR="007E7CFC" w:rsidRPr="007E7CFC" w:rsidRDefault="007E7CFC" w:rsidP="00457884">
            <w:pPr>
              <w:jc w:val="center"/>
              <w:rPr>
                <w:sz w:val="18"/>
                <w:szCs w:val="18"/>
              </w:rPr>
            </w:pPr>
            <w:r w:rsidRPr="007E7CFC">
              <w:rPr>
                <w:sz w:val="18"/>
                <w:szCs w:val="18"/>
              </w:rPr>
              <w:t>2.</w:t>
            </w:r>
          </w:p>
        </w:tc>
        <w:tc>
          <w:tcPr>
            <w:tcW w:w="3316" w:type="dxa"/>
            <w:shd w:val="clear" w:color="auto" w:fill="auto"/>
          </w:tcPr>
          <w:p w:rsidR="007E7CFC" w:rsidRPr="007E7CFC" w:rsidRDefault="007E7CFC" w:rsidP="00457884">
            <w:pPr>
              <w:jc w:val="both"/>
              <w:rPr>
                <w:sz w:val="18"/>
                <w:szCs w:val="18"/>
              </w:rPr>
            </w:pPr>
          </w:p>
        </w:tc>
        <w:tc>
          <w:tcPr>
            <w:tcW w:w="2977" w:type="dxa"/>
            <w:shd w:val="clear" w:color="auto" w:fill="auto"/>
          </w:tcPr>
          <w:p w:rsidR="007E7CFC" w:rsidRPr="007E7CFC" w:rsidRDefault="007E7CFC" w:rsidP="00457884">
            <w:pPr>
              <w:jc w:val="both"/>
              <w:rPr>
                <w:sz w:val="18"/>
                <w:szCs w:val="18"/>
              </w:rPr>
            </w:pPr>
          </w:p>
        </w:tc>
        <w:tc>
          <w:tcPr>
            <w:tcW w:w="3260" w:type="dxa"/>
            <w:shd w:val="clear" w:color="auto" w:fill="auto"/>
          </w:tcPr>
          <w:p w:rsidR="007E7CFC" w:rsidRPr="007E7CFC" w:rsidRDefault="007E7CFC" w:rsidP="00457884">
            <w:pPr>
              <w:jc w:val="both"/>
              <w:rPr>
                <w:sz w:val="18"/>
                <w:szCs w:val="18"/>
              </w:rPr>
            </w:pPr>
          </w:p>
        </w:tc>
      </w:tr>
    </w:tbl>
    <w:p w:rsidR="007E7CFC" w:rsidRPr="007E7CFC" w:rsidRDefault="007E7CFC" w:rsidP="007E7CFC">
      <w:pPr>
        <w:ind w:firstLine="720"/>
        <w:jc w:val="both"/>
        <w:rPr>
          <w:sz w:val="18"/>
          <w:szCs w:val="18"/>
        </w:rPr>
      </w:pPr>
    </w:p>
    <w:p w:rsidR="007E7CFC" w:rsidRPr="007E7CFC" w:rsidRDefault="007E7CFC" w:rsidP="007E7CFC">
      <w:pPr>
        <w:ind w:firstLine="720"/>
        <w:jc w:val="both"/>
        <w:rPr>
          <w:sz w:val="18"/>
          <w:szCs w:val="18"/>
        </w:rPr>
      </w:pPr>
      <w:r w:rsidRPr="007E7CFC">
        <w:rPr>
          <w:sz w:val="18"/>
          <w:szCs w:val="18"/>
        </w:rPr>
        <w:t>10. Получено образование: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934"/>
        <w:gridCol w:w="2269"/>
        <w:gridCol w:w="2121"/>
        <w:gridCol w:w="2267"/>
      </w:tblGrid>
      <w:tr w:rsidR="007E7CFC" w:rsidRPr="007E7CFC" w:rsidTr="006F3274">
        <w:tc>
          <w:tcPr>
            <w:tcW w:w="296" w:type="pct"/>
            <w:shd w:val="clear" w:color="auto" w:fill="auto"/>
          </w:tcPr>
          <w:p w:rsidR="007E7CFC" w:rsidRPr="007E7CFC" w:rsidRDefault="007E7CFC" w:rsidP="00457884">
            <w:pPr>
              <w:widowControl w:val="0"/>
              <w:autoSpaceDE w:val="0"/>
              <w:autoSpaceDN w:val="0"/>
              <w:adjustRightInd w:val="0"/>
              <w:jc w:val="center"/>
              <w:outlineLvl w:val="1"/>
              <w:rPr>
                <w:bCs/>
                <w:sz w:val="18"/>
                <w:szCs w:val="18"/>
              </w:rPr>
            </w:pPr>
            <w:r w:rsidRPr="007E7CFC">
              <w:rPr>
                <w:bCs/>
                <w:sz w:val="18"/>
                <w:szCs w:val="18"/>
              </w:rPr>
              <w:t>№ п/п</w:t>
            </w:r>
          </w:p>
        </w:tc>
        <w:tc>
          <w:tcPr>
            <w:tcW w:w="1439" w:type="pct"/>
            <w:shd w:val="clear" w:color="auto" w:fill="auto"/>
          </w:tcPr>
          <w:p w:rsidR="007E7CFC" w:rsidRPr="007E7CFC" w:rsidRDefault="007E7CFC" w:rsidP="00457884">
            <w:pPr>
              <w:widowControl w:val="0"/>
              <w:autoSpaceDE w:val="0"/>
              <w:autoSpaceDN w:val="0"/>
              <w:adjustRightInd w:val="0"/>
              <w:jc w:val="center"/>
              <w:outlineLvl w:val="1"/>
              <w:rPr>
                <w:bCs/>
                <w:sz w:val="18"/>
                <w:szCs w:val="18"/>
              </w:rPr>
            </w:pPr>
            <w:r w:rsidRPr="007E7CFC">
              <w:rPr>
                <w:bCs/>
                <w:sz w:val="18"/>
                <w:szCs w:val="18"/>
              </w:rPr>
              <w:t>Фамилия, имя, отчество</w:t>
            </w:r>
          </w:p>
          <w:p w:rsidR="007E7CFC" w:rsidRPr="007E7CFC" w:rsidRDefault="007E7CFC" w:rsidP="00457884">
            <w:pPr>
              <w:widowControl w:val="0"/>
              <w:autoSpaceDE w:val="0"/>
              <w:autoSpaceDN w:val="0"/>
              <w:adjustRightInd w:val="0"/>
              <w:jc w:val="center"/>
              <w:outlineLvl w:val="1"/>
              <w:rPr>
                <w:bCs/>
                <w:sz w:val="18"/>
                <w:szCs w:val="18"/>
              </w:rPr>
            </w:pPr>
            <w:r w:rsidRPr="007E7CFC">
              <w:rPr>
                <w:sz w:val="18"/>
                <w:szCs w:val="18"/>
              </w:rPr>
              <w:t>(при наличии)</w:t>
            </w:r>
          </w:p>
        </w:tc>
        <w:tc>
          <w:tcPr>
            <w:tcW w:w="1113" w:type="pct"/>
            <w:shd w:val="clear" w:color="auto" w:fill="auto"/>
          </w:tcPr>
          <w:p w:rsidR="007E7CFC" w:rsidRPr="007E7CFC" w:rsidRDefault="007E7CFC" w:rsidP="00457884">
            <w:pPr>
              <w:widowControl w:val="0"/>
              <w:autoSpaceDE w:val="0"/>
              <w:autoSpaceDN w:val="0"/>
              <w:adjustRightInd w:val="0"/>
              <w:jc w:val="center"/>
              <w:outlineLvl w:val="1"/>
              <w:rPr>
                <w:bCs/>
                <w:sz w:val="18"/>
                <w:szCs w:val="18"/>
              </w:rPr>
            </w:pPr>
            <w:r w:rsidRPr="007E7CFC">
              <w:rPr>
                <w:bCs/>
                <w:sz w:val="18"/>
                <w:szCs w:val="18"/>
              </w:rPr>
              <w:t xml:space="preserve">Образование </w:t>
            </w:r>
          </w:p>
          <w:p w:rsidR="007E7CFC" w:rsidRPr="007E7CFC" w:rsidRDefault="007E7CFC" w:rsidP="00457884">
            <w:pPr>
              <w:widowControl w:val="0"/>
              <w:autoSpaceDE w:val="0"/>
              <w:autoSpaceDN w:val="0"/>
              <w:adjustRightInd w:val="0"/>
              <w:jc w:val="center"/>
              <w:outlineLvl w:val="1"/>
              <w:rPr>
                <w:bCs/>
                <w:sz w:val="18"/>
                <w:szCs w:val="18"/>
              </w:rPr>
            </w:pPr>
          </w:p>
        </w:tc>
        <w:tc>
          <w:tcPr>
            <w:tcW w:w="1040" w:type="pct"/>
            <w:shd w:val="clear" w:color="auto" w:fill="auto"/>
          </w:tcPr>
          <w:p w:rsidR="007E7CFC" w:rsidRPr="007E7CFC" w:rsidRDefault="007E7CFC" w:rsidP="00457884">
            <w:pPr>
              <w:widowControl w:val="0"/>
              <w:jc w:val="center"/>
              <w:rPr>
                <w:sz w:val="18"/>
                <w:szCs w:val="18"/>
              </w:rPr>
            </w:pPr>
            <w:r w:rsidRPr="007E7CFC">
              <w:rPr>
                <w:sz w:val="18"/>
                <w:szCs w:val="18"/>
              </w:rPr>
              <w:t>Наименование образовательной организации</w:t>
            </w:r>
          </w:p>
        </w:tc>
        <w:tc>
          <w:tcPr>
            <w:tcW w:w="1112" w:type="pct"/>
            <w:shd w:val="clear" w:color="auto" w:fill="auto"/>
          </w:tcPr>
          <w:p w:rsidR="007E7CFC" w:rsidRPr="007E7CFC" w:rsidRDefault="007E7CFC" w:rsidP="00457884">
            <w:pPr>
              <w:widowControl w:val="0"/>
              <w:jc w:val="center"/>
              <w:rPr>
                <w:sz w:val="18"/>
                <w:szCs w:val="18"/>
              </w:rPr>
            </w:pPr>
            <w:r w:rsidRPr="007E7CFC">
              <w:rPr>
                <w:sz w:val="18"/>
                <w:szCs w:val="18"/>
              </w:rPr>
              <w:t>Дата окончания, квалификация, направление подготовки</w:t>
            </w:r>
          </w:p>
          <w:p w:rsidR="007E7CFC" w:rsidRPr="007E7CFC" w:rsidRDefault="007E7CFC" w:rsidP="00457884">
            <w:pPr>
              <w:widowControl w:val="0"/>
              <w:jc w:val="center"/>
              <w:rPr>
                <w:sz w:val="18"/>
                <w:szCs w:val="18"/>
              </w:rPr>
            </w:pPr>
            <w:r w:rsidRPr="007E7CFC">
              <w:rPr>
                <w:sz w:val="18"/>
                <w:szCs w:val="18"/>
              </w:rPr>
              <w:t xml:space="preserve"> по диплому</w:t>
            </w:r>
          </w:p>
        </w:tc>
      </w:tr>
      <w:tr w:rsidR="007E7CFC" w:rsidRPr="007E7CFC" w:rsidTr="006F3274">
        <w:tc>
          <w:tcPr>
            <w:tcW w:w="296" w:type="pct"/>
            <w:shd w:val="clear" w:color="auto" w:fill="auto"/>
          </w:tcPr>
          <w:p w:rsidR="007E7CFC" w:rsidRPr="007E7CFC" w:rsidRDefault="007E7CFC" w:rsidP="00457884">
            <w:pPr>
              <w:jc w:val="center"/>
              <w:rPr>
                <w:sz w:val="18"/>
                <w:szCs w:val="18"/>
              </w:rPr>
            </w:pPr>
            <w:r w:rsidRPr="007E7CFC">
              <w:rPr>
                <w:sz w:val="18"/>
                <w:szCs w:val="18"/>
              </w:rPr>
              <w:t>1.</w:t>
            </w:r>
          </w:p>
        </w:tc>
        <w:tc>
          <w:tcPr>
            <w:tcW w:w="1439" w:type="pct"/>
            <w:shd w:val="clear" w:color="auto" w:fill="auto"/>
          </w:tcPr>
          <w:p w:rsidR="007E7CFC" w:rsidRPr="007E7CFC" w:rsidRDefault="007E7CFC" w:rsidP="00457884">
            <w:pPr>
              <w:jc w:val="both"/>
              <w:rPr>
                <w:sz w:val="18"/>
                <w:szCs w:val="18"/>
              </w:rPr>
            </w:pPr>
          </w:p>
        </w:tc>
        <w:tc>
          <w:tcPr>
            <w:tcW w:w="1113" w:type="pct"/>
            <w:shd w:val="clear" w:color="auto" w:fill="auto"/>
          </w:tcPr>
          <w:p w:rsidR="007E7CFC" w:rsidRPr="007E7CFC" w:rsidRDefault="007E7CFC" w:rsidP="00457884">
            <w:pPr>
              <w:jc w:val="both"/>
              <w:rPr>
                <w:sz w:val="18"/>
                <w:szCs w:val="18"/>
              </w:rPr>
            </w:pPr>
          </w:p>
        </w:tc>
        <w:tc>
          <w:tcPr>
            <w:tcW w:w="1040" w:type="pct"/>
            <w:shd w:val="clear" w:color="auto" w:fill="auto"/>
          </w:tcPr>
          <w:p w:rsidR="007E7CFC" w:rsidRPr="007E7CFC" w:rsidRDefault="007E7CFC" w:rsidP="00457884">
            <w:pPr>
              <w:jc w:val="both"/>
              <w:rPr>
                <w:sz w:val="18"/>
                <w:szCs w:val="18"/>
              </w:rPr>
            </w:pPr>
          </w:p>
        </w:tc>
        <w:tc>
          <w:tcPr>
            <w:tcW w:w="1112" w:type="pct"/>
            <w:shd w:val="clear" w:color="auto" w:fill="auto"/>
          </w:tcPr>
          <w:p w:rsidR="007E7CFC" w:rsidRPr="007E7CFC" w:rsidRDefault="007E7CFC" w:rsidP="00457884">
            <w:pPr>
              <w:jc w:val="both"/>
              <w:rPr>
                <w:sz w:val="18"/>
                <w:szCs w:val="18"/>
              </w:rPr>
            </w:pPr>
          </w:p>
        </w:tc>
      </w:tr>
      <w:tr w:rsidR="007E7CFC" w:rsidRPr="007E7CFC" w:rsidTr="006F3274">
        <w:tc>
          <w:tcPr>
            <w:tcW w:w="296" w:type="pct"/>
            <w:shd w:val="clear" w:color="auto" w:fill="auto"/>
          </w:tcPr>
          <w:p w:rsidR="007E7CFC" w:rsidRPr="007E7CFC" w:rsidRDefault="007E7CFC" w:rsidP="00457884">
            <w:pPr>
              <w:jc w:val="center"/>
              <w:rPr>
                <w:sz w:val="18"/>
                <w:szCs w:val="18"/>
              </w:rPr>
            </w:pPr>
            <w:r w:rsidRPr="007E7CFC">
              <w:rPr>
                <w:sz w:val="18"/>
                <w:szCs w:val="18"/>
              </w:rPr>
              <w:t>2.</w:t>
            </w:r>
          </w:p>
        </w:tc>
        <w:tc>
          <w:tcPr>
            <w:tcW w:w="1439" w:type="pct"/>
            <w:shd w:val="clear" w:color="auto" w:fill="auto"/>
          </w:tcPr>
          <w:p w:rsidR="007E7CFC" w:rsidRPr="007E7CFC" w:rsidRDefault="007E7CFC" w:rsidP="00457884">
            <w:pPr>
              <w:jc w:val="both"/>
              <w:rPr>
                <w:sz w:val="18"/>
                <w:szCs w:val="18"/>
              </w:rPr>
            </w:pPr>
          </w:p>
        </w:tc>
        <w:tc>
          <w:tcPr>
            <w:tcW w:w="1113" w:type="pct"/>
            <w:shd w:val="clear" w:color="auto" w:fill="auto"/>
          </w:tcPr>
          <w:p w:rsidR="007E7CFC" w:rsidRPr="007E7CFC" w:rsidRDefault="007E7CFC" w:rsidP="00457884">
            <w:pPr>
              <w:jc w:val="both"/>
              <w:rPr>
                <w:sz w:val="18"/>
                <w:szCs w:val="18"/>
              </w:rPr>
            </w:pPr>
          </w:p>
        </w:tc>
        <w:tc>
          <w:tcPr>
            <w:tcW w:w="1040" w:type="pct"/>
            <w:shd w:val="clear" w:color="auto" w:fill="auto"/>
          </w:tcPr>
          <w:p w:rsidR="007E7CFC" w:rsidRPr="007E7CFC" w:rsidRDefault="007E7CFC" w:rsidP="00457884">
            <w:pPr>
              <w:jc w:val="both"/>
              <w:rPr>
                <w:sz w:val="18"/>
                <w:szCs w:val="18"/>
              </w:rPr>
            </w:pPr>
          </w:p>
        </w:tc>
        <w:tc>
          <w:tcPr>
            <w:tcW w:w="1112" w:type="pct"/>
            <w:shd w:val="clear" w:color="auto" w:fill="auto"/>
          </w:tcPr>
          <w:p w:rsidR="007E7CFC" w:rsidRPr="007E7CFC" w:rsidRDefault="007E7CFC" w:rsidP="00457884">
            <w:pPr>
              <w:jc w:val="both"/>
              <w:rPr>
                <w:sz w:val="18"/>
                <w:szCs w:val="18"/>
              </w:rPr>
            </w:pPr>
          </w:p>
        </w:tc>
      </w:tr>
    </w:tbl>
    <w:p w:rsidR="007E7CFC" w:rsidRPr="007E7CFC" w:rsidRDefault="007E7CFC" w:rsidP="007E7CFC">
      <w:pPr>
        <w:ind w:firstLine="720"/>
        <w:rPr>
          <w:sz w:val="18"/>
          <w:szCs w:val="18"/>
        </w:rPr>
      </w:pPr>
    </w:p>
    <w:p w:rsidR="007E7CFC" w:rsidRPr="007E7CFC" w:rsidRDefault="007E7CFC" w:rsidP="007E7CFC">
      <w:pPr>
        <w:ind w:firstLine="720"/>
        <w:rPr>
          <w:sz w:val="18"/>
          <w:szCs w:val="18"/>
        </w:rPr>
      </w:pPr>
      <w:r w:rsidRPr="007E7CFC">
        <w:rPr>
          <w:sz w:val="18"/>
          <w:szCs w:val="18"/>
        </w:rPr>
        <w:t>11. Присвоено ученое звание (ученая степень):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
        <w:gridCol w:w="3073"/>
        <w:gridCol w:w="3193"/>
        <w:gridCol w:w="3177"/>
      </w:tblGrid>
      <w:tr w:rsidR="007E7CFC" w:rsidRPr="007E7CFC" w:rsidTr="00457884">
        <w:tc>
          <w:tcPr>
            <w:tcW w:w="369" w:type="pct"/>
            <w:shd w:val="clear" w:color="auto" w:fill="auto"/>
          </w:tcPr>
          <w:p w:rsidR="007E7CFC" w:rsidRPr="007E7CFC" w:rsidRDefault="007E7CFC" w:rsidP="00457884">
            <w:pPr>
              <w:jc w:val="center"/>
              <w:rPr>
                <w:sz w:val="18"/>
                <w:szCs w:val="18"/>
              </w:rPr>
            </w:pPr>
            <w:r w:rsidRPr="007E7CFC">
              <w:rPr>
                <w:sz w:val="18"/>
                <w:szCs w:val="18"/>
              </w:rPr>
              <w:t>№</w:t>
            </w:r>
          </w:p>
        </w:tc>
        <w:tc>
          <w:tcPr>
            <w:tcW w:w="1507" w:type="pct"/>
            <w:shd w:val="clear" w:color="auto" w:fill="auto"/>
          </w:tcPr>
          <w:p w:rsidR="007E7CFC" w:rsidRPr="007E7CFC" w:rsidRDefault="007E7CFC" w:rsidP="00457884">
            <w:pPr>
              <w:jc w:val="center"/>
              <w:rPr>
                <w:sz w:val="18"/>
                <w:szCs w:val="18"/>
              </w:rPr>
            </w:pPr>
            <w:r w:rsidRPr="007E7CFC">
              <w:rPr>
                <w:sz w:val="18"/>
                <w:szCs w:val="18"/>
              </w:rPr>
              <w:t>Фамилия, имя, отчество</w:t>
            </w:r>
          </w:p>
          <w:p w:rsidR="007E7CFC" w:rsidRPr="007E7CFC" w:rsidRDefault="007E7CFC" w:rsidP="00457884">
            <w:pPr>
              <w:jc w:val="center"/>
              <w:rPr>
                <w:sz w:val="18"/>
                <w:szCs w:val="18"/>
              </w:rPr>
            </w:pPr>
            <w:r w:rsidRPr="007E7CFC">
              <w:rPr>
                <w:sz w:val="18"/>
                <w:szCs w:val="18"/>
              </w:rPr>
              <w:t>(при наличии)</w:t>
            </w:r>
          </w:p>
        </w:tc>
        <w:tc>
          <w:tcPr>
            <w:tcW w:w="1566" w:type="pct"/>
            <w:shd w:val="clear" w:color="auto" w:fill="auto"/>
          </w:tcPr>
          <w:p w:rsidR="007E7CFC" w:rsidRPr="007E7CFC" w:rsidRDefault="007E7CFC" w:rsidP="00457884">
            <w:pPr>
              <w:jc w:val="center"/>
              <w:rPr>
                <w:sz w:val="18"/>
                <w:szCs w:val="18"/>
              </w:rPr>
            </w:pPr>
            <w:r w:rsidRPr="007E7CFC">
              <w:rPr>
                <w:sz w:val="18"/>
                <w:szCs w:val="18"/>
              </w:rPr>
              <w:t>Наименование научного звания (степени)</w:t>
            </w:r>
          </w:p>
        </w:tc>
        <w:tc>
          <w:tcPr>
            <w:tcW w:w="1558" w:type="pct"/>
            <w:shd w:val="clear" w:color="auto" w:fill="auto"/>
          </w:tcPr>
          <w:p w:rsidR="007E7CFC" w:rsidRPr="007E7CFC" w:rsidRDefault="007E7CFC" w:rsidP="00457884">
            <w:pPr>
              <w:jc w:val="center"/>
              <w:rPr>
                <w:sz w:val="18"/>
                <w:szCs w:val="18"/>
              </w:rPr>
            </w:pPr>
            <w:r w:rsidRPr="007E7CFC">
              <w:rPr>
                <w:sz w:val="18"/>
                <w:szCs w:val="18"/>
              </w:rPr>
              <w:t>Дата присвоения</w:t>
            </w:r>
          </w:p>
        </w:tc>
      </w:tr>
      <w:tr w:rsidR="007E7CFC" w:rsidRPr="007E7CFC" w:rsidTr="00457884">
        <w:tc>
          <w:tcPr>
            <w:tcW w:w="369" w:type="pct"/>
            <w:shd w:val="clear" w:color="auto" w:fill="auto"/>
          </w:tcPr>
          <w:p w:rsidR="007E7CFC" w:rsidRPr="007E7CFC" w:rsidRDefault="007E7CFC" w:rsidP="00457884">
            <w:pPr>
              <w:jc w:val="center"/>
              <w:rPr>
                <w:sz w:val="18"/>
                <w:szCs w:val="18"/>
              </w:rPr>
            </w:pPr>
            <w:r w:rsidRPr="007E7CFC">
              <w:rPr>
                <w:sz w:val="18"/>
                <w:szCs w:val="18"/>
              </w:rPr>
              <w:t>1.</w:t>
            </w:r>
          </w:p>
        </w:tc>
        <w:tc>
          <w:tcPr>
            <w:tcW w:w="1507" w:type="pct"/>
            <w:shd w:val="clear" w:color="auto" w:fill="auto"/>
          </w:tcPr>
          <w:p w:rsidR="007E7CFC" w:rsidRPr="007E7CFC" w:rsidRDefault="007E7CFC" w:rsidP="00457884">
            <w:pPr>
              <w:jc w:val="both"/>
              <w:rPr>
                <w:sz w:val="18"/>
                <w:szCs w:val="18"/>
              </w:rPr>
            </w:pPr>
          </w:p>
        </w:tc>
        <w:tc>
          <w:tcPr>
            <w:tcW w:w="1566" w:type="pct"/>
            <w:shd w:val="clear" w:color="auto" w:fill="auto"/>
          </w:tcPr>
          <w:p w:rsidR="007E7CFC" w:rsidRPr="007E7CFC" w:rsidRDefault="007E7CFC" w:rsidP="00457884">
            <w:pPr>
              <w:jc w:val="both"/>
              <w:rPr>
                <w:sz w:val="18"/>
                <w:szCs w:val="18"/>
              </w:rPr>
            </w:pPr>
          </w:p>
        </w:tc>
        <w:tc>
          <w:tcPr>
            <w:tcW w:w="1558" w:type="pct"/>
            <w:shd w:val="clear" w:color="auto" w:fill="auto"/>
          </w:tcPr>
          <w:p w:rsidR="007E7CFC" w:rsidRPr="007E7CFC" w:rsidRDefault="007E7CFC" w:rsidP="00457884">
            <w:pPr>
              <w:jc w:val="both"/>
              <w:rPr>
                <w:sz w:val="18"/>
                <w:szCs w:val="18"/>
              </w:rPr>
            </w:pPr>
          </w:p>
        </w:tc>
      </w:tr>
      <w:tr w:rsidR="007E7CFC" w:rsidRPr="007E7CFC" w:rsidTr="00457884">
        <w:tc>
          <w:tcPr>
            <w:tcW w:w="369" w:type="pct"/>
            <w:shd w:val="clear" w:color="auto" w:fill="auto"/>
          </w:tcPr>
          <w:p w:rsidR="007E7CFC" w:rsidRPr="007E7CFC" w:rsidRDefault="007E7CFC" w:rsidP="00457884">
            <w:pPr>
              <w:jc w:val="center"/>
              <w:rPr>
                <w:sz w:val="18"/>
                <w:szCs w:val="18"/>
              </w:rPr>
            </w:pPr>
            <w:r w:rsidRPr="007E7CFC">
              <w:rPr>
                <w:sz w:val="18"/>
                <w:szCs w:val="18"/>
              </w:rPr>
              <w:t>2.</w:t>
            </w:r>
          </w:p>
        </w:tc>
        <w:tc>
          <w:tcPr>
            <w:tcW w:w="1507" w:type="pct"/>
            <w:shd w:val="clear" w:color="auto" w:fill="auto"/>
          </w:tcPr>
          <w:p w:rsidR="007E7CFC" w:rsidRPr="007E7CFC" w:rsidRDefault="007E7CFC" w:rsidP="00457884">
            <w:pPr>
              <w:jc w:val="both"/>
              <w:rPr>
                <w:sz w:val="18"/>
                <w:szCs w:val="18"/>
              </w:rPr>
            </w:pPr>
          </w:p>
        </w:tc>
        <w:tc>
          <w:tcPr>
            <w:tcW w:w="1566" w:type="pct"/>
            <w:shd w:val="clear" w:color="auto" w:fill="auto"/>
          </w:tcPr>
          <w:p w:rsidR="007E7CFC" w:rsidRPr="007E7CFC" w:rsidRDefault="007E7CFC" w:rsidP="00457884">
            <w:pPr>
              <w:jc w:val="both"/>
              <w:rPr>
                <w:sz w:val="18"/>
                <w:szCs w:val="18"/>
              </w:rPr>
            </w:pPr>
          </w:p>
        </w:tc>
        <w:tc>
          <w:tcPr>
            <w:tcW w:w="1558" w:type="pct"/>
            <w:shd w:val="clear" w:color="auto" w:fill="auto"/>
          </w:tcPr>
          <w:p w:rsidR="007E7CFC" w:rsidRPr="007E7CFC" w:rsidRDefault="007E7CFC" w:rsidP="00457884">
            <w:pPr>
              <w:jc w:val="both"/>
              <w:rPr>
                <w:sz w:val="18"/>
                <w:szCs w:val="18"/>
              </w:rPr>
            </w:pPr>
          </w:p>
        </w:tc>
      </w:tr>
    </w:tbl>
    <w:p w:rsidR="006F3274" w:rsidRDefault="006F3274" w:rsidP="007E7CFC">
      <w:pPr>
        <w:ind w:firstLine="720"/>
        <w:jc w:val="both"/>
        <w:rPr>
          <w:sz w:val="18"/>
          <w:szCs w:val="18"/>
        </w:rPr>
      </w:pPr>
    </w:p>
    <w:p w:rsidR="007E7CFC" w:rsidRPr="007E7CFC" w:rsidRDefault="007E7CFC" w:rsidP="007E7CFC">
      <w:pPr>
        <w:ind w:firstLine="720"/>
        <w:jc w:val="both"/>
        <w:rPr>
          <w:sz w:val="18"/>
          <w:szCs w:val="18"/>
        </w:rPr>
      </w:pPr>
      <w:r w:rsidRPr="007E7CFC">
        <w:rPr>
          <w:sz w:val="18"/>
          <w:szCs w:val="18"/>
        </w:rPr>
        <w:t>12. Нахождение в отпуске по беременности и родам или отпуске по уходу за ребенком:</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2700"/>
        <w:gridCol w:w="2268"/>
        <w:gridCol w:w="2551"/>
        <w:gridCol w:w="2126"/>
      </w:tblGrid>
      <w:tr w:rsidR="007E7CFC" w:rsidRPr="007E7CFC" w:rsidTr="006F3274">
        <w:tc>
          <w:tcPr>
            <w:tcW w:w="556" w:type="dxa"/>
            <w:shd w:val="clear" w:color="auto" w:fill="auto"/>
          </w:tcPr>
          <w:p w:rsidR="007E7CFC" w:rsidRPr="007E7CFC" w:rsidRDefault="007E7CFC" w:rsidP="00457884">
            <w:pPr>
              <w:jc w:val="center"/>
              <w:rPr>
                <w:sz w:val="18"/>
                <w:szCs w:val="18"/>
              </w:rPr>
            </w:pPr>
            <w:r w:rsidRPr="007E7CFC">
              <w:rPr>
                <w:sz w:val="18"/>
                <w:szCs w:val="18"/>
              </w:rPr>
              <w:t>№</w:t>
            </w:r>
          </w:p>
        </w:tc>
        <w:tc>
          <w:tcPr>
            <w:tcW w:w="2700" w:type="dxa"/>
            <w:shd w:val="clear" w:color="auto" w:fill="auto"/>
          </w:tcPr>
          <w:p w:rsidR="007E7CFC" w:rsidRPr="007E7CFC" w:rsidRDefault="007E7CFC" w:rsidP="00457884">
            <w:pPr>
              <w:jc w:val="center"/>
              <w:rPr>
                <w:sz w:val="18"/>
                <w:szCs w:val="18"/>
              </w:rPr>
            </w:pPr>
            <w:r w:rsidRPr="007E7CFC">
              <w:rPr>
                <w:sz w:val="18"/>
                <w:szCs w:val="18"/>
              </w:rPr>
              <w:t>Фамилия, имя, отчество</w:t>
            </w:r>
          </w:p>
          <w:p w:rsidR="007E7CFC" w:rsidRPr="007E7CFC" w:rsidRDefault="007E7CFC" w:rsidP="00457884">
            <w:pPr>
              <w:jc w:val="center"/>
              <w:rPr>
                <w:sz w:val="18"/>
                <w:szCs w:val="18"/>
              </w:rPr>
            </w:pPr>
            <w:r w:rsidRPr="007E7CFC">
              <w:rPr>
                <w:sz w:val="18"/>
                <w:szCs w:val="18"/>
              </w:rPr>
              <w:t>(при наличии)</w:t>
            </w:r>
          </w:p>
        </w:tc>
        <w:tc>
          <w:tcPr>
            <w:tcW w:w="2268" w:type="dxa"/>
            <w:shd w:val="clear" w:color="auto" w:fill="auto"/>
          </w:tcPr>
          <w:p w:rsidR="007E7CFC" w:rsidRPr="007E7CFC" w:rsidRDefault="007E7CFC" w:rsidP="00457884">
            <w:pPr>
              <w:jc w:val="center"/>
              <w:rPr>
                <w:sz w:val="18"/>
                <w:szCs w:val="18"/>
              </w:rPr>
            </w:pPr>
            <w:r w:rsidRPr="007E7CFC">
              <w:rPr>
                <w:sz w:val="18"/>
                <w:szCs w:val="18"/>
              </w:rPr>
              <w:t>Вид отпуска</w:t>
            </w:r>
          </w:p>
        </w:tc>
        <w:tc>
          <w:tcPr>
            <w:tcW w:w="2551" w:type="dxa"/>
            <w:shd w:val="clear" w:color="auto" w:fill="auto"/>
          </w:tcPr>
          <w:p w:rsidR="007E7CFC" w:rsidRPr="007E7CFC" w:rsidRDefault="007E7CFC" w:rsidP="00457884">
            <w:pPr>
              <w:jc w:val="center"/>
              <w:rPr>
                <w:sz w:val="18"/>
                <w:szCs w:val="18"/>
              </w:rPr>
            </w:pPr>
            <w:r w:rsidRPr="007E7CFC">
              <w:rPr>
                <w:sz w:val="18"/>
                <w:szCs w:val="18"/>
              </w:rPr>
              <w:t>Дата начала отпуска</w:t>
            </w:r>
          </w:p>
        </w:tc>
        <w:tc>
          <w:tcPr>
            <w:tcW w:w="2126" w:type="dxa"/>
            <w:shd w:val="clear" w:color="auto" w:fill="auto"/>
          </w:tcPr>
          <w:p w:rsidR="007E7CFC" w:rsidRPr="007E7CFC" w:rsidRDefault="007E7CFC" w:rsidP="00457884">
            <w:pPr>
              <w:jc w:val="center"/>
              <w:rPr>
                <w:sz w:val="18"/>
                <w:szCs w:val="18"/>
              </w:rPr>
            </w:pPr>
            <w:r w:rsidRPr="007E7CFC">
              <w:rPr>
                <w:sz w:val="18"/>
                <w:szCs w:val="18"/>
              </w:rPr>
              <w:t>Дата окончания отпуска</w:t>
            </w:r>
          </w:p>
        </w:tc>
      </w:tr>
      <w:tr w:rsidR="007E7CFC" w:rsidRPr="007E7CFC" w:rsidTr="006F3274">
        <w:tc>
          <w:tcPr>
            <w:tcW w:w="556" w:type="dxa"/>
            <w:shd w:val="clear" w:color="auto" w:fill="auto"/>
          </w:tcPr>
          <w:p w:rsidR="007E7CFC" w:rsidRPr="007E7CFC" w:rsidRDefault="007E7CFC" w:rsidP="00457884">
            <w:pPr>
              <w:jc w:val="center"/>
              <w:rPr>
                <w:sz w:val="18"/>
                <w:szCs w:val="18"/>
              </w:rPr>
            </w:pPr>
            <w:r w:rsidRPr="007E7CFC">
              <w:rPr>
                <w:sz w:val="18"/>
                <w:szCs w:val="18"/>
              </w:rPr>
              <w:t>1.</w:t>
            </w:r>
          </w:p>
        </w:tc>
        <w:tc>
          <w:tcPr>
            <w:tcW w:w="2700" w:type="dxa"/>
            <w:shd w:val="clear" w:color="auto" w:fill="auto"/>
          </w:tcPr>
          <w:p w:rsidR="007E7CFC" w:rsidRPr="007E7CFC" w:rsidRDefault="007E7CFC" w:rsidP="00457884">
            <w:pPr>
              <w:jc w:val="both"/>
              <w:rPr>
                <w:sz w:val="18"/>
                <w:szCs w:val="18"/>
              </w:rPr>
            </w:pPr>
          </w:p>
        </w:tc>
        <w:tc>
          <w:tcPr>
            <w:tcW w:w="2268" w:type="dxa"/>
            <w:shd w:val="clear" w:color="auto" w:fill="auto"/>
          </w:tcPr>
          <w:p w:rsidR="007E7CFC" w:rsidRPr="007E7CFC" w:rsidRDefault="007E7CFC" w:rsidP="00457884">
            <w:pPr>
              <w:jc w:val="both"/>
              <w:rPr>
                <w:sz w:val="18"/>
                <w:szCs w:val="18"/>
              </w:rPr>
            </w:pPr>
          </w:p>
        </w:tc>
        <w:tc>
          <w:tcPr>
            <w:tcW w:w="2551" w:type="dxa"/>
            <w:shd w:val="clear" w:color="auto" w:fill="auto"/>
          </w:tcPr>
          <w:p w:rsidR="007E7CFC" w:rsidRPr="007E7CFC" w:rsidRDefault="007E7CFC" w:rsidP="00457884">
            <w:pPr>
              <w:jc w:val="both"/>
              <w:rPr>
                <w:sz w:val="18"/>
                <w:szCs w:val="18"/>
              </w:rPr>
            </w:pPr>
          </w:p>
        </w:tc>
        <w:tc>
          <w:tcPr>
            <w:tcW w:w="2126" w:type="dxa"/>
            <w:shd w:val="clear" w:color="auto" w:fill="auto"/>
          </w:tcPr>
          <w:p w:rsidR="007E7CFC" w:rsidRPr="007E7CFC" w:rsidRDefault="007E7CFC" w:rsidP="00457884">
            <w:pPr>
              <w:jc w:val="both"/>
              <w:rPr>
                <w:sz w:val="18"/>
                <w:szCs w:val="18"/>
              </w:rPr>
            </w:pPr>
          </w:p>
        </w:tc>
      </w:tr>
      <w:tr w:rsidR="007E7CFC" w:rsidRPr="007E7CFC" w:rsidTr="006F3274">
        <w:tc>
          <w:tcPr>
            <w:tcW w:w="556" w:type="dxa"/>
            <w:shd w:val="clear" w:color="auto" w:fill="auto"/>
          </w:tcPr>
          <w:p w:rsidR="007E7CFC" w:rsidRPr="007E7CFC" w:rsidRDefault="007E7CFC" w:rsidP="00457884">
            <w:pPr>
              <w:jc w:val="center"/>
              <w:rPr>
                <w:sz w:val="18"/>
                <w:szCs w:val="18"/>
              </w:rPr>
            </w:pPr>
            <w:r w:rsidRPr="007E7CFC">
              <w:rPr>
                <w:sz w:val="18"/>
                <w:szCs w:val="18"/>
              </w:rPr>
              <w:t>2.</w:t>
            </w:r>
          </w:p>
        </w:tc>
        <w:tc>
          <w:tcPr>
            <w:tcW w:w="2700" w:type="dxa"/>
            <w:shd w:val="clear" w:color="auto" w:fill="auto"/>
          </w:tcPr>
          <w:p w:rsidR="007E7CFC" w:rsidRPr="007E7CFC" w:rsidRDefault="007E7CFC" w:rsidP="00457884">
            <w:pPr>
              <w:jc w:val="both"/>
              <w:rPr>
                <w:sz w:val="18"/>
                <w:szCs w:val="18"/>
              </w:rPr>
            </w:pPr>
          </w:p>
        </w:tc>
        <w:tc>
          <w:tcPr>
            <w:tcW w:w="2268" w:type="dxa"/>
            <w:shd w:val="clear" w:color="auto" w:fill="auto"/>
          </w:tcPr>
          <w:p w:rsidR="007E7CFC" w:rsidRPr="007E7CFC" w:rsidRDefault="007E7CFC" w:rsidP="00457884">
            <w:pPr>
              <w:jc w:val="both"/>
              <w:rPr>
                <w:sz w:val="18"/>
                <w:szCs w:val="18"/>
              </w:rPr>
            </w:pPr>
          </w:p>
        </w:tc>
        <w:tc>
          <w:tcPr>
            <w:tcW w:w="2551" w:type="dxa"/>
            <w:shd w:val="clear" w:color="auto" w:fill="auto"/>
          </w:tcPr>
          <w:p w:rsidR="007E7CFC" w:rsidRPr="007E7CFC" w:rsidRDefault="007E7CFC" w:rsidP="00457884">
            <w:pPr>
              <w:jc w:val="both"/>
              <w:rPr>
                <w:sz w:val="18"/>
                <w:szCs w:val="18"/>
              </w:rPr>
            </w:pPr>
          </w:p>
        </w:tc>
        <w:tc>
          <w:tcPr>
            <w:tcW w:w="2126" w:type="dxa"/>
            <w:shd w:val="clear" w:color="auto" w:fill="auto"/>
          </w:tcPr>
          <w:p w:rsidR="007E7CFC" w:rsidRPr="007E7CFC" w:rsidRDefault="007E7CFC" w:rsidP="00457884">
            <w:pPr>
              <w:jc w:val="both"/>
              <w:rPr>
                <w:sz w:val="18"/>
                <w:szCs w:val="18"/>
              </w:rPr>
            </w:pPr>
          </w:p>
        </w:tc>
      </w:tr>
    </w:tbl>
    <w:p w:rsidR="007E7CFC" w:rsidRPr="007E7CFC" w:rsidRDefault="007E7CFC" w:rsidP="007E7CFC">
      <w:pPr>
        <w:rPr>
          <w:i/>
          <w:sz w:val="18"/>
          <w:szCs w:val="18"/>
        </w:rPr>
      </w:pPr>
    </w:p>
    <w:p w:rsidR="007E7CFC" w:rsidRDefault="007E7CFC" w:rsidP="007E7CFC">
      <w:pPr>
        <w:rPr>
          <w:sz w:val="18"/>
          <w:szCs w:val="18"/>
        </w:rPr>
      </w:pPr>
      <w:r w:rsidRPr="006F3274">
        <w:rPr>
          <w:sz w:val="18"/>
          <w:szCs w:val="18"/>
        </w:rPr>
        <w:t>... ... (уполномоченное лицо администрации, должность, Ф.И.О.) _____________ (подпись)</w:t>
      </w:r>
    </w:p>
    <w:p w:rsidR="006F3274" w:rsidRDefault="006F3274" w:rsidP="007E7CFC">
      <w:pPr>
        <w:rPr>
          <w:sz w:val="18"/>
          <w:szCs w:val="18"/>
        </w:rPr>
      </w:pPr>
      <w:r>
        <w:rPr>
          <w:sz w:val="18"/>
          <w:szCs w:val="18"/>
        </w:rPr>
        <w:t>_________________________________________________________________________________________________________________</w:t>
      </w:r>
    </w:p>
    <w:p w:rsidR="000903CA" w:rsidRDefault="000903CA" w:rsidP="000903CA">
      <w:pPr>
        <w:ind w:firstLine="709"/>
        <w:jc w:val="center"/>
        <w:rPr>
          <w:b/>
          <w:sz w:val="18"/>
          <w:szCs w:val="18"/>
        </w:rPr>
      </w:pPr>
      <w:r w:rsidRPr="000903CA">
        <w:rPr>
          <w:b/>
          <w:sz w:val="18"/>
          <w:szCs w:val="18"/>
        </w:rPr>
        <w:t>Решение Комитета местного самоуправления Мошковского сельсовета Бековского района Пензенской области от 01.11.2019 №</w:t>
      </w:r>
      <w:r>
        <w:rPr>
          <w:b/>
          <w:sz w:val="18"/>
          <w:szCs w:val="18"/>
        </w:rPr>
        <w:t xml:space="preserve"> </w:t>
      </w:r>
      <w:r w:rsidRPr="000903CA">
        <w:rPr>
          <w:b/>
          <w:color w:val="000000"/>
          <w:sz w:val="18"/>
          <w:szCs w:val="18"/>
        </w:rPr>
        <w:t>23-3/</w:t>
      </w:r>
      <w:r w:rsidRPr="000903CA">
        <w:rPr>
          <w:b/>
          <w:color w:val="000000"/>
          <w:sz w:val="18"/>
          <w:szCs w:val="18"/>
          <w:lang w:val="en-US"/>
        </w:rPr>
        <w:t>VII</w:t>
      </w:r>
      <w:r>
        <w:rPr>
          <w:b/>
          <w:sz w:val="18"/>
          <w:szCs w:val="18"/>
        </w:rPr>
        <w:t xml:space="preserve"> </w:t>
      </w:r>
      <w:r w:rsidRPr="000903CA">
        <w:rPr>
          <w:b/>
          <w:sz w:val="18"/>
          <w:szCs w:val="18"/>
        </w:rPr>
        <w:t>«О внесении изменений в решение Комитета местного самоуправления Мошковского сельсовета Бековского района Пензенской области от 30.10.2015 № 124-26/</w:t>
      </w:r>
      <w:r w:rsidRPr="000903CA">
        <w:rPr>
          <w:b/>
          <w:sz w:val="18"/>
          <w:szCs w:val="18"/>
          <w:lang w:val="en-US"/>
        </w:rPr>
        <w:t>VI</w:t>
      </w:r>
      <w:r w:rsidRPr="000903CA">
        <w:rPr>
          <w:b/>
          <w:sz w:val="18"/>
          <w:szCs w:val="18"/>
        </w:rPr>
        <w:t xml:space="preserve"> «Об утверждении ставок арендной платы за один квадратный метр общей площади нежилых помещений в Мошковском сельсовете Бековского района Пензенской области»</w:t>
      </w:r>
      <w:r>
        <w:rPr>
          <w:b/>
          <w:sz w:val="18"/>
          <w:szCs w:val="18"/>
        </w:rPr>
        <w:t>»</w:t>
      </w:r>
    </w:p>
    <w:p w:rsidR="000903CA" w:rsidRPr="000903CA" w:rsidRDefault="000903CA" w:rsidP="000903CA">
      <w:pPr>
        <w:pStyle w:val="1b"/>
        <w:shd w:val="clear" w:color="auto" w:fill="auto"/>
        <w:spacing w:before="0" w:after="0" w:line="240" w:lineRule="auto"/>
        <w:rPr>
          <w:sz w:val="18"/>
          <w:szCs w:val="18"/>
        </w:rPr>
      </w:pPr>
      <w:r w:rsidRPr="000903CA">
        <w:rPr>
          <w:sz w:val="18"/>
          <w:szCs w:val="18"/>
        </w:rPr>
        <w:t xml:space="preserve">В соответствии со статьей 51 Федерального закона от 06.10.2003 № 131-Ф3 «Об общих принципах организации местного самоуправления в Российской Федерации» (с последующими изменениями), статьей 20 Устава Мошковского сельсовета Бековского района Пензенской области, </w:t>
      </w:r>
      <w:r w:rsidRPr="000903CA">
        <w:rPr>
          <w:bCs/>
          <w:sz w:val="18"/>
          <w:szCs w:val="18"/>
        </w:rPr>
        <w:t xml:space="preserve">Порядком управления и распоряжения имуществом, находящимся в собственности </w:t>
      </w:r>
      <w:r w:rsidRPr="000903CA">
        <w:rPr>
          <w:sz w:val="18"/>
          <w:szCs w:val="18"/>
        </w:rPr>
        <w:t>Мошковского</w:t>
      </w:r>
      <w:r w:rsidRPr="000903CA">
        <w:rPr>
          <w:bCs/>
          <w:sz w:val="18"/>
          <w:szCs w:val="18"/>
        </w:rPr>
        <w:t xml:space="preserve"> сельсовета Бековского района Пензенской области, утвержденным решением Комитета местного самоуправления </w:t>
      </w:r>
      <w:r w:rsidRPr="000903CA">
        <w:rPr>
          <w:sz w:val="18"/>
          <w:szCs w:val="18"/>
        </w:rPr>
        <w:t>Мошковского</w:t>
      </w:r>
      <w:r w:rsidRPr="000903CA">
        <w:rPr>
          <w:bCs/>
          <w:sz w:val="18"/>
          <w:szCs w:val="18"/>
        </w:rPr>
        <w:t xml:space="preserve"> сельсовета Бековского района Пензенской области от </w:t>
      </w:r>
      <w:r w:rsidRPr="000903CA">
        <w:rPr>
          <w:bCs/>
          <w:color w:val="000000"/>
          <w:sz w:val="18"/>
          <w:szCs w:val="18"/>
        </w:rPr>
        <w:t>06.07.2015 № 90-19/</w:t>
      </w:r>
      <w:r w:rsidRPr="000903CA">
        <w:rPr>
          <w:bCs/>
          <w:color w:val="000000"/>
          <w:sz w:val="18"/>
          <w:szCs w:val="18"/>
          <w:lang w:val="en-US"/>
        </w:rPr>
        <w:t>VI</w:t>
      </w:r>
      <w:r w:rsidRPr="000903CA">
        <w:rPr>
          <w:sz w:val="18"/>
          <w:szCs w:val="18"/>
        </w:rPr>
        <w:t xml:space="preserve">, </w:t>
      </w:r>
    </w:p>
    <w:p w:rsidR="000903CA" w:rsidRPr="000903CA" w:rsidRDefault="000903CA" w:rsidP="000903CA">
      <w:pPr>
        <w:pStyle w:val="1b"/>
        <w:shd w:val="clear" w:color="auto" w:fill="auto"/>
        <w:spacing w:before="0" w:after="0" w:line="240" w:lineRule="auto"/>
        <w:ind w:left="1420"/>
        <w:jc w:val="center"/>
        <w:rPr>
          <w:sz w:val="18"/>
          <w:szCs w:val="18"/>
        </w:rPr>
      </w:pPr>
      <w:r w:rsidRPr="000903CA">
        <w:rPr>
          <w:sz w:val="18"/>
          <w:szCs w:val="18"/>
        </w:rPr>
        <w:t>Комитет местного самоуправления Мошковского сельсовета</w:t>
      </w:r>
      <w:r w:rsidRPr="000903CA">
        <w:rPr>
          <w:b/>
          <w:sz w:val="18"/>
          <w:szCs w:val="18"/>
        </w:rPr>
        <w:t xml:space="preserve"> решил</w:t>
      </w:r>
      <w:r w:rsidRPr="000903CA">
        <w:rPr>
          <w:sz w:val="18"/>
          <w:szCs w:val="18"/>
        </w:rPr>
        <w:t>:</w:t>
      </w:r>
    </w:p>
    <w:p w:rsidR="000903CA" w:rsidRPr="000903CA" w:rsidRDefault="000903CA" w:rsidP="000903CA">
      <w:pPr>
        <w:tabs>
          <w:tab w:val="left" w:pos="993"/>
        </w:tabs>
        <w:autoSpaceDE w:val="0"/>
        <w:autoSpaceDN w:val="0"/>
        <w:adjustRightInd w:val="0"/>
        <w:jc w:val="both"/>
        <w:rPr>
          <w:sz w:val="18"/>
          <w:szCs w:val="18"/>
        </w:rPr>
      </w:pPr>
      <w:r w:rsidRPr="000903CA">
        <w:rPr>
          <w:sz w:val="18"/>
          <w:szCs w:val="18"/>
          <w:shd w:val="clear" w:color="auto" w:fill="FFFFFF"/>
        </w:rPr>
        <w:t xml:space="preserve">1. </w:t>
      </w:r>
      <w:r w:rsidRPr="000903CA">
        <w:rPr>
          <w:sz w:val="18"/>
          <w:szCs w:val="18"/>
        </w:rPr>
        <w:t xml:space="preserve">Внести в решение Комитета местного самоуправления Мошковского сельсовета Бековского района Пензенской области от </w:t>
      </w:r>
      <w:r w:rsidRPr="000903CA">
        <w:rPr>
          <w:color w:val="000000"/>
          <w:sz w:val="18"/>
          <w:szCs w:val="18"/>
        </w:rPr>
        <w:t>30.10.2015 № 124-26/</w:t>
      </w:r>
      <w:r w:rsidRPr="000903CA">
        <w:rPr>
          <w:color w:val="000000"/>
          <w:sz w:val="18"/>
          <w:szCs w:val="18"/>
          <w:lang w:val="en-US"/>
        </w:rPr>
        <w:t>VI</w:t>
      </w:r>
      <w:r w:rsidRPr="000903CA">
        <w:rPr>
          <w:sz w:val="18"/>
          <w:szCs w:val="18"/>
        </w:rPr>
        <w:t xml:space="preserve"> «Об утверждении ставок арендной платы за один квадратный метр общей площади нежилых помещений в Мошковского сельсовете Бековского района Пензенской области» следующие изменения:</w:t>
      </w:r>
    </w:p>
    <w:p w:rsidR="000903CA" w:rsidRPr="000903CA" w:rsidRDefault="000903CA" w:rsidP="000903CA">
      <w:pPr>
        <w:widowControl w:val="0"/>
        <w:numPr>
          <w:ilvl w:val="1"/>
          <w:numId w:val="36"/>
        </w:numPr>
        <w:tabs>
          <w:tab w:val="left" w:pos="426"/>
        </w:tabs>
        <w:autoSpaceDE w:val="0"/>
        <w:autoSpaceDN w:val="0"/>
        <w:adjustRightInd w:val="0"/>
        <w:ind w:left="0" w:firstLine="0"/>
        <w:jc w:val="both"/>
        <w:rPr>
          <w:sz w:val="18"/>
          <w:szCs w:val="18"/>
        </w:rPr>
      </w:pPr>
      <w:r w:rsidRPr="000903CA">
        <w:rPr>
          <w:sz w:val="18"/>
          <w:szCs w:val="18"/>
        </w:rPr>
        <w:t>В подпункте 1.1 число «143» заменить числом «146»;</w:t>
      </w:r>
    </w:p>
    <w:p w:rsidR="000903CA" w:rsidRPr="000903CA" w:rsidRDefault="000903CA" w:rsidP="000903CA">
      <w:pPr>
        <w:widowControl w:val="0"/>
        <w:numPr>
          <w:ilvl w:val="1"/>
          <w:numId w:val="36"/>
        </w:numPr>
        <w:tabs>
          <w:tab w:val="left" w:pos="426"/>
        </w:tabs>
        <w:autoSpaceDE w:val="0"/>
        <w:autoSpaceDN w:val="0"/>
        <w:adjustRightInd w:val="0"/>
        <w:ind w:left="0" w:firstLine="0"/>
        <w:jc w:val="both"/>
        <w:rPr>
          <w:sz w:val="18"/>
          <w:szCs w:val="18"/>
        </w:rPr>
      </w:pPr>
      <w:r w:rsidRPr="000903CA">
        <w:rPr>
          <w:sz w:val="18"/>
          <w:szCs w:val="18"/>
        </w:rPr>
        <w:t>В подпункте 1.2 число «468» заменить числом «482»;</w:t>
      </w:r>
    </w:p>
    <w:p w:rsidR="000903CA" w:rsidRPr="000903CA" w:rsidRDefault="000903CA" w:rsidP="000903CA">
      <w:pPr>
        <w:widowControl w:val="0"/>
        <w:numPr>
          <w:ilvl w:val="1"/>
          <w:numId w:val="36"/>
        </w:numPr>
        <w:tabs>
          <w:tab w:val="left" w:pos="426"/>
        </w:tabs>
        <w:autoSpaceDE w:val="0"/>
        <w:autoSpaceDN w:val="0"/>
        <w:adjustRightInd w:val="0"/>
        <w:ind w:left="0" w:firstLine="0"/>
        <w:jc w:val="both"/>
        <w:rPr>
          <w:sz w:val="18"/>
          <w:szCs w:val="18"/>
        </w:rPr>
      </w:pPr>
      <w:r w:rsidRPr="000903CA">
        <w:rPr>
          <w:sz w:val="18"/>
          <w:szCs w:val="18"/>
        </w:rPr>
        <w:t>В подпункте 1.3 число «377» заменить числом «388»;</w:t>
      </w:r>
    </w:p>
    <w:p w:rsidR="000903CA" w:rsidRPr="000903CA" w:rsidRDefault="000903CA" w:rsidP="000903CA">
      <w:pPr>
        <w:widowControl w:val="0"/>
        <w:numPr>
          <w:ilvl w:val="1"/>
          <w:numId w:val="36"/>
        </w:numPr>
        <w:tabs>
          <w:tab w:val="left" w:pos="426"/>
        </w:tabs>
        <w:autoSpaceDE w:val="0"/>
        <w:autoSpaceDN w:val="0"/>
        <w:adjustRightInd w:val="0"/>
        <w:ind w:left="0" w:firstLine="0"/>
        <w:jc w:val="both"/>
        <w:rPr>
          <w:sz w:val="18"/>
          <w:szCs w:val="18"/>
        </w:rPr>
      </w:pPr>
      <w:r w:rsidRPr="000903CA">
        <w:rPr>
          <w:sz w:val="18"/>
          <w:szCs w:val="18"/>
        </w:rPr>
        <w:t>В подпункте 1.4 число «92» заменить числом «95»;</w:t>
      </w:r>
    </w:p>
    <w:p w:rsidR="000903CA" w:rsidRPr="000903CA" w:rsidRDefault="000903CA" w:rsidP="000903CA">
      <w:pPr>
        <w:widowControl w:val="0"/>
        <w:numPr>
          <w:ilvl w:val="1"/>
          <w:numId w:val="36"/>
        </w:numPr>
        <w:tabs>
          <w:tab w:val="left" w:pos="426"/>
        </w:tabs>
        <w:autoSpaceDE w:val="0"/>
        <w:autoSpaceDN w:val="0"/>
        <w:adjustRightInd w:val="0"/>
        <w:ind w:left="0" w:firstLine="0"/>
        <w:jc w:val="both"/>
        <w:rPr>
          <w:sz w:val="18"/>
          <w:szCs w:val="18"/>
        </w:rPr>
      </w:pPr>
      <w:r w:rsidRPr="000903CA">
        <w:rPr>
          <w:sz w:val="18"/>
          <w:szCs w:val="18"/>
        </w:rPr>
        <w:t>В подпункте 1.6 число «1565» заменить числом «1612».</w:t>
      </w:r>
    </w:p>
    <w:p w:rsidR="000903CA" w:rsidRPr="000903CA" w:rsidRDefault="000903CA" w:rsidP="000903CA">
      <w:pPr>
        <w:widowControl w:val="0"/>
        <w:numPr>
          <w:ilvl w:val="0"/>
          <w:numId w:val="36"/>
        </w:numPr>
        <w:tabs>
          <w:tab w:val="left" w:pos="426"/>
        </w:tabs>
        <w:autoSpaceDE w:val="0"/>
        <w:autoSpaceDN w:val="0"/>
        <w:adjustRightInd w:val="0"/>
        <w:ind w:left="0" w:firstLine="0"/>
        <w:jc w:val="both"/>
        <w:rPr>
          <w:sz w:val="18"/>
          <w:szCs w:val="18"/>
        </w:rPr>
      </w:pPr>
      <w:r w:rsidRPr="000903CA">
        <w:rPr>
          <w:sz w:val="18"/>
          <w:szCs w:val="18"/>
        </w:rPr>
        <w:t>Опубликовать настоящее решение в информационном бюллетене «Ведомости Мошковского сельсовета».</w:t>
      </w:r>
    </w:p>
    <w:p w:rsidR="000903CA" w:rsidRPr="000903CA" w:rsidRDefault="000903CA" w:rsidP="000903CA">
      <w:pPr>
        <w:pStyle w:val="af1"/>
        <w:widowControl w:val="0"/>
        <w:numPr>
          <w:ilvl w:val="0"/>
          <w:numId w:val="36"/>
        </w:numPr>
        <w:tabs>
          <w:tab w:val="left" w:pos="426"/>
        </w:tabs>
        <w:autoSpaceDE w:val="0"/>
        <w:autoSpaceDN w:val="0"/>
        <w:adjustRightInd w:val="0"/>
        <w:ind w:hanging="1527"/>
        <w:jc w:val="both"/>
        <w:rPr>
          <w:sz w:val="18"/>
          <w:szCs w:val="18"/>
        </w:rPr>
      </w:pPr>
      <w:r w:rsidRPr="000903CA">
        <w:rPr>
          <w:sz w:val="18"/>
          <w:szCs w:val="18"/>
        </w:rPr>
        <w:t>Настоящее решение вступает в силу с 1 января 2020 года, но не ранее чем после его официального опубликования.</w:t>
      </w:r>
    </w:p>
    <w:p w:rsidR="000903CA" w:rsidRPr="000903CA" w:rsidRDefault="000903CA" w:rsidP="000903CA">
      <w:pPr>
        <w:widowControl w:val="0"/>
        <w:numPr>
          <w:ilvl w:val="0"/>
          <w:numId w:val="36"/>
        </w:numPr>
        <w:tabs>
          <w:tab w:val="left" w:pos="426"/>
        </w:tabs>
        <w:autoSpaceDE w:val="0"/>
        <w:autoSpaceDN w:val="0"/>
        <w:adjustRightInd w:val="0"/>
        <w:ind w:left="0" w:firstLine="0"/>
        <w:jc w:val="both"/>
        <w:rPr>
          <w:sz w:val="18"/>
          <w:szCs w:val="18"/>
        </w:rPr>
      </w:pPr>
      <w:r w:rsidRPr="000903CA">
        <w:rPr>
          <w:sz w:val="18"/>
          <w:szCs w:val="18"/>
        </w:rPr>
        <w:t>Контроль за исполнением настоящего решения возложить на главу Мошковского сельсовета И.А. Артамошкину.</w:t>
      </w:r>
    </w:p>
    <w:p w:rsidR="000903CA" w:rsidRPr="000903CA" w:rsidRDefault="000903CA" w:rsidP="000903CA">
      <w:pPr>
        <w:widowControl w:val="0"/>
        <w:autoSpaceDE w:val="0"/>
        <w:autoSpaceDN w:val="0"/>
        <w:adjustRightInd w:val="0"/>
        <w:rPr>
          <w:sz w:val="18"/>
          <w:szCs w:val="18"/>
        </w:rPr>
      </w:pPr>
    </w:p>
    <w:p w:rsidR="000903CA" w:rsidRDefault="000903CA" w:rsidP="000903CA">
      <w:pPr>
        <w:rPr>
          <w:sz w:val="18"/>
          <w:szCs w:val="18"/>
        </w:rPr>
      </w:pPr>
      <w:r w:rsidRPr="000903CA">
        <w:rPr>
          <w:sz w:val="18"/>
          <w:szCs w:val="18"/>
        </w:rPr>
        <w:t>Глава Мошковского сельсовета                                              И.А. Артамошкина</w:t>
      </w:r>
    </w:p>
    <w:p w:rsidR="000903CA" w:rsidRDefault="000903CA" w:rsidP="000903CA">
      <w:pPr>
        <w:rPr>
          <w:sz w:val="18"/>
          <w:szCs w:val="18"/>
        </w:rPr>
      </w:pPr>
      <w:r>
        <w:rPr>
          <w:sz w:val="18"/>
          <w:szCs w:val="18"/>
        </w:rPr>
        <w:t>_________________________________________________________________________________________________________________</w:t>
      </w:r>
    </w:p>
    <w:p w:rsidR="000903CA" w:rsidRDefault="000903CA" w:rsidP="000903CA">
      <w:pPr>
        <w:pStyle w:val="ConsPlusTitle"/>
        <w:widowControl/>
        <w:jc w:val="center"/>
        <w:rPr>
          <w:rFonts w:ascii="Times New Roman" w:hAnsi="Times New Roman" w:cs="Times New Roman"/>
          <w:color w:val="000000"/>
          <w:sz w:val="18"/>
          <w:szCs w:val="18"/>
        </w:rPr>
      </w:pPr>
      <w:r w:rsidRPr="000903CA">
        <w:rPr>
          <w:rFonts w:ascii="Times New Roman" w:hAnsi="Times New Roman" w:cs="Times New Roman"/>
          <w:sz w:val="18"/>
          <w:szCs w:val="18"/>
        </w:rPr>
        <w:t xml:space="preserve">Решение Комитета местного самоуправления Мошковского сельсовета Бековского района Пензенской области от 01.11.2019 № </w:t>
      </w:r>
      <w:r w:rsidRPr="000903CA">
        <w:rPr>
          <w:rFonts w:ascii="Times New Roman" w:hAnsi="Times New Roman" w:cs="Times New Roman"/>
          <w:color w:val="000000"/>
          <w:sz w:val="18"/>
          <w:szCs w:val="18"/>
        </w:rPr>
        <w:t>2</w:t>
      </w:r>
      <w:r>
        <w:rPr>
          <w:rFonts w:ascii="Times New Roman" w:hAnsi="Times New Roman" w:cs="Times New Roman"/>
          <w:color w:val="000000"/>
          <w:sz w:val="18"/>
          <w:szCs w:val="18"/>
        </w:rPr>
        <w:t>4</w:t>
      </w:r>
      <w:r w:rsidRPr="000903CA">
        <w:rPr>
          <w:rFonts w:ascii="Times New Roman" w:hAnsi="Times New Roman" w:cs="Times New Roman"/>
          <w:color w:val="000000"/>
          <w:sz w:val="18"/>
          <w:szCs w:val="18"/>
        </w:rPr>
        <w:t>-3/</w:t>
      </w:r>
      <w:r w:rsidRPr="000903CA">
        <w:rPr>
          <w:rFonts w:ascii="Times New Roman" w:hAnsi="Times New Roman" w:cs="Times New Roman"/>
          <w:color w:val="000000"/>
          <w:sz w:val="18"/>
          <w:szCs w:val="18"/>
          <w:lang w:val="en-US"/>
        </w:rPr>
        <w:t>VII</w:t>
      </w:r>
      <w:r w:rsidRPr="000903CA">
        <w:rPr>
          <w:rFonts w:ascii="Times New Roman" w:hAnsi="Times New Roman" w:cs="Times New Roman"/>
          <w:color w:val="000000"/>
          <w:sz w:val="18"/>
          <w:szCs w:val="18"/>
        </w:rPr>
        <w:t xml:space="preserve"> «</w:t>
      </w:r>
      <w:r w:rsidRPr="000903CA">
        <w:rPr>
          <w:rFonts w:ascii="Times New Roman" w:hAnsi="Times New Roman" w:cs="Times New Roman"/>
          <w:sz w:val="18"/>
          <w:szCs w:val="18"/>
        </w:rPr>
        <w:t xml:space="preserve">О внесении изменения в Положение о премировании лиц, замещающих должности муниципальной службы в органах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w:t>
      </w:r>
      <w:r w:rsidRPr="000903CA">
        <w:rPr>
          <w:rFonts w:ascii="Times New Roman" w:hAnsi="Times New Roman" w:cs="Times New Roman"/>
          <w:color w:val="000000"/>
          <w:sz w:val="18"/>
          <w:szCs w:val="18"/>
        </w:rPr>
        <w:t>03.03.2016 № 169-32/</w:t>
      </w:r>
      <w:r w:rsidRPr="000903CA">
        <w:rPr>
          <w:rFonts w:ascii="Times New Roman" w:hAnsi="Times New Roman" w:cs="Times New Roman"/>
          <w:color w:val="000000"/>
          <w:sz w:val="18"/>
          <w:szCs w:val="18"/>
          <w:lang w:val="en-US"/>
        </w:rPr>
        <w:t>VI</w:t>
      </w:r>
      <w:r>
        <w:rPr>
          <w:rFonts w:ascii="Times New Roman" w:hAnsi="Times New Roman" w:cs="Times New Roman"/>
          <w:color w:val="000000"/>
          <w:sz w:val="18"/>
          <w:szCs w:val="18"/>
        </w:rPr>
        <w:t>»</w:t>
      </w:r>
    </w:p>
    <w:p w:rsidR="00D0189D" w:rsidRPr="00D0189D" w:rsidRDefault="00D0189D" w:rsidP="00D0189D">
      <w:pPr>
        <w:autoSpaceDE w:val="0"/>
        <w:autoSpaceDN w:val="0"/>
        <w:adjustRightInd w:val="0"/>
        <w:jc w:val="both"/>
        <w:rPr>
          <w:bCs/>
          <w:sz w:val="18"/>
          <w:szCs w:val="18"/>
        </w:rPr>
      </w:pPr>
      <w:r w:rsidRPr="00D0189D">
        <w:rPr>
          <w:sz w:val="18"/>
          <w:szCs w:val="18"/>
        </w:rPr>
        <w:t xml:space="preserve">Руководствуясь федеральными законами от 06.10.2003 </w:t>
      </w:r>
      <w:hyperlink r:id="rId9" w:history="1">
        <w:r w:rsidRPr="00D0189D">
          <w:rPr>
            <w:sz w:val="18"/>
            <w:szCs w:val="18"/>
          </w:rPr>
          <w:t>№ 131-ФЗ</w:t>
        </w:r>
      </w:hyperlink>
      <w:r w:rsidRPr="00D0189D">
        <w:rPr>
          <w:sz w:val="18"/>
          <w:szCs w:val="18"/>
        </w:rPr>
        <w:t xml:space="preserve"> «Об общих принципах организации местного самоуправления в Российской Федерации» (с последующими изменениями), от 02.03.2007 </w:t>
      </w:r>
      <w:hyperlink r:id="rId10" w:history="1">
        <w:r w:rsidRPr="00D0189D">
          <w:rPr>
            <w:sz w:val="18"/>
            <w:szCs w:val="18"/>
          </w:rPr>
          <w:t>№ 25-ФЗ</w:t>
        </w:r>
      </w:hyperlink>
      <w:r w:rsidRPr="00D0189D">
        <w:rPr>
          <w:sz w:val="18"/>
          <w:szCs w:val="18"/>
        </w:rPr>
        <w:t xml:space="preserve"> «О муниципальной службе в Российской Федерации» (с последующими изменениями), </w:t>
      </w:r>
      <w:hyperlink r:id="rId11" w:history="1">
        <w:r w:rsidRPr="00D0189D">
          <w:rPr>
            <w:sz w:val="18"/>
            <w:szCs w:val="18"/>
          </w:rPr>
          <w:t>законом</w:t>
        </w:r>
      </w:hyperlink>
      <w:r w:rsidRPr="00D0189D">
        <w:rPr>
          <w:sz w:val="18"/>
          <w:szCs w:val="18"/>
        </w:rPr>
        <w:t xml:space="preserve"> Пензенской области от 10.10.2007 № 1390-ЗПО «О муниципальной службе в Пензенской области» (с последующими изменениями), решением Комитета местного самоуправления Мошковского сельсовета Бековского района Пензенской области от </w:t>
      </w:r>
      <w:r w:rsidRPr="00D0189D">
        <w:rPr>
          <w:color w:val="000000"/>
          <w:sz w:val="18"/>
          <w:szCs w:val="18"/>
        </w:rPr>
        <w:t>31.07.2019 № 481-100/</w:t>
      </w:r>
      <w:r w:rsidRPr="00D0189D">
        <w:rPr>
          <w:color w:val="000000"/>
          <w:sz w:val="18"/>
          <w:szCs w:val="18"/>
          <w:lang w:val="en-US"/>
        </w:rPr>
        <w:t>VI</w:t>
      </w:r>
      <w:r w:rsidRPr="00D0189D">
        <w:rPr>
          <w:sz w:val="18"/>
          <w:szCs w:val="18"/>
        </w:rPr>
        <w:t xml:space="preserve"> «</w:t>
      </w:r>
      <w:r w:rsidRPr="00D0189D">
        <w:rPr>
          <w:bCs/>
          <w:sz w:val="18"/>
          <w:szCs w:val="18"/>
        </w:rPr>
        <w:t>Об утверждении Положения об оплате труда муниципальных служащих органов местного самоуправления Мошковского сельсовета Бековского района Пензенской области</w:t>
      </w:r>
      <w:r w:rsidRPr="00D0189D">
        <w:rPr>
          <w:sz w:val="18"/>
          <w:szCs w:val="18"/>
        </w:rPr>
        <w:t xml:space="preserve">» (с последующими изменениями), на основании статьи 20 Устава </w:t>
      </w:r>
      <w:r w:rsidRPr="00D0189D">
        <w:rPr>
          <w:bCs/>
          <w:sz w:val="18"/>
          <w:szCs w:val="18"/>
        </w:rPr>
        <w:t xml:space="preserve">Мошковского сельсовета </w:t>
      </w:r>
      <w:r w:rsidRPr="00D0189D">
        <w:rPr>
          <w:sz w:val="18"/>
          <w:szCs w:val="18"/>
        </w:rPr>
        <w:t>Бековского района Пензенской области</w:t>
      </w:r>
    </w:p>
    <w:p w:rsidR="00D0189D" w:rsidRPr="00D0189D" w:rsidRDefault="00D0189D" w:rsidP="00D0189D">
      <w:pPr>
        <w:autoSpaceDE w:val="0"/>
        <w:autoSpaceDN w:val="0"/>
        <w:adjustRightInd w:val="0"/>
        <w:jc w:val="center"/>
        <w:rPr>
          <w:b/>
          <w:sz w:val="18"/>
          <w:szCs w:val="18"/>
        </w:rPr>
      </w:pPr>
      <w:r w:rsidRPr="00D0189D">
        <w:rPr>
          <w:sz w:val="18"/>
          <w:szCs w:val="18"/>
        </w:rPr>
        <w:t xml:space="preserve">Комитет местного самоуправления Мошковского сельсовета </w:t>
      </w:r>
      <w:r w:rsidRPr="00D0189D">
        <w:rPr>
          <w:b/>
          <w:sz w:val="18"/>
          <w:szCs w:val="18"/>
        </w:rPr>
        <w:t>решил:</w:t>
      </w:r>
    </w:p>
    <w:p w:rsidR="00D0189D" w:rsidRPr="00D0189D" w:rsidRDefault="00D0189D" w:rsidP="00D0189D">
      <w:pPr>
        <w:pStyle w:val="ConsPlusTitle"/>
        <w:widowControl/>
        <w:jc w:val="both"/>
        <w:rPr>
          <w:rFonts w:ascii="Times New Roman" w:hAnsi="Times New Roman" w:cs="Times New Roman"/>
          <w:b w:val="0"/>
          <w:sz w:val="18"/>
          <w:szCs w:val="18"/>
        </w:rPr>
      </w:pPr>
      <w:r w:rsidRPr="00D0189D">
        <w:rPr>
          <w:rFonts w:ascii="Times New Roman" w:hAnsi="Times New Roman" w:cs="Times New Roman"/>
          <w:b w:val="0"/>
          <w:sz w:val="18"/>
          <w:szCs w:val="18"/>
        </w:rPr>
        <w:lastRenderedPageBreak/>
        <w:t xml:space="preserve">1. Внести изменение в Положение о премировании лиц, замещающих должности муниципальной службы в органах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w:t>
      </w:r>
      <w:r w:rsidRPr="00D0189D">
        <w:rPr>
          <w:rFonts w:ascii="Times New Roman" w:hAnsi="Times New Roman" w:cs="Times New Roman"/>
          <w:b w:val="0"/>
          <w:color w:val="000000"/>
          <w:sz w:val="18"/>
          <w:szCs w:val="18"/>
        </w:rPr>
        <w:t>03.03.2016 № 169-32/</w:t>
      </w:r>
      <w:r w:rsidRPr="00D0189D">
        <w:rPr>
          <w:rFonts w:ascii="Times New Roman" w:hAnsi="Times New Roman" w:cs="Times New Roman"/>
          <w:b w:val="0"/>
          <w:color w:val="000000"/>
          <w:sz w:val="18"/>
          <w:szCs w:val="18"/>
          <w:lang w:val="en-US"/>
        </w:rPr>
        <w:t>VI</w:t>
      </w:r>
      <w:r w:rsidRPr="00D0189D">
        <w:rPr>
          <w:rFonts w:ascii="Times New Roman" w:hAnsi="Times New Roman" w:cs="Times New Roman"/>
          <w:b w:val="0"/>
          <w:color w:val="000000"/>
          <w:sz w:val="18"/>
          <w:szCs w:val="18"/>
        </w:rPr>
        <w:t>,</w:t>
      </w:r>
      <w:r w:rsidRPr="00D0189D">
        <w:rPr>
          <w:rFonts w:ascii="Times New Roman" w:hAnsi="Times New Roman" w:cs="Times New Roman"/>
          <w:b w:val="0"/>
          <w:sz w:val="18"/>
          <w:szCs w:val="18"/>
        </w:rPr>
        <w:t xml:space="preserve"> изложив пункт 13 в следующей редакции:</w:t>
      </w:r>
    </w:p>
    <w:p w:rsidR="00D0189D" w:rsidRPr="00D0189D" w:rsidRDefault="00D0189D" w:rsidP="00D0189D">
      <w:pPr>
        <w:autoSpaceDE w:val="0"/>
        <w:autoSpaceDN w:val="0"/>
        <w:adjustRightInd w:val="0"/>
        <w:jc w:val="both"/>
        <w:rPr>
          <w:sz w:val="18"/>
          <w:szCs w:val="18"/>
        </w:rPr>
      </w:pPr>
      <w:r w:rsidRPr="00D0189D">
        <w:rPr>
          <w:sz w:val="18"/>
          <w:szCs w:val="18"/>
        </w:rPr>
        <w:t>«13. Базовый размер премии муниципального служащего по итогам работы за квартал представляет собой установленный размер премии, кратный должностному окладу муниципального служащего. Базовый размер премии муниципального служащего устанавливается в размере не более 0,6 должностного оклада муниципального служащего соответствующим органом местного самоуправления, должностным лицом, уполномоченным принимать решение о премировании муниципального служащего.».</w:t>
      </w:r>
    </w:p>
    <w:p w:rsidR="00D0189D" w:rsidRPr="00D0189D" w:rsidRDefault="00D0189D" w:rsidP="00D0189D">
      <w:pPr>
        <w:pStyle w:val="ConsPlusTitle"/>
        <w:widowControl/>
        <w:jc w:val="both"/>
        <w:rPr>
          <w:rFonts w:ascii="Times New Roman" w:hAnsi="Times New Roman" w:cs="Times New Roman"/>
          <w:b w:val="0"/>
          <w:bCs w:val="0"/>
          <w:sz w:val="18"/>
          <w:szCs w:val="18"/>
        </w:rPr>
      </w:pPr>
      <w:r w:rsidRPr="00D0189D">
        <w:rPr>
          <w:rFonts w:ascii="Times New Roman" w:hAnsi="Times New Roman" w:cs="Times New Roman"/>
          <w:b w:val="0"/>
          <w:sz w:val="18"/>
          <w:szCs w:val="18"/>
        </w:rPr>
        <w:t xml:space="preserve">2. </w:t>
      </w:r>
      <w:r w:rsidRPr="00D0189D">
        <w:rPr>
          <w:rFonts w:ascii="Times New Roman" w:hAnsi="Times New Roman" w:cs="Times New Roman"/>
          <w:b w:val="0"/>
          <w:bCs w:val="0"/>
          <w:sz w:val="18"/>
          <w:szCs w:val="18"/>
        </w:rPr>
        <w:t>Опубликовать настоящее решение в информационном бюллетене «Ведомости Мошковского сельсовета».</w:t>
      </w:r>
    </w:p>
    <w:p w:rsidR="00D0189D" w:rsidRPr="00D0189D" w:rsidRDefault="00D0189D" w:rsidP="00D0189D">
      <w:pPr>
        <w:pStyle w:val="ac"/>
        <w:jc w:val="both"/>
        <w:rPr>
          <w:b w:val="0"/>
          <w:bCs w:val="0"/>
          <w:i w:val="0"/>
          <w:sz w:val="18"/>
          <w:szCs w:val="18"/>
        </w:rPr>
      </w:pPr>
      <w:r w:rsidRPr="00D0189D">
        <w:rPr>
          <w:b w:val="0"/>
          <w:bCs w:val="0"/>
          <w:i w:val="0"/>
          <w:sz w:val="18"/>
          <w:szCs w:val="18"/>
        </w:rPr>
        <w:t>3. Настоящее решение вступает в силу после его официального опубликования.</w:t>
      </w:r>
    </w:p>
    <w:p w:rsidR="00D0189D" w:rsidRPr="00D0189D" w:rsidRDefault="00D0189D" w:rsidP="00D0189D">
      <w:pPr>
        <w:jc w:val="both"/>
        <w:rPr>
          <w:sz w:val="18"/>
          <w:szCs w:val="18"/>
        </w:rPr>
      </w:pPr>
      <w:r w:rsidRPr="00D0189D">
        <w:rPr>
          <w:sz w:val="18"/>
          <w:szCs w:val="18"/>
        </w:rPr>
        <w:t xml:space="preserve">4. Контроль за исполнением настоящего решения возложить на главу </w:t>
      </w:r>
      <w:r w:rsidRPr="00D0189D">
        <w:rPr>
          <w:iCs/>
          <w:sz w:val="18"/>
          <w:szCs w:val="18"/>
        </w:rPr>
        <w:t xml:space="preserve">Мошковского сельсовета </w:t>
      </w:r>
      <w:r w:rsidRPr="00D0189D">
        <w:rPr>
          <w:sz w:val="18"/>
          <w:szCs w:val="18"/>
        </w:rPr>
        <w:t>И.А. Артамошкину.</w:t>
      </w:r>
    </w:p>
    <w:p w:rsidR="00D0189D" w:rsidRPr="00D0189D" w:rsidRDefault="00D0189D" w:rsidP="00D0189D">
      <w:pPr>
        <w:jc w:val="both"/>
        <w:rPr>
          <w:sz w:val="18"/>
          <w:szCs w:val="18"/>
        </w:rPr>
      </w:pPr>
    </w:p>
    <w:p w:rsidR="00D0189D" w:rsidRDefault="00D0189D" w:rsidP="00D0189D">
      <w:pPr>
        <w:jc w:val="both"/>
        <w:rPr>
          <w:sz w:val="18"/>
          <w:szCs w:val="18"/>
        </w:rPr>
      </w:pPr>
      <w:r w:rsidRPr="00D0189D">
        <w:rPr>
          <w:sz w:val="18"/>
          <w:szCs w:val="18"/>
        </w:rPr>
        <w:t>Глава Мошковского сельсовета                                              И.А. Артамошкина</w:t>
      </w:r>
    </w:p>
    <w:p w:rsidR="00D0189D" w:rsidRDefault="00D0189D" w:rsidP="00D0189D">
      <w:pPr>
        <w:jc w:val="both"/>
        <w:rPr>
          <w:sz w:val="18"/>
          <w:szCs w:val="18"/>
        </w:rPr>
      </w:pPr>
      <w:r>
        <w:rPr>
          <w:sz w:val="18"/>
          <w:szCs w:val="18"/>
        </w:rPr>
        <w:t>_________________________________________________________________________________________________________________</w:t>
      </w:r>
    </w:p>
    <w:p w:rsidR="00D0189D" w:rsidRPr="00A24507" w:rsidRDefault="00D0189D" w:rsidP="00D0189D">
      <w:pPr>
        <w:autoSpaceDE w:val="0"/>
        <w:autoSpaceDN w:val="0"/>
        <w:adjustRightInd w:val="0"/>
        <w:jc w:val="center"/>
        <w:rPr>
          <w:b/>
          <w:bCs/>
          <w:sz w:val="18"/>
          <w:szCs w:val="18"/>
        </w:rPr>
      </w:pPr>
      <w:r w:rsidRPr="000903CA">
        <w:rPr>
          <w:b/>
          <w:sz w:val="18"/>
          <w:szCs w:val="18"/>
        </w:rPr>
        <w:t xml:space="preserve">Решение Комитета местного самоуправления Мошковского сельсовета Бековского района Пензенской области от 01.11.2019 № </w:t>
      </w:r>
      <w:r w:rsidRPr="000903CA">
        <w:rPr>
          <w:b/>
          <w:color w:val="000000"/>
          <w:sz w:val="18"/>
          <w:szCs w:val="18"/>
        </w:rPr>
        <w:t>2</w:t>
      </w:r>
      <w:r>
        <w:rPr>
          <w:color w:val="000000"/>
          <w:sz w:val="18"/>
          <w:szCs w:val="18"/>
        </w:rPr>
        <w:t>4</w:t>
      </w:r>
      <w:r w:rsidRPr="000903CA">
        <w:rPr>
          <w:b/>
          <w:color w:val="000000"/>
          <w:sz w:val="18"/>
          <w:szCs w:val="18"/>
        </w:rPr>
        <w:t>-3/</w:t>
      </w:r>
      <w:r w:rsidRPr="000903CA">
        <w:rPr>
          <w:b/>
          <w:color w:val="000000"/>
          <w:sz w:val="18"/>
          <w:szCs w:val="18"/>
          <w:lang w:val="en-US"/>
        </w:rPr>
        <w:t>VII</w:t>
      </w:r>
      <w:r>
        <w:rPr>
          <w:b/>
          <w:color w:val="000000"/>
          <w:sz w:val="18"/>
          <w:szCs w:val="18"/>
        </w:rPr>
        <w:t xml:space="preserve"> «</w:t>
      </w:r>
      <w:r w:rsidRPr="00D0189D">
        <w:rPr>
          <w:b/>
          <w:sz w:val="18"/>
          <w:szCs w:val="18"/>
        </w:rPr>
        <w:t xml:space="preserve">О внесении изменения в решение Комитета местного самоуправления Мошковского сельсовета Бековского района Пензенской области от </w:t>
      </w:r>
      <w:r w:rsidRPr="00D0189D">
        <w:rPr>
          <w:b/>
          <w:color w:val="000000"/>
          <w:sz w:val="18"/>
          <w:szCs w:val="18"/>
        </w:rPr>
        <w:t>06.07.2015 № 90-19/</w:t>
      </w:r>
      <w:r w:rsidRPr="00D0189D">
        <w:rPr>
          <w:b/>
          <w:color w:val="000000"/>
          <w:sz w:val="18"/>
          <w:szCs w:val="18"/>
          <w:lang w:val="en-US"/>
        </w:rPr>
        <w:t>VI</w:t>
      </w:r>
      <w:r w:rsidRPr="00D0189D">
        <w:rPr>
          <w:b/>
          <w:sz w:val="18"/>
          <w:szCs w:val="18"/>
        </w:rPr>
        <w:t xml:space="preserve"> «Об утверждении </w:t>
      </w:r>
      <w:r w:rsidRPr="00D0189D">
        <w:rPr>
          <w:b/>
          <w:bCs/>
          <w:sz w:val="18"/>
          <w:szCs w:val="18"/>
        </w:rPr>
        <w:t xml:space="preserve">Порядка управления и распоряжения </w:t>
      </w:r>
      <w:r w:rsidRPr="00A24507">
        <w:rPr>
          <w:b/>
          <w:bCs/>
          <w:sz w:val="18"/>
          <w:szCs w:val="18"/>
        </w:rPr>
        <w:t>имуществом, находящимся в собственности Мошковского сельсовета Бековского района Пензенской области»»</w:t>
      </w:r>
    </w:p>
    <w:p w:rsidR="00A24507" w:rsidRPr="00A24507" w:rsidRDefault="00A24507" w:rsidP="00A24507">
      <w:pPr>
        <w:autoSpaceDE w:val="0"/>
        <w:autoSpaceDN w:val="0"/>
        <w:adjustRightInd w:val="0"/>
        <w:jc w:val="both"/>
        <w:rPr>
          <w:sz w:val="18"/>
          <w:szCs w:val="18"/>
        </w:rPr>
      </w:pPr>
      <w:r w:rsidRPr="00A24507">
        <w:rPr>
          <w:sz w:val="18"/>
          <w:szCs w:val="18"/>
        </w:rPr>
        <w:t>В соответствии с Федеральными законами от 06.10.2003 № 131-ФЗ «Об общих принципах организации местного самоуправления в Российской Федерации» (с последующими изменениями), от 21.12.2001 № 178-ФЗ «О приватизации государственного и муниципального имущества» (с последующими изменениями), статьей 20 Устава Мошковского сельсовета</w:t>
      </w:r>
      <w:r w:rsidRPr="00A24507">
        <w:rPr>
          <w:b/>
          <w:color w:val="000000"/>
          <w:spacing w:val="-7"/>
          <w:sz w:val="18"/>
          <w:szCs w:val="18"/>
        </w:rPr>
        <w:t xml:space="preserve"> </w:t>
      </w:r>
      <w:r w:rsidRPr="00A24507">
        <w:rPr>
          <w:sz w:val="18"/>
          <w:szCs w:val="18"/>
        </w:rPr>
        <w:t xml:space="preserve">Бековского района Пензенской области </w:t>
      </w:r>
    </w:p>
    <w:p w:rsidR="00A24507" w:rsidRPr="00A24507" w:rsidRDefault="00A24507" w:rsidP="00A24507">
      <w:pPr>
        <w:tabs>
          <w:tab w:val="left" w:pos="3213"/>
        </w:tabs>
        <w:jc w:val="center"/>
        <w:rPr>
          <w:b/>
          <w:sz w:val="18"/>
          <w:szCs w:val="18"/>
        </w:rPr>
      </w:pPr>
      <w:r w:rsidRPr="00A24507">
        <w:rPr>
          <w:sz w:val="18"/>
          <w:szCs w:val="18"/>
        </w:rPr>
        <w:t xml:space="preserve">Комитет местного самоуправления Мошковского сельсовета </w:t>
      </w:r>
      <w:r w:rsidRPr="00A24507">
        <w:rPr>
          <w:b/>
          <w:sz w:val="18"/>
          <w:szCs w:val="18"/>
        </w:rPr>
        <w:t>решил:</w:t>
      </w:r>
    </w:p>
    <w:p w:rsidR="00A24507" w:rsidRPr="00A24507" w:rsidRDefault="00A24507" w:rsidP="00A24507">
      <w:pPr>
        <w:autoSpaceDE w:val="0"/>
        <w:autoSpaceDN w:val="0"/>
        <w:adjustRightInd w:val="0"/>
        <w:jc w:val="both"/>
        <w:rPr>
          <w:sz w:val="18"/>
          <w:szCs w:val="18"/>
        </w:rPr>
      </w:pPr>
      <w:r w:rsidRPr="00A24507">
        <w:rPr>
          <w:sz w:val="18"/>
          <w:szCs w:val="18"/>
        </w:rPr>
        <w:t xml:space="preserve">1. Внести изменение в решение Комитета местного самоуправления Мошковского сельсовета Бековского района Пензенской области </w:t>
      </w:r>
      <w:r w:rsidRPr="00A24507">
        <w:rPr>
          <w:color w:val="000000"/>
          <w:sz w:val="18"/>
          <w:szCs w:val="18"/>
        </w:rPr>
        <w:t>от 06.07.2015 № 90-19/</w:t>
      </w:r>
      <w:r w:rsidRPr="00A24507">
        <w:rPr>
          <w:color w:val="000000"/>
          <w:sz w:val="18"/>
          <w:szCs w:val="18"/>
          <w:lang w:val="en-US"/>
        </w:rPr>
        <w:t>VI</w:t>
      </w:r>
      <w:r w:rsidRPr="00A24507">
        <w:rPr>
          <w:sz w:val="18"/>
          <w:szCs w:val="18"/>
        </w:rPr>
        <w:t xml:space="preserve"> «Об утверждении </w:t>
      </w:r>
      <w:r w:rsidRPr="00A24507">
        <w:rPr>
          <w:bCs/>
          <w:sz w:val="18"/>
          <w:szCs w:val="18"/>
        </w:rPr>
        <w:t>Порядка управления и распоряжения имуществом, находящимся в собственности Мошковского сельсовета Бековского района Пензенской области»</w:t>
      </w:r>
      <w:r w:rsidRPr="00A24507">
        <w:rPr>
          <w:sz w:val="18"/>
          <w:szCs w:val="18"/>
        </w:rPr>
        <w:t>, дополнив пункт 32 раздела 9 подпунктом 7.1 следующего содержания:</w:t>
      </w:r>
    </w:p>
    <w:p w:rsidR="00A24507" w:rsidRPr="00A24507" w:rsidRDefault="00A24507" w:rsidP="00A24507">
      <w:pPr>
        <w:autoSpaceDE w:val="0"/>
        <w:autoSpaceDN w:val="0"/>
        <w:adjustRightInd w:val="0"/>
        <w:jc w:val="both"/>
        <w:rPr>
          <w:sz w:val="18"/>
          <w:szCs w:val="18"/>
        </w:rPr>
      </w:pPr>
      <w:r w:rsidRPr="00A24507">
        <w:rPr>
          <w:sz w:val="18"/>
          <w:szCs w:val="18"/>
        </w:rPr>
        <w:t xml:space="preserve">«7.1) осуществляет функции по продаже муниципального имущества, а также своим решением поручает юридическим лицам, указанным в </w:t>
      </w:r>
      <w:hyperlink r:id="rId12" w:history="1">
        <w:r w:rsidRPr="00A24507">
          <w:rPr>
            <w:sz w:val="18"/>
            <w:szCs w:val="18"/>
          </w:rPr>
          <w:t>подпункте 8.1 пункта 1</w:t>
        </w:r>
      </w:hyperlink>
      <w:r w:rsidRPr="00A24507">
        <w:rPr>
          <w:sz w:val="18"/>
          <w:szCs w:val="18"/>
        </w:rPr>
        <w:t xml:space="preserve"> статьи 6 Федерального закона от 21.12.2001 № 178-ФЗ «О приватизации государственного и муниципального имущества», организовывать от имени собственника в установленном порядке продажу приватизируемого имущества, находящегося в собственности Мошковского сельсовета</w:t>
      </w:r>
      <w:r w:rsidRPr="00A24507">
        <w:rPr>
          <w:b/>
          <w:color w:val="000000"/>
          <w:spacing w:val="-7"/>
          <w:sz w:val="18"/>
          <w:szCs w:val="18"/>
        </w:rPr>
        <w:t xml:space="preserve"> </w:t>
      </w:r>
      <w:r w:rsidRPr="00A24507">
        <w:rPr>
          <w:sz w:val="18"/>
          <w:szCs w:val="18"/>
        </w:rPr>
        <w:t>Бековского района Пензенской области, и (или) осуществлять функции продавца такого имущества;».</w:t>
      </w:r>
    </w:p>
    <w:p w:rsidR="00A24507" w:rsidRPr="00A24507" w:rsidRDefault="00A24507" w:rsidP="00A24507">
      <w:pPr>
        <w:jc w:val="both"/>
        <w:rPr>
          <w:sz w:val="18"/>
          <w:szCs w:val="18"/>
        </w:rPr>
      </w:pPr>
      <w:r w:rsidRPr="00A24507">
        <w:rPr>
          <w:sz w:val="18"/>
          <w:szCs w:val="18"/>
        </w:rPr>
        <w:t>2. Опубликовать настоящее решение в информационном бюллетене «Ведомости Мошковского сельсовета».</w:t>
      </w:r>
    </w:p>
    <w:p w:rsidR="00A24507" w:rsidRPr="00A24507" w:rsidRDefault="00A24507" w:rsidP="00A24507">
      <w:pPr>
        <w:jc w:val="both"/>
        <w:rPr>
          <w:sz w:val="18"/>
          <w:szCs w:val="18"/>
        </w:rPr>
      </w:pPr>
      <w:r w:rsidRPr="00A24507">
        <w:rPr>
          <w:sz w:val="18"/>
          <w:szCs w:val="18"/>
        </w:rPr>
        <w:t>3. Настоящее решение вступает в силу после его официального опубликования.</w:t>
      </w:r>
    </w:p>
    <w:p w:rsidR="00A24507" w:rsidRPr="00A24507" w:rsidRDefault="00A24507" w:rsidP="00A24507">
      <w:pPr>
        <w:jc w:val="both"/>
        <w:rPr>
          <w:spacing w:val="-8"/>
          <w:sz w:val="18"/>
          <w:szCs w:val="18"/>
        </w:rPr>
      </w:pPr>
      <w:r w:rsidRPr="00A24507">
        <w:rPr>
          <w:sz w:val="18"/>
          <w:szCs w:val="18"/>
        </w:rPr>
        <w:t xml:space="preserve">4. Контроль за исполнением настоящего решения возложить на </w:t>
      </w:r>
      <w:r w:rsidRPr="00A24507">
        <w:rPr>
          <w:spacing w:val="-8"/>
          <w:sz w:val="18"/>
          <w:szCs w:val="18"/>
        </w:rPr>
        <w:t xml:space="preserve">главу Мошковского </w:t>
      </w:r>
      <w:r w:rsidRPr="00A24507">
        <w:rPr>
          <w:sz w:val="18"/>
          <w:szCs w:val="18"/>
        </w:rPr>
        <w:t>сельсовета И.А. Артамошкину</w:t>
      </w:r>
      <w:r w:rsidRPr="00A24507">
        <w:rPr>
          <w:spacing w:val="-8"/>
          <w:sz w:val="18"/>
          <w:szCs w:val="18"/>
        </w:rPr>
        <w:t xml:space="preserve">. </w:t>
      </w:r>
    </w:p>
    <w:p w:rsidR="00A24507" w:rsidRPr="00A24507" w:rsidRDefault="00A24507" w:rsidP="00A24507">
      <w:pPr>
        <w:pStyle w:val="ConsPlusTitle"/>
        <w:widowControl/>
        <w:jc w:val="both"/>
        <w:rPr>
          <w:rFonts w:ascii="Times New Roman" w:hAnsi="Times New Roman" w:cs="Times New Roman"/>
          <w:b w:val="0"/>
          <w:bCs w:val="0"/>
          <w:sz w:val="18"/>
          <w:szCs w:val="18"/>
          <w:lang w:eastAsia="ar-SA"/>
        </w:rPr>
      </w:pPr>
    </w:p>
    <w:p w:rsidR="00A24507" w:rsidRDefault="00A24507" w:rsidP="00A24507">
      <w:pPr>
        <w:pStyle w:val="ConsPlusTitle"/>
        <w:widowControl/>
        <w:jc w:val="both"/>
        <w:rPr>
          <w:rFonts w:ascii="Times New Roman" w:hAnsi="Times New Roman" w:cs="Times New Roman"/>
          <w:b w:val="0"/>
          <w:sz w:val="18"/>
          <w:szCs w:val="18"/>
        </w:rPr>
      </w:pPr>
      <w:r w:rsidRPr="00A24507">
        <w:rPr>
          <w:rFonts w:ascii="Times New Roman" w:hAnsi="Times New Roman" w:cs="Times New Roman"/>
          <w:b w:val="0"/>
          <w:bCs w:val="0"/>
          <w:sz w:val="18"/>
          <w:szCs w:val="18"/>
          <w:lang w:eastAsia="ar-SA"/>
        </w:rPr>
        <w:t>Глава Мошковского</w:t>
      </w:r>
      <w:r w:rsidRPr="00A24507">
        <w:rPr>
          <w:rFonts w:ascii="Times New Roman" w:hAnsi="Times New Roman" w:cs="Times New Roman"/>
          <w:b w:val="0"/>
          <w:sz w:val="18"/>
          <w:szCs w:val="18"/>
        </w:rPr>
        <w:t xml:space="preserve"> сельсовета                                              И.А. Артамошкина</w:t>
      </w:r>
    </w:p>
    <w:p w:rsidR="00457884" w:rsidRDefault="00457884" w:rsidP="00A24507">
      <w:pPr>
        <w:pStyle w:val="ConsPlusTitle"/>
        <w:widowControl/>
        <w:jc w:val="both"/>
        <w:rPr>
          <w:rFonts w:ascii="Times New Roman" w:hAnsi="Times New Roman" w:cs="Times New Roman"/>
          <w:b w:val="0"/>
          <w:sz w:val="18"/>
          <w:szCs w:val="18"/>
        </w:rPr>
      </w:pPr>
      <w:r>
        <w:rPr>
          <w:rFonts w:ascii="Times New Roman" w:hAnsi="Times New Roman" w:cs="Times New Roman"/>
          <w:b w:val="0"/>
          <w:sz w:val="18"/>
          <w:szCs w:val="18"/>
        </w:rPr>
        <w:t>_________________________________________________________________________________________________________________</w:t>
      </w:r>
    </w:p>
    <w:p w:rsidR="00457884" w:rsidRDefault="00457884" w:rsidP="00A24507">
      <w:pPr>
        <w:pStyle w:val="ConsPlusTitle"/>
        <w:widowControl/>
        <w:jc w:val="both"/>
        <w:rPr>
          <w:rFonts w:ascii="Times New Roman" w:hAnsi="Times New Roman" w:cs="Times New Roman"/>
          <w:b w:val="0"/>
          <w:sz w:val="18"/>
          <w:szCs w:val="18"/>
        </w:rPr>
      </w:pPr>
    </w:p>
    <w:p w:rsidR="00457884" w:rsidRPr="00457884" w:rsidRDefault="00457884" w:rsidP="00457884">
      <w:pPr>
        <w:jc w:val="center"/>
        <w:rPr>
          <w:b/>
          <w:sz w:val="18"/>
          <w:szCs w:val="18"/>
        </w:rPr>
      </w:pPr>
      <w:r w:rsidRPr="00457884">
        <w:rPr>
          <w:b/>
          <w:sz w:val="18"/>
          <w:szCs w:val="18"/>
        </w:rPr>
        <w:t xml:space="preserve">Постановление администрации Мошковского сельсовета Бековского района Пензенской области от 30.10.2019 № </w:t>
      </w:r>
      <w:r w:rsidRPr="00457884">
        <w:rPr>
          <w:b/>
          <w:color w:val="000000"/>
          <w:sz w:val="18"/>
          <w:szCs w:val="18"/>
        </w:rPr>
        <w:t xml:space="preserve">111 « </w:t>
      </w:r>
      <w:r w:rsidRPr="00457884">
        <w:rPr>
          <w:b/>
          <w:bCs/>
          <w:spacing w:val="-1"/>
          <w:sz w:val="18"/>
          <w:szCs w:val="18"/>
        </w:rPr>
        <w:t>О внесении изменений в муниципальную программу Мошковского сельсовета</w:t>
      </w:r>
      <w:r w:rsidRPr="00457884">
        <w:rPr>
          <w:b/>
          <w:bCs/>
          <w:color w:val="FF0000"/>
          <w:spacing w:val="-1"/>
          <w:sz w:val="18"/>
          <w:szCs w:val="18"/>
        </w:rPr>
        <w:t xml:space="preserve"> </w:t>
      </w:r>
      <w:r w:rsidRPr="00457884">
        <w:rPr>
          <w:b/>
          <w:bCs/>
          <w:spacing w:val="-1"/>
          <w:sz w:val="18"/>
          <w:szCs w:val="18"/>
        </w:rPr>
        <w:t xml:space="preserve">Бековского района Пензенской области </w:t>
      </w:r>
      <w:r w:rsidRPr="00457884">
        <w:rPr>
          <w:b/>
          <w:sz w:val="18"/>
          <w:szCs w:val="18"/>
        </w:rPr>
        <w:t>«Пожарная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46»</w:t>
      </w:r>
    </w:p>
    <w:p w:rsidR="00457884" w:rsidRPr="00457884" w:rsidRDefault="00457884" w:rsidP="00457884">
      <w:pPr>
        <w:pStyle w:val="ConsPlusCell"/>
        <w:jc w:val="both"/>
        <w:rPr>
          <w:rFonts w:ascii="Times New Roman" w:hAnsi="Times New Roman" w:cs="Times New Roman"/>
          <w:sz w:val="18"/>
          <w:szCs w:val="18"/>
        </w:rPr>
      </w:pPr>
      <w:r w:rsidRPr="00457884">
        <w:rPr>
          <w:rFonts w:ascii="Times New Roman" w:hAnsi="Times New Roman" w:cs="Times New Roman"/>
          <w:bCs/>
          <w:sz w:val="18"/>
          <w:szCs w:val="18"/>
        </w:rPr>
        <w:t>В соответствии с постановлением администрации Мошковского сельсовета Бековского района Пензенской области от 27.09.2018 № 44 «Об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Мошковского сельсовета Бековского района Пензенской области»</w:t>
      </w:r>
      <w:r w:rsidRPr="00457884">
        <w:rPr>
          <w:rFonts w:ascii="Times New Roman" w:hAnsi="Times New Roman" w:cs="Times New Roman"/>
          <w:sz w:val="18"/>
          <w:szCs w:val="18"/>
        </w:rPr>
        <w:t xml:space="preserve">, на основании статьи 23 Устава </w:t>
      </w:r>
      <w:r w:rsidRPr="00457884">
        <w:rPr>
          <w:rFonts w:ascii="Times New Roman" w:hAnsi="Times New Roman" w:cs="Times New Roman"/>
          <w:bCs/>
          <w:sz w:val="18"/>
          <w:szCs w:val="18"/>
        </w:rPr>
        <w:t>Мошковского сельсовета</w:t>
      </w:r>
      <w:r w:rsidRPr="00457884">
        <w:rPr>
          <w:b/>
          <w:sz w:val="18"/>
          <w:szCs w:val="18"/>
        </w:rPr>
        <w:t xml:space="preserve"> </w:t>
      </w:r>
      <w:r w:rsidRPr="00457884">
        <w:rPr>
          <w:rFonts w:ascii="Times New Roman" w:hAnsi="Times New Roman" w:cs="Times New Roman"/>
          <w:sz w:val="18"/>
          <w:szCs w:val="18"/>
        </w:rPr>
        <w:t>Б</w:t>
      </w:r>
      <w:r w:rsidRPr="00457884">
        <w:rPr>
          <w:rFonts w:ascii="Times New Roman" w:hAnsi="Times New Roman" w:cs="Times New Roman"/>
          <w:sz w:val="18"/>
          <w:szCs w:val="18"/>
        </w:rPr>
        <w:t>е</w:t>
      </w:r>
      <w:r w:rsidRPr="00457884">
        <w:rPr>
          <w:rFonts w:ascii="Times New Roman" w:hAnsi="Times New Roman" w:cs="Times New Roman"/>
          <w:sz w:val="18"/>
          <w:szCs w:val="18"/>
        </w:rPr>
        <w:t>ковского района Пензенской области</w:t>
      </w:r>
    </w:p>
    <w:p w:rsidR="00457884" w:rsidRPr="00457884" w:rsidRDefault="00457884" w:rsidP="00457884">
      <w:pPr>
        <w:shd w:val="clear" w:color="auto" w:fill="FFFFFF"/>
        <w:tabs>
          <w:tab w:val="left" w:leader="underscore" w:pos="7160"/>
          <w:tab w:val="left" w:leader="underscore" w:pos="8104"/>
          <w:tab w:val="left" w:leader="underscore" w:pos="8935"/>
        </w:tabs>
        <w:jc w:val="center"/>
        <w:rPr>
          <w:sz w:val="18"/>
          <w:szCs w:val="18"/>
        </w:rPr>
      </w:pPr>
      <w:r w:rsidRPr="00457884">
        <w:rPr>
          <w:sz w:val="18"/>
          <w:szCs w:val="18"/>
        </w:rPr>
        <w:t xml:space="preserve">администрация </w:t>
      </w:r>
      <w:r w:rsidRPr="00457884">
        <w:rPr>
          <w:bCs/>
          <w:sz w:val="18"/>
          <w:szCs w:val="18"/>
        </w:rPr>
        <w:t>Мошковского сельсовета</w:t>
      </w:r>
      <w:r w:rsidRPr="00457884">
        <w:rPr>
          <w:b/>
          <w:sz w:val="18"/>
          <w:szCs w:val="18"/>
        </w:rPr>
        <w:t xml:space="preserve"> постановляет</w:t>
      </w:r>
      <w:r w:rsidRPr="00457884">
        <w:rPr>
          <w:sz w:val="18"/>
          <w:szCs w:val="18"/>
        </w:rPr>
        <w:t>:</w:t>
      </w:r>
    </w:p>
    <w:p w:rsidR="00457884" w:rsidRPr="00457884" w:rsidRDefault="00457884" w:rsidP="00457884">
      <w:pPr>
        <w:autoSpaceDE w:val="0"/>
        <w:autoSpaceDN w:val="0"/>
        <w:adjustRightInd w:val="0"/>
        <w:jc w:val="both"/>
        <w:rPr>
          <w:sz w:val="18"/>
          <w:szCs w:val="18"/>
        </w:rPr>
      </w:pPr>
      <w:r w:rsidRPr="00457884">
        <w:rPr>
          <w:bCs/>
          <w:sz w:val="18"/>
          <w:szCs w:val="18"/>
        </w:rPr>
        <w:t xml:space="preserve">1. Внести в </w:t>
      </w:r>
      <w:r w:rsidRPr="00457884">
        <w:rPr>
          <w:sz w:val="18"/>
          <w:szCs w:val="18"/>
        </w:rPr>
        <w:t xml:space="preserve">муниципальную программу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w:t>
      </w:r>
      <w:r w:rsidRPr="00457884">
        <w:rPr>
          <w:bCs/>
          <w:sz w:val="18"/>
          <w:szCs w:val="18"/>
        </w:rPr>
        <w:t>Мошковского сельсовета</w:t>
      </w:r>
      <w:r w:rsidRPr="00457884">
        <w:rPr>
          <w:b/>
          <w:sz w:val="18"/>
          <w:szCs w:val="18"/>
        </w:rPr>
        <w:t xml:space="preserve"> </w:t>
      </w:r>
      <w:r w:rsidRPr="00457884">
        <w:rPr>
          <w:sz w:val="18"/>
          <w:szCs w:val="18"/>
        </w:rPr>
        <w:t>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46,</w:t>
      </w:r>
      <w:r w:rsidRPr="00457884">
        <w:rPr>
          <w:b/>
          <w:sz w:val="18"/>
          <w:szCs w:val="18"/>
        </w:rPr>
        <w:t xml:space="preserve"> </w:t>
      </w:r>
      <w:r w:rsidRPr="00457884">
        <w:rPr>
          <w:sz w:val="18"/>
          <w:szCs w:val="18"/>
        </w:rPr>
        <w:t>следующие изменения:</w:t>
      </w:r>
    </w:p>
    <w:p w:rsidR="00457884" w:rsidRPr="00457884" w:rsidRDefault="00457884" w:rsidP="00457884">
      <w:pPr>
        <w:autoSpaceDE w:val="0"/>
        <w:autoSpaceDN w:val="0"/>
        <w:adjustRightInd w:val="0"/>
        <w:jc w:val="both"/>
        <w:rPr>
          <w:sz w:val="18"/>
          <w:szCs w:val="18"/>
        </w:rPr>
      </w:pPr>
      <w:r w:rsidRPr="00457884">
        <w:rPr>
          <w:sz w:val="18"/>
          <w:szCs w:val="18"/>
        </w:rPr>
        <w:t xml:space="preserve">          1.1.  В паспорте муниципальной программы позицию «Объемы бюджетных ассигнований муниципальной программы изложить в следующей редакции:</w:t>
      </w:r>
    </w:p>
    <w:p w:rsidR="00457884" w:rsidRPr="00457884" w:rsidRDefault="00457884" w:rsidP="00457884">
      <w:pPr>
        <w:autoSpaceDE w:val="0"/>
        <w:autoSpaceDN w:val="0"/>
        <w:adjustRightInd w:val="0"/>
        <w:jc w:val="both"/>
        <w:rPr>
          <w:sz w:val="18"/>
          <w:szCs w:val="18"/>
        </w:rPr>
      </w:pPr>
      <w:r w:rsidRPr="00457884">
        <w:rPr>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457884" w:rsidRPr="00457884" w:rsidTr="00457884">
        <w:trPr>
          <w:trHeight w:val="829"/>
        </w:trPr>
        <w:tc>
          <w:tcPr>
            <w:tcW w:w="4785" w:type="dxa"/>
            <w:shd w:val="clear" w:color="auto" w:fill="auto"/>
          </w:tcPr>
          <w:p w:rsidR="00457884" w:rsidRPr="00457884" w:rsidRDefault="00457884" w:rsidP="00457884">
            <w:pPr>
              <w:autoSpaceDE w:val="0"/>
              <w:autoSpaceDN w:val="0"/>
              <w:adjustRightInd w:val="0"/>
              <w:jc w:val="both"/>
              <w:rPr>
                <w:b/>
                <w:i/>
                <w:sz w:val="18"/>
                <w:szCs w:val="18"/>
              </w:rPr>
            </w:pPr>
            <w:r w:rsidRPr="00457884">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4785" w:type="dxa"/>
            <w:shd w:val="clear" w:color="auto" w:fill="auto"/>
          </w:tcPr>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sz w:val="18"/>
                <w:szCs w:val="18"/>
                <w:lang w:val="ru-RU"/>
              </w:rPr>
              <w:t xml:space="preserve">Общий объем бюджетных ассигнований на реализацию муниципальной программы за счет средств бюджета </w:t>
            </w:r>
            <w:r w:rsidRPr="00457884">
              <w:rPr>
                <w:sz w:val="18"/>
                <w:szCs w:val="18"/>
              </w:rPr>
              <w:t>Мошковского</w:t>
            </w:r>
            <w:r w:rsidRPr="00457884">
              <w:rPr>
                <w:rStyle w:val="aff1"/>
                <w:b w:val="0"/>
                <w:i w:val="0"/>
                <w:sz w:val="18"/>
                <w:szCs w:val="18"/>
                <w:lang w:val="ru-RU"/>
              </w:rPr>
              <w:t xml:space="preserve"> сельсовета Бековского района Пензенской области –</w:t>
            </w:r>
            <w:r w:rsidRPr="00457884">
              <w:rPr>
                <w:rStyle w:val="aff1"/>
                <w:b w:val="0"/>
                <w:i w:val="0"/>
                <w:color w:val="FF0000"/>
                <w:sz w:val="18"/>
                <w:szCs w:val="18"/>
                <w:lang w:val="ru-RU"/>
              </w:rPr>
              <w:t xml:space="preserve"> </w:t>
            </w:r>
            <w:r w:rsidRPr="00457884">
              <w:rPr>
                <w:color w:val="000000"/>
                <w:sz w:val="18"/>
                <w:szCs w:val="18"/>
              </w:rPr>
              <w:t>2521,8 тыс. руб.</w:t>
            </w:r>
            <w:r w:rsidRPr="00457884">
              <w:rPr>
                <w:rStyle w:val="aff1"/>
                <w:b w:val="0"/>
                <w:i w:val="0"/>
                <w:color w:val="000000"/>
                <w:sz w:val="18"/>
                <w:szCs w:val="18"/>
                <w:lang w:val="ru-RU"/>
              </w:rPr>
              <w:t>, из них по г</w:t>
            </w:r>
            <w:r w:rsidRPr="00457884">
              <w:rPr>
                <w:rStyle w:val="aff1"/>
                <w:b w:val="0"/>
                <w:i w:val="0"/>
                <w:color w:val="000000"/>
                <w:sz w:val="18"/>
                <w:szCs w:val="18"/>
                <w:lang w:val="ru-RU"/>
              </w:rPr>
              <w:t>о</w:t>
            </w:r>
            <w:r w:rsidRPr="00457884">
              <w:rPr>
                <w:rStyle w:val="aff1"/>
                <w:b w:val="0"/>
                <w:i w:val="0"/>
                <w:color w:val="000000"/>
                <w:sz w:val="18"/>
                <w:szCs w:val="18"/>
                <w:lang w:val="ru-RU"/>
              </w:rPr>
              <w:t>дам:</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color w:val="000000"/>
                <w:sz w:val="18"/>
                <w:szCs w:val="18"/>
                <w:lang w:val="ru-RU"/>
              </w:rPr>
              <w:t xml:space="preserve">2019 год – </w:t>
            </w:r>
            <w:r w:rsidRPr="00457884">
              <w:rPr>
                <w:color w:val="000000"/>
                <w:sz w:val="18"/>
                <w:szCs w:val="18"/>
              </w:rPr>
              <w:t xml:space="preserve">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color w:val="000000"/>
                <w:sz w:val="18"/>
                <w:szCs w:val="18"/>
                <w:lang w:val="ru-RU"/>
              </w:rPr>
              <w:t xml:space="preserve">2020 год – </w:t>
            </w:r>
            <w:r w:rsidRPr="00457884">
              <w:rPr>
                <w:color w:val="000000"/>
                <w:sz w:val="18"/>
                <w:szCs w:val="18"/>
              </w:rPr>
              <w:t xml:space="preserve">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color w:val="000000"/>
                <w:sz w:val="18"/>
                <w:szCs w:val="18"/>
                <w:lang w:val="ru-RU"/>
              </w:rPr>
              <w:t xml:space="preserve">2021 год – </w:t>
            </w:r>
            <w:r w:rsidRPr="00457884">
              <w:rPr>
                <w:color w:val="000000"/>
                <w:sz w:val="18"/>
                <w:szCs w:val="18"/>
              </w:rPr>
              <w:t xml:space="preserve">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color w:val="000000"/>
                <w:sz w:val="18"/>
                <w:szCs w:val="18"/>
                <w:lang w:val="ru-RU"/>
              </w:rPr>
              <w:t>2022 год –</w:t>
            </w:r>
            <w:r w:rsidRPr="00457884">
              <w:rPr>
                <w:color w:val="000000"/>
                <w:sz w:val="18"/>
                <w:szCs w:val="18"/>
              </w:rPr>
              <w:t xml:space="preserve"> 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color w:val="000000"/>
                <w:sz w:val="18"/>
                <w:szCs w:val="18"/>
                <w:lang w:val="ru-RU"/>
              </w:rPr>
              <w:t xml:space="preserve">2023 год – </w:t>
            </w:r>
            <w:r w:rsidRPr="00457884">
              <w:rPr>
                <w:color w:val="000000"/>
                <w:sz w:val="18"/>
                <w:szCs w:val="18"/>
              </w:rPr>
              <w:t xml:space="preserve">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rPr>
                <w:b/>
                <w:i/>
                <w:sz w:val="18"/>
                <w:szCs w:val="18"/>
              </w:rPr>
            </w:pPr>
            <w:r w:rsidRPr="00457884">
              <w:rPr>
                <w:rStyle w:val="aff1"/>
                <w:b w:val="0"/>
                <w:i w:val="0"/>
                <w:color w:val="000000"/>
                <w:sz w:val="18"/>
                <w:szCs w:val="18"/>
                <w:lang w:val="ru-RU"/>
              </w:rPr>
              <w:t>2024 год –</w:t>
            </w:r>
            <w:r w:rsidRPr="00457884">
              <w:rPr>
                <w:color w:val="000000"/>
                <w:sz w:val="18"/>
                <w:szCs w:val="18"/>
              </w:rPr>
              <w:t xml:space="preserve"> 420,3 </w:t>
            </w:r>
            <w:r w:rsidRPr="00457884">
              <w:rPr>
                <w:rStyle w:val="aff1"/>
                <w:b w:val="0"/>
                <w:i w:val="0"/>
                <w:color w:val="000000"/>
                <w:sz w:val="18"/>
                <w:szCs w:val="18"/>
                <w:lang w:val="ru-RU"/>
              </w:rPr>
              <w:t>тыс. руб.</w:t>
            </w:r>
          </w:p>
        </w:tc>
      </w:tr>
    </w:tbl>
    <w:p w:rsidR="00457884" w:rsidRPr="00457884" w:rsidRDefault="00457884" w:rsidP="00457884">
      <w:pPr>
        <w:pStyle w:val="ConsPlusTitle"/>
        <w:widowControl/>
        <w:jc w:val="both"/>
        <w:rPr>
          <w:b w:val="0"/>
          <w:sz w:val="18"/>
          <w:szCs w:val="18"/>
        </w:rPr>
      </w:pPr>
      <w:r w:rsidRPr="00457884">
        <w:rPr>
          <w:b w:val="0"/>
          <w:sz w:val="18"/>
          <w:szCs w:val="18"/>
        </w:rPr>
        <w:t xml:space="preserve">                                                                                                                              »;</w:t>
      </w:r>
    </w:p>
    <w:p w:rsidR="00457884" w:rsidRPr="00457884" w:rsidRDefault="00457884" w:rsidP="00457884">
      <w:pPr>
        <w:pStyle w:val="ConsPlusTitle"/>
        <w:widowControl/>
        <w:jc w:val="both"/>
        <w:rPr>
          <w:rFonts w:ascii="Times New Roman" w:hAnsi="Times New Roman" w:cs="Times New Roman"/>
          <w:b w:val="0"/>
          <w:sz w:val="18"/>
          <w:szCs w:val="18"/>
        </w:rPr>
      </w:pPr>
      <w:r w:rsidRPr="00457884">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457884" w:rsidRPr="00457884" w:rsidRDefault="00457884" w:rsidP="00457884">
      <w:pPr>
        <w:autoSpaceDE w:val="0"/>
        <w:autoSpaceDN w:val="0"/>
        <w:adjustRightInd w:val="0"/>
        <w:jc w:val="center"/>
        <w:rPr>
          <w:rStyle w:val="aff1"/>
          <w:i w:val="0"/>
          <w:sz w:val="18"/>
          <w:szCs w:val="18"/>
          <w:lang w:val="ru-RU"/>
        </w:rPr>
      </w:pPr>
      <w:r w:rsidRPr="00457884">
        <w:rPr>
          <w:rStyle w:val="aff1"/>
          <w:i w:val="0"/>
          <w:sz w:val="18"/>
          <w:szCs w:val="18"/>
          <w:lang w:val="ru-RU"/>
        </w:rPr>
        <w:lastRenderedPageBreak/>
        <w:t>«4. Ресурсное обеспечение реализации муниципальной программы</w:t>
      </w:r>
    </w:p>
    <w:p w:rsidR="00457884" w:rsidRPr="00457884" w:rsidRDefault="00457884" w:rsidP="00457884">
      <w:pPr>
        <w:pStyle w:val="Default"/>
        <w:jc w:val="both"/>
        <w:rPr>
          <w:sz w:val="18"/>
          <w:szCs w:val="18"/>
        </w:rPr>
      </w:pPr>
      <w:r w:rsidRPr="00457884">
        <w:rPr>
          <w:sz w:val="18"/>
          <w:szCs w:val="18"/>
        </w:rPr>
        <w:t>Финансовое обеспечение реализации муниципальной программы осуществляется за счет средств бюджета Мошковского сельсовета Бековского района Пензенской обла</w:t>
      </w:r>
      <w:r w:rsidRPr="00457884">
        <w:rPr>
          <w:sz w:val="18"/>
          <w:szCs w:val="18"/>
        </w:rPr>
        <w:t>с</w:t>
      </w:r>
      <w:r w:rsidRPr="00457884">
        <w:rPr>
          <w:sz w:val="18"/>
          <w:szCs w:val="18"/>
        </w:rPr>
        <w:t>ти.</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sz w:val="18"/>
          <w:szCs w:val="18"/>
          <w:lang w:val="ru-RU"/>
        </w:rPr>
        <w:t xml:space="preserve">Общий объем финансирования муниципальной программы – </w:t>
      </w:r>
      <w:r w:rsidRPr="00457884">
        <w:rPr>
          <w:color w:val="000000"/>
          <w:sz w:val="18"/>
          <w:szCs w:val="18"/>
        </w:rPr>
        <w:t>2521,8</w:t>
      </w:r>
      <w:r w:rsidRPr="00457884">
        <w:rPr>
          <w:color w:val="FF0000"/>
          <w:sz w:val="18"/>
          <w:szCs w:val="18"/>
        </w:rPr>
        <w:t xml:space="preserve"> </w:t>
      </w:r>
      <w:r w:rsidRPr="00457884">
        <w:rPr>
          <w:color w:val="000000"/>
          <w:sz w:val="18"/>
          <w:szCs w:val="18"/>
        </w:rPr>
        <w:t>тыс.</w:t>
      </w:r>
      <w:r w:rsidRPr="00457884">
        <w:rPr>
          <w:b/>
          <w:i/>
          <w:color w:val="000000"/>
          <w:sz w:val="18"/>
          <w:szCs w:val="18"/>
        </w:rPr>
        <w:t xml:space="preserve"> руб.</w:t>
      </w:r>
      <w:r w:rsidRPr="00457884">
        <w:rPr>
          <w:rStyle w:val="aff1"/>
          <w:b w:val="0"/>
          <w:i w:val="0"/>
          <w:color w:val="000000"/>
          <w:sz w:val="18"/>
          <w:szCs w:val="18"/>
          <w:lang w:val="ru-RU"/>
        </w:rPr>
        <w:t>, из них по г</w:t>
      </w:r>
      <w:r w:rsidRPr="00457884">
        <w:rPr>
          <w:rStyle w:val="aff1"/>
          <w:b w:val="0"/>
          <w:i w:val="0"/>
          <w:color w:val="000000"/>
          <w:sz w:val="18"/>
          <w:szCs w:val="18"/>
          <w:lang w:val="ru-RU"/>
        </w:rPr>
        <w:t>о</w:t>
      </w:r>
      <w:r w:rsidRPr="00457884">
        <w:rPr>
          <w:rStyle w:val="aff1"/>
          <w:b w:val="0"/>
          <w:i w:val="0"/>
          <w:color w:val="000000"/>
          <w:sz w:val="18"/>
          <w:szCs w:val="18"/>
          <w:lang w:val="ru-RU"/>
        </w:rPr>
        <w:t>дам:</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color w:val="000000"/>
          <w:sz w:val="18"/>
          <w:szCs w:val="18"/>
          <w:lang w:val="ru-RU"/>
        </w:rPr>
        <w:t xml:space="preserve">         </w:t>
      </w:r>
      <w:r w:rsidRPr="00457884">
        <w:rPr>
          <w:rStyle w:val="aff1"/>
          <w:b w:val="0"/>
          <w:i w:val="0"/>
          <w:color w:val="000000"/>
          <w:sz w:val="18"/>
          <w:szCs w:val="18"/>
          <w:lang w:val="ru-RU"/>
        </w:rPr>
        <w:t xml:space="preserve">2019 год – </w:t>
      </w:r>
      <w:r w:rsidRPr="00457884">
        <w:rPr>
          <w:b/>
          <w:i/>
          <w:color w:val="000000"/>
          <w:sz w:val="18"/>
          <w:szCs w:val="18"/>
        </w:rPr>
        <w:t xml:space="preserve">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color w:val="000000"/>
          <w:sz w:val="18"/>
          <w:szCs w:val="18"/>
          <w:lang w:val="ru-RU"/>
        </w:rPr>
        <w:t xml:space="preserve">         2020 год – </w:t>
      </w:r>
      <w:r w:rsidRPr="00457884">
        <w:rPr>
          <w:b/>
          <w:i/>
          <w:color w:val="000000"/>
          <w:sz w:val="18"/>
          <w:szCs w:val="18"/>
        </w:rPr>
        <w:t xml:space="preserve">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color w:val="000000"/>
          <w:sz w:val="18"/>
          <w:szCs w:val="18"/>
          <w:lang w:val="ru-RU"/>
        </w:rPr>
        <w:t xml:space="preserve">         2021 год – </w:t>
      </w:r>
      <w:r w:rsidRPr="00457884">
        <w:rPr>
          <w:b/>
          <w:i/>
          <w:color w:val="000000"/>
          <w:sz w:val="18"/>
          <w:szCs w:val="18"/>
        </w:rPr>
        <w:t xml:space="preserve">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color w:val="000000"/>
          <w:sz w:val="18"/>
          <w:szCs w:val="18"/>
          <w:lang w:val="ru-RU"/>
        </w:rPr>
        <w:t xml:space="preserve">         2022 год –</w:t>
      </w:r>
      <w:r w:rsidRPr="00457884">
        <w:rPr>
          <w:b/>
          <w:i/>
          <w:color w:val="000000"/>
          <w:sz w:val="18"/>
          <w:szCs w:val="18"/>
        </w:rPr>
        <w:t xml:space="preserve"> 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rPr>
          <w:rStyle w:val="aff1"/>
          <w:b w:val="0"/>
          <w:i w:val="0"/>
          <w:color w:val="000000"/>
          <w:sz w:val="18"/>
          <w:szCs w:val="18"/>
          <w:lang w:val="ru-RU"/>
        </w:rPr>
      </w:pPr>
      <w:r w:rsidRPr="00457884">
        <w:rPr>
          <w:rStyle w:val="aff1"/>
          <w:b w:val="0"/>
          <w:i w:val="0"/>
          <w:color w:val="000000"/>
          <w:sz w:val="18"/>
          <w:szCs w:val="18"/>
          <w:lang w:val="ru-RU"/>
        </w:rPr>
        <w:t xml:space="preserve">         2023 год – </w:t>
      </w:r>
      <w:r w:rsidRPr="00457884">
        <w:rPr>
          <w:b/>
          <w:i/>
          <w:color w:val="000000"/>
          <w:sz w:val="18"/>
          <w:szCs w:val="18"/>
        </w:rPr>
        <w:t xml:space="preserve">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outlineLvl w:val="1"/>
        <w:rPr>
          <w:rStyle w:val="aff1"/>
          <w:b w:val="0"/>
          <w:i w:val="0"/>
          <w:color w:val="000000"/>
          <w:sz w:val="18"/>
          <w:szCs w:val="18"/>
          <w:lang w:val="ru-RU"/>
        </w:rPr>
      </w:pPr>
      <w:r w:rsidRPr="00457884">
        <w:rPr>
          <w:rStyle w:val="aff1"/>
          <w:b w:val="0"/>
          <w:i w:val="0"/>
          <w:color w:val="000000"/>
          <w:sz w:val="18"/>
          <w:szCs w:val="18"/>
          <w:lang w:val="ru-RU"/>
        </w:rPr>
        <w:t xml:space="preserve">         2024 год – </w:t>
      </w:r>
      <w:r w:rsidRPr="00457884">
        <w:rPr>
          <w:b/>
          <w:i/>
          <w:color w:val="000000"/>
          <w:sz w:val="18"/>
          <w:szCs w:val="18"/>
        </w:rPr>
        <w:t xml:space="preserve">420,3 </w:t>
      </w:r>
      <w:r w:rsidRPr="00457884">
        <w:rPr>
          <w:rStyle w:val="aff1"/>
          <w:b w:val="0"/>
          <w:i w:val="0"/>
          <w:color w:val="000000"/>
          <w:sz w:val="18"/>
          <w:szCs w:val="18"/>
          <w:lang w:val="ru-RU"/>
        </w:rPr>
        <w:t>тыс. руб.</w:t>
      </w:r>
    </w:p>
    <w:p w:rsidR="00457884" w:rsidRPr="00457884" w:rsidRDefault="00457884" w:rsidP="00457884">
      <w:pPr>
        <w:autoSpaceDE w:val="0"/>
        <w:autoSpaceDN w:val="0"/>
        <w:adjustRightInd w:val="0"/>
        <w:jc w:val="both"/>
        <w:outlineLvl w:val="1"/>
        <w:rPr>
          <w:sz w:val="18"/>
          <w:szCs w:val="18"/>
        </w:rPr>
      </w:pPr>
      <w:r w:rsidRPr="00457884">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457884" w:rsidRPr="00457884" w:rsidRDefault="00457884" w:rsidP="00457884">
      <w:pPr>
        <w:autoSpaceDE w:val="0"/>
        <w:autoSpaceDN w:val="0"/>
        <w:adjustRightInd w:val="0"/>
        <w:jc w:val="both"/>
        <w:rPr>
          <w:sz w:val="18"/>
          <w:szCs w:val="18"/>
        </w:rPr>
      </w:pPr>
      <w:r w:rsidRPr="00457884">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457884" w:rsidRPr="00457884" w:rsidRDefault="00457884" w:rsidP="00457884">
      <w:pPr>
        <w:autoSpaceDE w:val="0"/>
        <w:autoSpaceDN w:val="0"/>
        <w:adjustRightInd w:val="0"/>
        <w:jc w:val="both"/>
        <w:rPr>
          <w:sz w:val="18"/>
          <w:szCs w:val="18"/>
        </w:rPr>
      </w:pPr>
      <w:r w:rsidRPr="00457884">
        <w:rPr>
          <w:sz w:val="18"/>
          <w:szCs w:val="18"/>
        </w:rPr>
        <w:t>Ресурсное обеспечение реализации м</w:t>
      </w:r>
      <w:r w:rsidRPr="00457884">
        <w:rPr>
          <w:rFonts w:cs="Calibri"/>
          <w:sz w:val="18"/>
          <w:szCs w:val="18"/>
        </w:rPr>
        <w:t xml:space="preserve">униципальной программы </w:t>
      </w:r>
      <w:r w:rsidRPr="00457884">
        <w:rPr>
          <w:sz w:val="18"/>
          <w:szCs w:val="18"/>
        </w:rPr>
        <w:t>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457884" w:rsidRPr="00457884" w:rsidRDefault="00457884" w:rsidP="00457884">
      <w:pPr>
        <w:autoSpaceDE w:val="0"/>
        <w:autoSpaceDN w:val="0"/>
        <w:adjustRightInd w:val="0"/>
        <w:jc w:val="both"/>
        <w:outlineLvl w:val="1"/>
        <w:rPr>
          <w:sz w:val="18"/>
          <w:szCs w:val="18"/>
        </w:rPr>
      </w:pPr>
      <w:r w:rsidRPr="00457884">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457884" w:rsidRPr="00457884" w:rsidRDefault="00457884" w:rsidP="00457884">
      <w:pPr>
        <w:autoSpaceDE w:val="0"/>
        <w:autoSpaceDN w:val="0"/>
        <w:adjustRightInd w:val="0"/>
        <w:jc w:val="both"/>
        <w:rPr>
          <w:sz w:val="18"/>
          <w:szCs w:val="18"/>
        </w:rPr>
      </w:pPr>
      <w:r w:rsidRPr="00457884">
        <w:rPr>
          <w:sz w:val="18"/>
          <w:szCs w:val="18"/>
        </w:rPr>
        <w:t xml:space="preserve">1.3. Приложение № 2 «Ресурсное обеспечение реализации муниципальной программы «Пожарная безопасность, гражданская оборона и защита населения от чрезвычайных ситуаций на территории </w:t>
      </w:r>
      <w:r w:rsidRPr="00457884">
        <w:rPr>
          <w:bCs/>
          <w:sz w:val="18"/>
          <w:szCs w:val="18"/>
        </w:rPr>
        <w:t>Мошковского сельсовета</w:t>
      </w:r>
      <w:r w:rsidRPr="00457884">
        <w:rPr>
          <w:b/>
          <w:sz w:val="18"/>
          <w:szCs w:val="18"/>
        </w:rPr>
        <w:t xml:space="preserve"> </w:t>
      </w:r>
      <w:r w:rsidRPr="00457884">
        <w:rPr>
          <w:sz w:val="18"/>
          <w:szCs w:val="18"/>
        </w:rPr>
        <w:t>Бековского района Пензенской области» за счет всех источников финансирования» изложить в новой редакции согласно приложению № 1 к настоящему постановлению;</w:t>
      </w:r>
    </w:p>
    <w:p w:rsidR="00457884" w:rsidRPr="00457884" w:rsidRDefault="00457884" w:rsidP="00457884">
      <w:pPr>
        <w:autoSpaceDE w:val="0"/>
        <w:autoSpaceDN w:val="0"/>
        <w:adjustRightInd w:val="0"/>
        <w:jc w:val="both"/>
        <w:rPr>
          <w:sz w:val="18"/>
          <w:szCs w:val="18"/>
        </w:rPr>
      </w:pPr>
      <w:r w:rsidRPr="00457884">
        <w:rPr>
          <w:sz w:val="18"/>
          <w:szCs w:val="18"/>
        </w:rPr>
        <w:t xml:space="preserve">1.4. Приложение № 3 «Ресурсное обеспечение реализации муниципальной программы «Пожарная безопасность, гражданская оборона и защита населения от чрезвычайных ситуаций на территории </w:t>
      </w:r>
      <w:r w:rsidRPr="00457884">
        <w:rPr>
          <w:bCs/>
          <w:sz w:val="18"/>
          <w:szCs w:val="18"/>
        </w:rPr>
        <w:t>Мошковского сельсовета</w:t>
      </w:r>
      <w:r w:rsidRPr="00457884">
        <w:rPr>
          <w:b/>
          <w:sz w:val="18"/>
          <w:szCs w:val="18"/>
        </w:rPr>
        <w:t xml:space="preserve"> </w:t>
      </w:r>
      <w:r w:rsidRPr="00457884">
        <w:rPr>
          <w:sz w:val="18"/>
          <w:szCs w:val="18"/>
        </w:rPr>
        <w:t>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457884" w:rsidRPr="00457884" w:rsidRDefault="00457884" w:rsidP="00457884">
      <w:pPr>
        <w:autoSpaceDE w:val="0"/>
        <w:autoSpaceDN w:val="0"/>
        <w:adjustRightInd w:val="0"/>
        <w:jc w:val="both"/>
        <w:rPr>
          <w:sz w:val="18"/>
          <w:szCs w:val="18"/>
        </w:rPr>
      </w:pPr>
      <w:r w:rsidRPr="00457884">
        <w:rPr>
          <w:sz w:val="18"/>
          <w:szCs w:val="18"/>
        </w:rPr>
        <w:t xml:space="preserve">1.5. Приложение № 4 «Мероприятия муниципальной программы «Пожарная безопасность, гражданская оборона и защита населения от чрезвычайных ситуаций на территории </w:t>
      </w:r>
      <w:r w:rsidRPr="00457884">
        <w:rPr>
          <w:bCs/>
          <w:sz w:val="18"/>
          <w:szCs w:val="18"/>
        </w:rPr>
        <w:t>Мошковского сельсовета</w:t>
      </w:r>
      <w:r w:rsidRPr="00457884">
        <w:rPr>
          <w:b/>
          <w:sz w:val="18"/>
          <w:szCs w:val="18"/>
        </w:rPr>
        <w:t xml:space="preserve"> </w:t>
      </w:r>
      <w:r w:rsidRPr="00457884">
        <w:rPr>
          <w:sz w:val="18"/>
          <w:szCs w:val="18"/>
        </w:rPr>
        <w:t>Бековского района Пензенской области» изложить в новой редакции согласно приложению № 3 к настоящему постановлению.</w:t>
      </w:r>
    </w:p>
    <w:p w:rsidR="00457884" w:rsidRPr="00457884" w:rsidRDefault="00457884" w:rsidP="00457884">
      <w:pPr>
        <w:jc w:val="both"/>
        <w:rPr>
          <w:sz w:val="18"/>
          <w:szCs w:val="18"/>
        </w:rPr>
      </w:pPr>
      <w:r w:rsidRPr="00457884">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457884" w:rsidRPr="00457884" w:rsidRDefault="00457884" w:rsidP="00457884">
      <w:pPr>
        <w:autoSpaceDE w:val="0"/>
        <w:autoSpaceDN w:val="0"/>
        <w:adjustRightInd w:val="0"/>
        <w:jc w:val="both"/>
        <w:rPr>
          <w:sz w:val="18"/>
          <w:szCs w:val="18"/>
        </w:rPr>
      </w:pPr>
      <w:r w:rsidRPr="00457884">
        <w:rPr>
          <w:sz w:val="18"/>
          <w:szCs w:val="18"/>
        </w:rPr>
        <w:t>3. Опубликовать настоящее постановление в информационном бюллетене «Ведомости Мошковского сельсовета».</w:t>
      </w:r>
    </w:p>
    <w:p w:rsidR="00457884" w:rsidRPr="00457884" w:rsidRDefault="00457884" w:rsidP="00457884">
      <w:pPr>
        <w:autoSpaceDE w:val="0"/>
        <w:autoSpaceDN w:val="0"/>
        <w:adjustRightInd w:val="0"/>
        <w:jc w:val="both"/>
        <w:rPr>
          <w:sz w:val="18"/>
          <w:szCs w:val="18"/>
        </w:rPr>
      </w:pPr>
      <w:r w:rsidRPr="00457884">
        <w:rPr>
          <w:sz w:val="18"/>
          <w:szCs w:val="18"/>
        </w:rPr>
        <w:t xml:space="preserve">4. Настоящее постановление вступает в силу </w:t>
      </w:r>
      <w:r w:rsidRPr="00457884">
        <w:rPr>
          <w:bCs/>
          <w:sz w:val="18"/>
          <w:szCs w:val="18"/>
        </w:rPr>
        <w:t xml:space="preserve">после </w:t>
      </w:r>
      <w:r w:rsidRPr="00457884">
        <w:rPr>
          <w:sz w:val="18"/>
          <w:szCs w:val="18"/>
        </w:rPr>
        <w:t>его официального опубликования.</w:t>
      </w:r>
    </w:p>
    <w:p w:rsidR="00457884" w:rsidRPr="00457884" w:rsidRDefault="00457884" w:rsidP="00457884">
      <w:pPr>
        <w:autoSpaceDE w:val="0"/>
        <w:autoSpaceDN w:val="0"/>
        <w:adjustRightInd w:val="0"/>
        <w:jc w:val="both"/>
        <w:rPr>
          <w:sz w:val="18"/>
          <w:szCs w:val="18"/>
        </w:rPr>
      </w:pPr>
      <w:r w:rsidRPr="00457884">
        <w:rPr>
          <w:sz w:val="18"/>
          <w:szCs w:val="18"/>
        </w:rPr>
        <w:t>5. Контроль за исполнением настоящего постановления возложить на главу администрации Мошковского сельсовета И.Б. Гнивковского.</w:t>
      </w:r>
    </w:p>
    <w:p w:rsidR="00457884" w:rsidRPr="00457884" w:rsidRDefault="00457884" w:rsidP="00457884">
      <w:pPr>
        <w:autoSpaceDE w:val="0"/>
        <w:autoSpaceDN w:val="0"/>
        <w:adjustRightInd w:val="0"/>
        <w:jc w:val="both"/>
        <w:rPr>
          <w:sz w:val="18"/>
          <w:szCs w:val="18"/>
        </w:rPr>
      </w:pPr>
      <w:r w:rsidRPr="00457884">
        <w:rPr>
          <w:sz w:val="18"/>
          <w:szCs w:val="18"/>
        </w:rPr>
        <w:t>Глава администрации</w:t>
      </w:r>
    </w:p>
    <w:p w:rsidR="00457884" w:rsidRPr="00457884" w:rsidRDefault="00457884" w:rsidP="00457884">
      <w:pPr>
        <w:pStyle w:val="ConsPlusTitle"/>
        <w:widowControl/>
        <w:jc w:val="both"/>
        <w:rPr>
          <w:rFonts w:ascii="Times New Roman" w:hAnsi="Times New Roman" w:cs="Times New Roman"/>
          <w:b w:val="0"/>
          <w:sz w:val="18"/>
          <w:szCs w:val="18"/>
        </w:rPr>
      </w:pPr>
      <w:r w:rsidRPr="00457884">
        <w:rPr>
          <w:rFonts w:ascii="Times New Roman" w:hAnsi="Times New Roman" w:cs="Times New Roman"/>
          <w:b w:val="0"/>
          <w:sz w:val="18"/>
          <w:szCs w:val="18"/>
        </w:rPr>
        <w:t>Мошковского сельсовета                                                                      И.Б. Гнивковский</w:t>
      </w:r>
    </w:p>
    <w:p w:rsidR="00457884" w:rsidRDefault="00457884" w:rsidP="00A24507">
      <w:pPr>
        <w:pStyle w:val="ConsPlusTitle"/>
        <w:widowControl/>
        <w:jc w:val="both"/>
        <w:rPr>
          <w:rFonts w:ascii="Times New Roman" w:hAnsi="Times New Roman" w:cs="Times New Roman"/>
          <w:b w:val="0"/>
          <w:sz w:val="18"/>
          <w:szCs w:val="18"/>
        </w:rPr>
      </w:pPr>
    </w:p>
    <w:p w:rsidR="00457884" w:rsidRPr="006255B6" w:rsidRDefault="00457884" w:rsidP="00457884">
      <w:pPr>
        <w:ind w:left="425" w:right="-31"/>
        <w:jc w:val="center"/>
        <w:rPr>
          <w:sz w:val="18"/>
          <w:szCs w:val="18"/>
        </w:rPr>
      </w:pPr>
      <w:r w:rsidRPr="006255B6">
        <w:rPr>
          <w:sz w:val="18"/>
          <w:szCs w:val="18"/>
        </w:rPr>
        <w:t>Приложение № 1</w:t>
      </w:r>
      <w:r w:rsidR="004F790E">
        <w:rPr>
          <w:sz w:val="18"/>
          <w:szCs w:val="18"/>
        </w:rPr>
        <w:t xml:space="preserve"> </w:t>
      </w:r>
      <w:r w:rsidRPr="006255B6">
        <w:rPr>
          <w:sz w:val="18"/>
          <w:szCs w:val="18"/>
        </w:rPr>
        <w:t>к постановлению администрации</w:t>
      </w:r>
      <w:r>
        <w:rPr>
          <w:sz w:val="18"/>
          <w:szCs w:val="18"/>
        </w:rPr>
        <w:t xml:space="preserve"> </w:t>
      </w:r>
      <w:r w:rsidRPr="006255B6">
        <w:rPr>
          <w:sz w:val="18"/>
          <w:szCs w:val="18"/>
        </w:rPr>
        <w:t>Мошковского сельсовета</w:t>
      </w:r>
      <w:r>
        <w:rPr>
          <w:sz w:val="18"/>
          <w:szCs w:val="18"/>
        </w:rPr>
        <w:t xml:space="preserve"> </w:t>
      </w:r>
      <w:r w:rsidRPr="006255B6">
        <w:rPr>
          <w:sz w:val="18"/>
          <w:szCs w:val="18"/>
        </w:rPr>
        <w:t>от 30.10.2019 № 111</w:t>
      </w:r>
    </w:p>
    <w:p w:rsidR="00457884" w:rsidRPr="006255B6" w:rsidRDefault="00457884" w:rsidP="00457884">
      <w:pPr>
        <w:ind w:left="425" w:right="-31"/>
        <w:jc w:val="center"/>
        <w:rPr>
          <w:sz w:val="18"/>
          <w:szCs w:val="18"/>
        </w:rPr>
      </w:pPr>
    </w:p>
    <w:p w:rsidR="00457884" w:rsidRPr="00457884" w:rsidRDefault="00457884" w:rsidP="00457884">
      <w:pPr>
        <w:autoSpaceDE w:val="0"/>
        <w:autoSpaceDN w:val="0"/>
        <w:adjustRightInd w:val="0"/>
        <w:jc w:val="center"/>
        <w:rPr>
          <w:rStyle w:val="aff1"/>
          <w:b w:val="0"/>
          <w:i w:val="0"/>
          <w:sz w:val="18"/>
          <w:szCs w:val="18"/>
          <w:lang w:val="ru-RU"/>
        </w:rPr>
      </w:pPr>
      <w:r w:rsidRPr="00457884">
        <w:rPr>
          <w:rStyle w:val="aff1"/>
          <w:b w:val="0"/>
          <w:i w:val="0"/>
          <w:sz w:val="18"/>
          <w:szCs w:val="18"/>
          <w:lang w:val="ru-RU"/>
        </w:rPr>
        <w:t>Приложение № 2</w:t>
      </w:r>
      <w:r>
        <w:rPr>
          <w:rStyle w:val="aff1"/>
          <w:b w:val="0"/>
          <w:i w:val="0"/>
          <w:sz w:val="18"/>
          <w:szCs w:val="18"/>
          <w:lang w:val="ru-RU"/>
        </w:rPr>
        <w:t xml:space="preserve"> </w:t>
      </w:r>
      <w:r w:rsidRPr="00457884">
        <w:rPr>
          <w:rStyle w:val="aff1"/>
          <w:b w:val="0"/>
          <w:i w:val="0"/>
          <w:sz w:val="18"/>
          <w:szCs w:val="18"/>
          <w:lang w:val="ru-RU"/>
        </w:rPr>
        <w:t>к муниципальной программе</w:t>
      </w:r>
    </w:p>
    <w:p w:rsidR="00457884" w:rsidRPr="00457884" w:rsidRDefault="00457884" w:rsidP="00457884">
      <w:pPr>
        <w:tabs>
          <w:tab w:val="left" w:pos="11400"/>
          <w:tab w:val="left" w:pos="13011"/>
        </w:tabs>
        <w:autoSpaceDE w:val="0"/>
        <w:autoSpaceDN w:val="0"/>
        <w:adjustRightInd w:val="0"/>
        <w:jc w:val="center"/>
        <w:rPr>
          <w:rStyle w:val="aff1"/>
          <w:sz w:val="18"/>
          <w:szCs w:val="18"/>
          <w:lang w:val="ru-RU"/>
        </w:rPr>
      </w:pPr>
    </w:p>
    <w:p w:rsidR="00457884" w:rsidRDefault="00457884" w:rsidP="00457884">
      <w:pPr>
        <w:pStyle w:val="ConsPlusNormal2"/>
        <w:jc w:val="center"/>
        <w:rPr>
          <w:rFonts w:ascii="Times New Roman" w:hAnsi="Times New Roman"/>
          <w:sz w:val="18"/>
          <w:szCs w:val="18"/>
        </w:rPr>
      </w:pPr>
      <w:r w:rsidRPr="006255B6">
        <w:rPr>
          <w:rFonts w:ascii="Times New Roman" w:hAnsi="Times New Roman"/>
          <w:sz w:val="18"/>
          <w:szCs w:val="18"/>
        </w:rPr>
        <w:t>Ресурсное обеспечение реализации муниципальной программы Мошковского сельсовета Бековского района</w:t>
      </w:r>
    </w:p>
    <w:p w:rsidR="00457884" w:rsidRDefault="00457884" w:rsidP="00457884">
      <w:pPr>
        <w:pStyle w:val="ConsPlusNormal2"/>
        <w:jc w:val="center"/>
        <w:rPr>
          <w:rFonts w:ascii="Times New Roman" w:hAnsi="Times New Roman"/>
          <w:sz w:val="18"/>
          <w:szCs w:val="18"/>
        </w:rPr>
      </w:pPr>
      <w:r w:rsidRPr="006255B6">
        <w:rPr>
          <w:rFonts w:ascii="Times New Roman" w:hAnsi="Times New Roman"/>
          <w:sz w:val="18"/>
          <w:szCs w:val="18"/>
        </w:rPr>
        <w:t>Пензенской области «Пожарная безопасность, гражданская оборона и защита населения от чрезвычайных ситуаций</w:t>
      </w:r>
    </w:p>
    <w:p w:rsidR="00457884" w:rsidRPr="006255B6" w:rsidRDefault="00457884" w:rsidP="00457884">
      <w:pPr>
        <w:pStyle w:val="ConsPlusNormal2"/>
        <w:jc w:val="center"/>
        <w:rPr>
          <w:rFonts w:ascii="Times New Roman" w:hAnsi="Times New Roman"/>
          <w:sz w:val="18"/>
          <w:szCs w:val="18"/>
        </w:rPr>
      </w:pPr>
      <w:r w:rsidRPr="006255B6">
        <w:rPr>
          <w:rFonts w:ascii="Times New Roman" w:hAnsi="Times New Roman"/>
          <w:sz w:val="18"/>
          <w:szCs w:val="18"/>
        </w:rPr>
        <w:t>на территории Мошковского сельсовета Бековского района Пензенской области» за счет всех источников финансирования</w:t>
      </w:r>
    </w:p>
    <w:p w:rsidR="00457884" w:rsidRPr="006255B6" w:rsidRDefault="00457884" w:rsidP="00457884">
      <w:pPr>
        <w:autoSpaceDE w:val="0"/>
        <w:autoSpaceDN w:val="0"/>
        <w:adjustRightInd w:val="0"/>
        <w:jc w:val="center"/>
        <w:rPr>
          <w:sz w:val="18"/>
          <w:szCs w:val="18"/>
          <w:lang w:eastAsia="en-US"/>
        </w:rPr>
      </w:pPr>
    </w:p>
    <w:tbl>
      <w:tblPr>
        <w:tblW w:w="95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1134"/>
        <w:gridCol w:w="1842"/>
        <w:gridCol w:w="1843"/>
        <w:gridCol w:w="709"/>
        <w:gridCol w:w="709"/>
        <w:gridCol w:w="708"/>
        <w:gridCol w:w="709"/>
        <w:gridCol w:w="709"/>
        <w:gridCol w:w="749"/>
      </w:tblGrid>
      <w:tr w:rsidR="00457884" w:rsidRPr="006255B6" w:rsidTr="004F790E">
        <w:trPr>
          <w:trHeight w:val="241"/>
        </w:trPr>
        <w:tc>
          <w:tcPr>
            <w:tcW w:w="426" w:type="dxa"/>
            <w:vMerge w:val="restart"/>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 п/п</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outlineLvl w:val="1"/>
              <w:rPr>
                <w:kern w:val="2"/>
                <w:sz w:val="18"/>
                <w:szCs w:val="18"/>
                <w:lang w:eastAsia="en-US"/>
              </w:rPr>
            </w:pPr>
            <w:r w:rsidRPr="006255B6">
              <w:rPr>
                <w:kern w:val="2"/>
                <w:sz w:val="18"/>
                <w:szCs w:val="18"/>
              </w:rPr>
              <w:t>Статус</w:t>
            </w:r>
          </w:p>
        </w:tc>
        <w:tc>
          <w:tcPr>
            <w:tcW w:w="1842" w:type="dxa"/>
            <w:vMerge w:val="restart"/>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jc w:val="center"/>
              <w:rPr>
                <w:spacing w:val="-2"/>
                <w:sz w:val="18"/>
                <w:szCs w:val="18"/>
                <w:lang w:eastAsia="en-US"/>
              </w:rPr>
            </w:pPr>
            <w:r w:rsidRPr="006255B6">
              <w:rPr>
                <w:sz w:val="18"/>
                <w:szCs w:val="18"/>
              </w:rPr>
              <w:t>Наименование муниципальной программы, подпрограммы, основных мероприятий</w:t>
            </w:r>
          </w:p>
        </w:tc>
        <w:tc>
          <w:tcPr>
            <w:tcW w:w="1843" w:type="dxa"/>
            <w:vMerge w:val="restart"/>
            <w:tcBorders>
              <w:top w:val="single" w:sz="4" w:space="0" w:color="auto"/>
              <w:left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Источник финансирования</w:t>
            </w:r>
          </w:p>
        </w:tc>
        <w:tc>
          <w:tcPr>
            <w:tcW w:w="4293" w:type="dxa"/>
            <w:gridSpan w:val="6"/>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Оценка расходов, тыс. рублей</w:t>
            </w:r>
          </w:p>
        </w:tc>
      </w:tr>
      <w:tr w:rsidR="00457884" w:rsidRPr="006255B6" w:rsidTr="004F790E">
        <w:trPr>
          <w:trHeight w:val="64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57884" w:rsidRPr="006255B6" w:rsidRDefault="00457884" w:rsidP="00457884">
            <w:pPr>
              <w:rPr>
                <w:kern w:val="2"/>
                <w:sz w:val="18"/>
                <w:szCs w:val="18"/>
                <w:lang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57884" w:rsidRPr="006255B6" w:rsidRDefault="00457884" w:rsidP="00457884">
            <w:pPr>
              <w:rPr>
                <w:spacing w:val="-2"/>
                <w:sz w:val="18"/>
                <w:szCs w:val="18"/>
                <w:lang w:eastAsia="en-US"/>
              </w:rPr>
            </w:pPr>
          </w:p>
        </w:tc>
        <w:tc>
          <w:tcPr>
            <w:tcW w:w="1843" w:type="dxa"/>
            <w:vMerge/>
            <w:tcBorders>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spacing w:line="228" w:lineRule="auto"/>
              <w:jc w:val="center"/>
              <w:outlineLvl w:val="1"/>
              <w:rPr>
                <w:kern w:val="2"/>
                <w:sz w:val="18"/>
                <w:szCs w:val="18"/>
              </w:rPr>
            </w:pPr>
            <w:r w:rsidRPr="006255B6">
              <w:rPr>
                <w:kern w:val="2"/>
                <w:sz w:val="18"/>
                <w:szCs w:val="18"/>
              </w:rPr>
              <w:t>2019 год</w:t>
            </w:r>
          </w:p>
        </w:tc>
        <w:tc>
          <w:tcPr>
            <w:tcW w:w="709"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spacing w:line="228" w:lineRule="auto"/>
              <w:jc w:val="center"/>
              <w:outlineLvl w:val="1"/>
              <w:rPr>
                <w:kern w:val="2"/>
                <w:sz w:val="18"/>
                <w:szCs w:val="18"/>
              </w:rPr>
            </w:pPr>
            <w:r w:rsidRPr="006255B6">
              <w:rPr>
                <w:kern w:val="2"/>
                <w:sz w:val="18"/>
                <w:szCs w:val="18"/>
              </w:rPr>
              <w:t>2020 год</w:t>
            </w:r>
          </w:p>
        </w:tc>
        <w:tc>
          <w:tcPr>
            <w:tcW w:w="708"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spacing w:line="228" w:lineRule="auto"/>
              <w:jc w:val="center"/>
              <w:outlineLvl w:val="1"/>
              <w:rPr>
                <w:kern w:val="2"/>
                <w:sz w:val="18"/>
                <w:szCs w:val="18"/>
              </w:rPr>
            </w:pPr>
            <w:r w:rsidRPr="006255B6">
              <w:rPr>
                <w:kern w:val="2"/>
                <w:sz w:val="18"/>
                <w:szCs w:val="18"/>
              </w:rPr>
              <w:t>2021 год</w:t>
            </w:r>
          </w:p>
        </w:tc>
        <w:tc>
          <w:tcPr>
            <w:tcW w:w="709"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spacing w:line="228" w:lineRule="auto"/>
              <w:jc w:val="center"/>
              <w:outlineLvl w:val="1"/>
              <w:rPr>
                <w:kern w:val="2"/>
                <w:sz w:val="18"/>
                <w:szCs w:val="18"/>
              </w:rPr>
            </w:pPr>
            <w:r w:rsidRPr="006255B6">
              <w:rPr>
                <w:kern w:val="2"/>
                <w:sz w:val="18"/>
                <w:szCs w:val="18"/>
              </w:rPr>
              <w:t>2022 год</w:t>
            </w:r>
          </w:p>
        </w:tc>
        <w:tc>
          <w:tcPr>
            <w:tcW w:w="709"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spacing w:line="228" w:lineRule="auto"/>
              <w:jc w:val="center"/>
              <w:outlineLvl w:val="1"/>
              <w:rPr>
                <w:kern w:val="2"/>
                <w:sz w:val="18"/>
                <w:szCs w:val="18"/>
              </w:rPr>
            </w:pPr>
            <w:r w:rsidRPr="006255B6">
              <w:rPr>
                <w:kern w:val="2"/>
                <w:sz w:val="18"/>
                <w:szCs w:val="18"/>
              </w:rPr>
              <w:t>2023 год</w:t>
            </w:r>
          </w:p>
        </w:tc>
        <w:tc>
          <w:tcPr>
            <w:tcW w:w="749"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spacing w:line="228" w:lineRule="auto"/>
              <w:jc w:val="center"/>
              <w:outlineLvl w:val="1"/>
              <w:rPr>
                <w:kern w:val="2"/>
                <w:sz w:val="18"/>
                <w:szCs w:val="18"/>
              </w:rPr>
            </w:pPr>
            <w:r w:rsidRPr="006255B6">
              <w:rPr>
                <w:kern w:val="2"/>
                <w:sz w:val="18"/>
                <w:szCs w:val="18"/>
              </w:rPr>
              <w:t>2024 год</w:t>
            </w:r>
          </w:p>
        </w:tc>
      </w:tr>
      <w:tr w:rsidR="00457884" w:rsidRPr="006255B6" w:rsidTr="004F790E">
        <w:tc>
          <w:tcPr>
            <w:tcW w:w="426"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1</w:t>
            </w:r>
          </w:p>
        </w:tc>
        <w:tc>
          <w:tcPr>
            <w:tcW w:w="1134"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2</w:t>
            </w:r>
          </w:p>
        </w:tc>
        <w:tc>
          <w:tcPr>
            <w:tcW w:w="1842"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3</w:t>
            </w:r>
          </w:p>
        </w:tc>
        <w:tc>
          <w:tcPr>
            <w:tcW w:w="1843"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4</w:t>
            </w:r>
          </w:p>
        </w:tc>
        <w:tc>
          <w:tcPr>
            <w:tcW w:w="709"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5</w:t>
            </w:r>
          </w:p>
        </w:tc>
        <w:tc>
          <w:tcPr>
            <w:tcW w:w="709"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6</w:t>
            </w:r>
          </w:p>
        </w:tc>
        <w:tc>
          <w:tcPr>
            <w:tcW w:w="708"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7</w:t>
            </w:r>
          </w:p>
        </w:tc>
        <w:tc>
          <w:tcPr>
            <w:tcW w:w="709"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8</w:t>
            </w:r>
          </w:p>
        </w:tc>
        <w:tc>
          <w:tcPr>
            <w:tcW w:w="709"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9</w:t>
            </w:r>
          </w:p>
        </w:tc>
        <w:tc>
          <w:tcPr>
            <w:tcW w:w="749"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jc w:val="center"/>
              <w:rPr>
                <w:sz w:val="18"/>
                <w:szCs w:val="18"/>
                <w:lang w:eastAsia="en-US"/>
              </w:rPr>
            </w:pPr>
            <w:r w:rsidRPr="006255B6">
              <w:rPr>
                <w:sz w:val="18"/>
                <w:szCs w:val="18"/>
              </w:rPr>
              <w:t>10</w:t>
            </w:r>
          </w:p>
        </w:tc>
      </w:tr>
      <w:tr w:rsidR="00457884" w:rsidRPr="006255B6" w:rsidTr="004F790E">
        <w:trPr>
          <w:trHeight w:val="257"/>
        </w:trPr>
        <w:tc>
          <w:tcPr>
            <w:tcW w:w="426" w:type="dxa"/>
            <w:vMerge w:val="restart"/>
            <w:tcBorders>
              <w:top w:val="single" w:sz="4" w:space="0" w:color="auto"/>
              <w:left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r w:rsidRPr="006255B6">
              <w:rPr>
                <w:sz w:val="18"/>
                <w:szCs w:val="18"/>
                <w:lang w:eastAsia="en-US"/>
              </w:rPr>
              <w:t>1.</w:t>
            </w:r>
          </w:p>
        </w:tc>
        <w:tc>
          <w:tcPr>
            <w:tcW w:w="1134" w:type="dxa"/>
            <w:vMerge w:val="restart"/>
            <w:tcBorders>
              <w:top w:val="single" w:sz="4" w:space="0" w:color="auto"/>
              <w:left w:val="single" w:sz="4" w:space="0" w:color="auto"/>
              <w:right w:val="single" w:sz="4" w:space="0" w:color="auto"/>
            </w:tcBorders>
            <w:hideMark/>
          </w:tcPr>
          <w:p w:rsidR="00457884" w:rsidRPr="006255B6" w:rsidRDefault="00457884" w:rsidP="00457884">
            <w:pPr>
              <w:autoSpaceDE w:val="0"/>
              <w:autoSpaceDN w:val="0"/>
              <w:adjustRightInd w:val="0"/>
              <w:rPr>
                <w:sz w:val="18"/>
                <w:szCs w:val="18"/>
                <w:lang w:eastAsia="en-US"/>
              </w:rPr>
            </w:pPr>
            <w:r w:rsidRPr="006255B6">
              <w:rPr>
                <w:sz w:val="18"/>
                <w:szCs w:val="18"/>
              </w:rPr>
              <w:t>Муниципальная программа</w:t>
            </w:r>
          </w:p>
        </w:tc>
        <w:tc>
          <w:tcPr>
            <w:tcW w:w="1842" w:type="dxa"/>
            <w:vMerge w:val="restart"/>
            <w:tcBorders>
              <w:top w:val="single" w:sz="4" w:space="0" w:color="auto"/>
              <w:left w:val="single" w:sz="4" w:space="0" w:color="auto"/>
              <w:right w:val="single" w:sz="4" w:space="0" w:color="auto"/>
            </w:tcBorders>
          </w:tcPr>
          <w:p w:rsidR="00457884" w:rsidRPr="006255B6" w:rsidRDefault="00457884" w:rsidP="00457884">
            <w:pPr>
              <w:autoSpaceDE w:val="0"/>
              <w:autoSpaceDN w:val="0"/>
              <w:adjustRightInd w:val="0"/>
              <w:rPr>
                <w:sz w:val="18"/>
                <w:szCs w:val="18"/>
                <w:lang w:eastAsia="en-US"/>
              </w:rPr>
            </w:pPr>
            <w:r w:rsidRPr="006255B6">
              <w:rPr>
                <w:sz w:val="18"/>
                <w:szCs w:val="18"/>
              </w:rPr>
              <w:t>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1843"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rPr>
                <w:sz w:val="18"/>
                <w:szCs w:val="18"/>
                <w:lang w:eastAsia="en-US"/>
              </w:rPr>
            </w:pPr>
            <w:r w:rsidRPr="006255B6">
              <w:rPr>
                <w:sz w:val="18"/>
                <w:szCs w:val="18"/>
              </w:rPr>
              <w:t>всего</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c>
          <w:tcPr>
            <w:tcW w:w="708"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c>
          <w:tcPr>
            <w:tcW w:w="74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r>
      <w:tr w:rsidR="00457884" w:rsidRPr="006255B6" w:rsidTr="004F790E">
        <w:trPr>
          <w:trHeight w:val="480"/>
        </w:trPr>
        <w:tc>
          <w:tcPr>
            <w:tcW w:w="426" w:type="dxa"/>
            <w:vMerge/>
            <w:tcBorders>
              <w:left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134" w:type="dxa"/>
            <w:vMerge/>
            <w:tcBorders>
              <w:left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842" w:type="dxa"/>
            <w:vMerge/>
            <w:tcBorders>
              <w:left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rPr>
                <w:sz w:val="18"/>
                <w:szCs w:val="18"/>
                <w:lang w:eastAsia="en-US"/>
              </w:rPr>
            </w:pPr>
            <w:r w:rsidRPr="006255B6">
              <w:rPr>
                <w:sz w:val="18"/>
                <w:szCs w:val="18"/>
              </w:rPr>
              <w:t xml:space="preserve">бюджет Мошковского сельсовета Бековского </w:t>
            </w:r>
            <w:proofErr w:type="gramStart"/>
            <w:r w:rsidRPr="006255B6">
              <w:rPr>
                <w:sz w:val="18"/>
                <w:szCs w:val="18"/>
              </w:rPr>
              <w:t>района  Пензенской</w:t>
            </w:r>
            <w:proofErr w:type="gramEnd"/>
            <w:r w:rsidRPr="006255B6">
              <w:rPr>
                <w:sz w:val="18"/>
                <w:szCs w:val="18"/>
              </w:rPr>
              <w:t xml:space="preserve"> области</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c>
          <w:tcPr>
            <w:tcW w:w="708"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c>
          <w:tcPr>
            <w:tcW w:w="74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color w:val="000000"/>
                <w:sz w:val="18"/>
                <w:szCs w:val="18"/>
                <w:lang w:eastAsia="en-US"/>
              </w:rPr>
            </w:pPr>
            <w:r w:rsidRPr="006255B6">
              <w:rPr>
                <w:color w:val="000000"/>
                <w:sz w:val="18"/>
                <w:szCs w:val="18"/>
              </w:rPr>
              <w:t>420,3</w:t>
            </w:r>
          </w:p>
        </w:tc>
      </w:tr>
      <w:tr w:rsidR="00457884" w:rsidRPr="006255B6" w:rsidTr="004F790E">
        <w:trPr>
          <w:trHeight w:val="480"/>
        </w:trPr>
        <w:tc>
          <w:tcPr>
            <w:tcW w:w="426" w:type="dxa"/>
            <w:vMerge/>
            <w:tcBorders>
              <w:left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134" w:type="dxa"/>
            <w:vMerge/>
            <w:tcBorders>
              <w:left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842" w:type="dxa"/>
            <w:vMerge/>
            <w:tcBorders>
              <w:left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rPr>
                <w:sz w:val="18"/>
                <w:szCs w:val="18"/>
              </w:rPr>
            </w:pPr>
            <w:r w:rsidRPr="006255B6">
              <w:rPr>
                <w:sz w:val="18"/>
                <w:szCs w:val="18"/>
              </w:rPr>
              <w:t>бюджет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4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r>
      <w:tr w:rsidR="00457884" w:rsidRPr="006255B6" w:rsidTr="004F790E">
        <w:trPr>
          <w:trHeight w:val="480"/>
        </w:trPr>
        <w:tc>
          <w:tcPr>
            <w:tcW w:w="426" w:type="dxa"/>
            <w:vMerge/>
            <w:tcBorders>
              <w:left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134" w:type="dxa"/>
            <w:vMerge/>
            <w:tcBorders>
              <w:left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842" w:type="dxa"/>
            <w:vMerge/>
            <w:tcBorders>
              <w:left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rPr>
                <w:sz w:val="18"/>
                <w:szCs w:val="18"/>
              </w:rPr>
            </w:pPr>
            <w:r w:rsidRPr="006255B6">
              <w:rPr>
                <w:sz w:val="18"/>
                <w:szCs w:val="18"/>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4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r>
      <w:tr w:rsidR="00457884" w:rsidRPr="006255B6" w:rsidTr="004F790E">
        <w:trPr>
          <w:trHeight w:val="480"/>
        </w:trPr>
        <w:tc>
          <w:tcPr>
            <w:tcW w:w="426" w:type="dxa"/>
            <w:vMerge/>
            <w:tcBorders>
              <w:left w:val="single" w:sz="4" w:space="0" w:color="auto"/>
              <w:bottom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134" w:type="dxa"/>
            <w:vMerge/>
            <w:tcBorders>
              <w:left w:val="single" w:sz="4" w:space="0" w:color="auto"/>
              <w:bottom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842" w:type="dxa"/>
            <w:vMerge/>
            <w:tcBorders>
              <w:left w:val="single" w:sz="4" w:space="0" w:color="auto"/>
              <w:bottom w:val="single" w:sz="4" w:space="0" w:color="auto"/>
              <w:right w:val="single" w:sz="4" w:space="0" w:color="auto"/>
            </w:tcBorders>
            <w:vAlign w:val="center"/>
            <w:hideMark/>
          </w:tcPr>
          <w:p w:rsidR="00457884" w:rsidRPr="006255B6" w:rsidRDefault="00457884" w:rsidP="00457884">
            <w:pPr>
              <w:rPr>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457884" w:rsidRPr="006255B6" w:rsidRDefault="00457884" w:rsidP="00457884">
            <w:pPr>
              <w:autoSpaceDE w:val="0"/>
              <w:autoSpaceDN w:val="0"/>
              <w:adjustRightInd w:val="0"/>
              <w:rPr>
                <w:sz w:val="18"/>
                <w:szCs w:val="18"/>
              </w:rPr>
            </w:pPr>
            <w:r w:rsidRPr="006255B6">
              <w:rPr>
                <w:sz w:val="18"/>
                <w:szCs w:val="18"/>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c>
          <w:tcPr>
            <w:tcW w:w="749" w:type="dxa"/>
            <w:tcBorders>
              <w:top w:val="single" w:sz="4" w:space="0" w:color="auto"/>
              <w:left w:val="single" w:sz="4" w:space="0" w:color="auto"/>
              <w:bottom w:val="single" w:sz="4" w:space="0" w:color="auto"/>
              <w:right w:val="single" w:sz="4" w:space="0" w:color="auto"/>
            </w:tcBorders>
          </w:tcPr>
          <w:p w:rsidR="00457884" w:rsidRPr="006255B6" w:rsidRDefault="00457884" w:rsidP="00457884">
            <w:pPr>
              <w:autoSpaceDE w:val="0"/>
              <w:autoSpaceDN w:val="0"/>
              <w:adjustRightInd w:val="0"/>
              <w:jc w:val="center"/>
              <w:rPr>
                <w:sz w:val="18"/>
                <w:szCs w:val="18"/>
                <w:lang w:eastAsia="en-US"/>
              </w:rPr>
            </w:pPr>
          </w:p>
        </w:tc>
      </w:tr>
    </w:tbl>
    <w:p w:rsidR="004F790E" w:rsidRPr="006255B6" w:rsidRDefault="004F790E" w:rsidP="004F790E">
      <w:pPr>
        <w:ind w:left="425" w:right="-31"/>
        <w:jc w:val="center"/>
        <w:rPr>
          <w:sz w:val="18"/>
          <w:szCs w:val="18"/>
        </w:rPr>
      </w:pPr>
      <w:r w:rsidRPr="006255B6">
        <w:rPr>
          <w:sz w:val="18"/>
          <w:szCs w:val="18"/>
        </w:rPr>
        <w:lastRenderedPageBreak/>
        <w:t>Приложение №</w:t>
      </w:r>
      <w:r>
        <w:rPr>
          <w:sz w:val="18"/>
          <w:szCs w:val="18"/>
        </w:rPr>
        <w:t xml:space="preserve">2 </w:t>
      </w:r>
      <w:r w:rsidRPr="006255B6">
        <w:rPr>
          <w:sz w:val="18"/>
          <w:szCs w:val="18"/>
        </w:rPr>
        <w:t>к постановлению администрации</w:t>
      </w:r>
      <w:r>
        <w:rPr>
          <w:sz w:val="18"/>
          <w:szCs w:val="18"/>
        </w:rPr>
        <w:t xml:space="preserve"> </w:t>
      </w:r>
      <w:r w:rsidRPr="006255B6">
        <w:rPr>
          <w:sz w:val="18"/>
          <w:szCs w:val="18"/>
        </w:rPr>
        <w:t>Мошковского сельсовета</w:t>
      </w:r>
      <w:r>
        <w:rPr>
          <w:sz w:val="18"/>
          <w:szCs w:val="18"/>
        </w:rPr>
        <w:t xml:space="preserve"> </w:t>
      </w:r>
      <w:r w:rsidRPr="006255B6">
        <w:rPr>
          <w:sz w:val="18"/>
          <w:szCs w:val="18"/>
        </w:rPr>
        <w:t>от 30.10.2019 № 111</w:t>
      </w:r>
    </w:p>
    <w:p w:rsidR="004F790E" w:rsidRDefault="004F790E" w:rsidP="004F790E">
      <w:pPr>
        <w:autoSpaceDE w:val="0"/>
        <w:autoSpaceDN w:val="0"/>
        <w:adjustRightInd w:val="0"/>
        <w:jc w:val="center"/>
        <w:rPr>
          <w:rStyle w:val="aff1"/>
          <w:sz w:val="18"/>
          <w:szCs w:val="18"/>
          <w:lang w:val="ru-RU"/>
        </w:rPr>
      </w:pPr>
    </w:p>
    <w:p w:rsidR="004F790E" w:rsidRPr="004F790E" w:rsidRDefault="004F790E" w:rsidP="004F790E">
      <w:pPr>
        <w:autoSpaceDE w:val="0"/>
        <w:autoSpaceDN w:val="0"/>
        <w:adjustRightInd w:val="0"/>
        <w:jc w:val="center"/>
        <w:rPr>
          <w:rStyle w:val="aff1"/>
          <w:b w:val="0"/>
          <w:i w:val="0"/>
          <w:sz w:val="18"/>
          <w:szCs w:val="18"/>
          <w:lang w:val="ru-RU"/>
        </w:rPr>
      </w:pPr>
      <w:r w:rsidRPr="004F790E">
        <w:rPr>
          <w:rStyle w:val="aff1"/>
          <w:b w:val="0"/>
          <w:i w:val="0"/>
          <w:sz w:val="18"/>
          <w:szCs w:val="18"/>
          <w:lang w:val="ru-RU"/>
        </w:rPr>
        <w:t>Приложение № 3 к муниципальной программе</w:t>
      </w:r>
    </w:p>
    <w:p w:rsidR="004F790E" w:rsidRPr="004F790E" w:rsidRDefault="004F790E" w:rsidP="004F790E">
      <w:pPr>
        <w:autoSpaceDE w:val="0"/>
        <w:autoSpaceDN w:val="0"/>
        <w:adjustRightInd w:val="0"/>
        <w:jc w:val="center"/>
        <w:rPr>
          <w:rStyle w:val="aff1"/>
          <w:sz w:val="18"/>
          <w:szCs w:val="18"/>
          <w:lang w:val="ru-RU"/>
        </w:rPr>
      </w:pPr>
    </w:p>
    <w:p w:rsidR="004F790E" w:rsidRDefault="004F790E" w:rsidP="004F790E">
      <w:pPr>
        <w:pStyle w:val="ConsPlusNormal2"/>
        <w:jc w:val="center"/>
        <w:rPr>
          <w:rFonts w:ascii="Times New Roman" w:hAnsi="Times New Roman"/>
          <w:sz w:val="18"/>
          <w:szCs w:val="18"/>
        </w:rPr>
      </w:pPr>
      <w:r w:rsidRPr="006255B6">
        <w:rPr>
          <w:rFonts w:ascii="Times New Roman" w:hAnsi="Times New Roman"/>
          <w:sz w:val="18"/>
          <w:szCs w:val="18"/>
        </w:rPr>
        <w:t xml:space="preserve">Ресурсное обеспечение реализации муниципальной программы Мошковского сельсовета Бековского района </w:t>
      </w:r>
    </w:p>
    <w:p w:rsidR="004F790E" w:rsidRDefault="004F790E" w:rsidP="004F790E">
      <w:pPr>
        <w:pStyle w:val="ConsPlusNormal2"/>
        <w:jc w:val="center"/>
        <w:rPr>
          <w:rFonts w:ascii="Times New Roman" w:hAnsi="Times New Roman"/>
          <w:sz w:val="18"/>
          <w:szCs w:val="18"/>
        </w:rPr>
      </w:pPr>
      <w:r w:rsidRPr="006255B6">
        <w:rPr>
          <w:rFonts w:ascii="Times New Roman" w:hAnsi="Times New Roman"/>
          <w:sz w:val="18"/>
          <w:szCs w:val="18"/>
        </w:rPr>
        <w:t xml:space="preserve">Пензенской области «Пожарная безопасность, гражданская оборона и защита населения от чрезвычайных ситуаций </w:t>
      </w:r>
    </w:p>
    <w:p w:rsidR="004F790E" w:rsidRDefault="004F790E" w:rsidP="004F790E">
      <w:pPr>
        <w:pStyle w:val="ConsPlusNormal2"/>
        <w:jc w:val="center"/>
        <w:rPr>
          <w:rFonts w:ascii="Times New Roman" w:hAnsi="Times New Roman"/>
          <w:sz w:val="18"/>
          <w:szCs w:val="18"/>
        </w:rPr>
      </w:pPr>
      <w:r w:rsidRPr="006255B6">
        <w:rPr>
          <w:rFonts w:ascii="Times New Roman" w:hAnsi="Times New Roman"/>
          <w:sz w:val="18"/>
          <w:szCs w:val="18"/>
        </w:rPr>
        <w:t xml:space="preserve">на </w:t>
      </w:r>
      <w:r w:rsidRPr="006255B6">
        <w:rPr>
          <w:rFonts w:ascii="Times New Roman" w:hAnsi="Times New Roman"/>
          <w:sz w:val="18"/>
          <w:szCs w:val="18"/>
        </w:rPr>
        <w:t>территории</w:t>
      </w:r>
      <w:r>
        <w:rPr>
          <w:rFonts w:ascii="Times New Roman" w:hAnsi="Times New Roman"/>
          <w:sz w:val="18"/>
          <w:szCs w:val="18"/>
        </w:rPr>
        <w:t xml:space="preserve"> </w:t>
      </w:r>
      <w:r w:rsidRPr="006255B6">
        <w:rPr>
          <w:rFonts w:ascii="Times New Roman" w:hAnsi="Times New Roman"/>
          <w:sz w:val="18"/>
          <w:szCs w:val="18"/>
        </w:rPr>
        <w:t>Мошковского</w:t>
      </w:r>
      <w:r w:rsidRPr="006255B6">
        <w:rPr>
          <w:rFonts w:ascii="Times New Roman" w:hAnsi="Times New Roman"/>
          <w:sz w:val="18"/>
          <w:szCs w:val="18"/>
        </w:rPr>
        <w:t xml:space="preserve"> сельсовета Бековского района Пензенской области» </w:t>
      </w:r>
    </w:p>
    <w:p w:rsidR="004F790E" w:rsidRPr="006255B6" w:rsidRDefault="004F790E" w:rsidP="004F790E">
      <w:pPr>
        <w:pStyle w:val="ConsPlusNormal2"/>
        <w:jc w:val="center"/>
        <w:rPr>
          <w:rFonts w:ascii="Times New Roman" w:hAnsi="Times New Roman"/>
          <w:sz w:val="18"/>
          <w:szCs w:val="18"/>
        </w:rPr>
      </w:pPr>
      <w:r w:rsidRPr="006255B6">
        <w:rPr>
          <w:rFonts w:ascii="Times New Roman" w:hAnsi="Times New Roman"/>
          <w:sz w:val="18"/>
          <w:szCs w:val="18"/>
        </w:rPr>
        <w:t>за счет средств бюджета Мошковского сельсовета Бековского района Пензенской области</w:t>
      </w:r>
    </w:p>
    <w:p w:rsidR="004F790E" w:rsidRPr="006255B6" w:rsidRDefault="004F790E" w:rsidP="004F790E">
      <w:pPr>
        <w:pStyle w:val="ConsPlusNormal2"/>
        <w:jc w:val="center"/>
        <w:rPr>
          <w:rFonts w:ascii="Times New Roman" w:hAnsi="Times New Roman"/>
          <w:sz w:val="18"/>
          <w:szCs w:val="1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93"/>
        <w:gridCol w:w="851"/>
        <w:gridCol w:w="1417"/>
        <w:gridCol w:w="1134"/>
        <w:gridCol w:w="851"/>
        <w:gridCol w:w="425"/>
        <w:gridCol w:w="567"/>
        <w:gridCol w:w="567"/>
        <w:gridCol w:w="425"/>
        <w:gridCol w:w="567"/>
        <w:gridCol w:w="567"/>
        <w:gridCol w:w="636"/>
        <w:gridCol w:w="567"/>
        <w:gridCol w:w="567"/>
        <w:gridCol w:w="567"/>
      </w:tblGrid>
      <w:tr w:rsidR="004F790E" w:rsidRPr="006255B6" w:rsidTr="004F790E">
        <w:trPr>
          <w:jc w:val="center"/>
        </w:trPr>
        <w:tc>
          <w:tcPr>
            <w:tcW w:w="493"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 п/п</w:t>
            </w:r>
          </w:p>
        </w:tc>
        <w:tc>
          <w:tcPr>
            <w:tcW w:w="851"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Статус</w:t>
            </w:r>
          </w:p>
        </w:tc>
        <w:tc>
          <w:tcPr>
            <w:tcW w:w="1417"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Наименование муниципальной программы, подпрограммы, основных мероприятий</w:t>
            </w:r>
          </w:p>
        </w:tc>
        <w:tc>
          <w:tcPr>
            <w:tcW w:w="1134"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Ответственный исполнитель, соисполнитель подпрограммы, основных мероприятий</w:t>
            </w:r>
          </w:p>
        </w:tc>
        <w:tc>
          <w:tcPr>
            <w:tcW w:w="2835" w:type="dxa"/>
            <w:gridSpan w:val="5"/>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Код классификации расходов бюджета</w:t>
            </w:r>
          </w:p>
        </w:tc>
        <w:tc>
          <w:tcPr>
            <w:tcW w:w="3471" w:type="dxa"/>
            <w:gridSpan w:val="6"/>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Расходы бюджета Мошковского сельсовета Бековского района Пензенской области/Источники финансирования дефицита бюджета Мошковского сельсовета Бековского района Пензенской области, тыс. руб.</w:t>
            </w:r>
          </w:p>
        </w:tc>
      </w:tr>
      <w:tr w:rsidR="004F790E" w:rsidRPr="006255B6" w:rsidTr="004F790E">
        <w:trPr>
          <w:jc w:val="center"/>
        </w:trPr>
        <w:tc>
          <w:tcPr>
            <w:tcW w:w="493"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851"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1417"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1134"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Главный распорядитель бюджетных средств</w:t>
            </w:r>
          </w:p>
        </w:tc>
        <w:tc>
          <w:tcPr>
            <w:tcW w:w="425"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Раздел</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Подраздел</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proofErr w:type="gramStart"/>
            <w:r w:rsidRPr="006255B6">
              <w:rPr>
                <w:rFonts w:ascii="Times New Roman" w:hAnsi="Times New Roman"/>
                <w:sz w:val="18"/>
                <w:szCs w:val="18"/>
              </w:rPr>
              <w:t>Целевая  статья</w:t>
            </w:r>
            <w:proofErr w:type="gramEnd"/>
          </w:p>
        </w:tc>
        <w:tc>
          <w:tcPr>
            <w:tcW w:w="425"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Вид расходов</w:t>
            </w:r>
          </w:p>
        </w:tc>
        <w:tc>
          <w:tcPr>
            <w:tcW w:w="567"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spacing w:line="228" w:lineRule="auto"/>
              <w:jc w:val="center"/>
              <w:outlineLvl w:val="1"/>
              <w:rPr>
                <w:kern w:val="2"/>
                <w:sz w:val="18"/>
                <w:szCs w:val="18"/>
              </w:rPr>
            </w:pPr>
            <w:r w:rsidRPr="006255B6">
              <w:rPr>
                <w:kern w:val="2"/>
                <w:sz w:val="18"/>
                <w:szCs w:val="18"/>
              </w:rPr>
              <w:t>2019 год</w:t>
            </w:r>
          </w:p>
        </w:tc>
        <w:tc>
          <w:tcPr>
            <w:tcW w:w="567"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spacing w:line="228" w:lineRule="auto"/>
              <w:jc w:val="center"/>
              <w:outlineLvl w:val="1"/>
              <w:rPr>
                <w:kern w:val="2"/>
                <w:sz w:val="18"/>
                <w:szCs w:val="18"/>
              </w:rPr>
            </w:pPr>
            <w:r w:rsidRPr="006255B6">
              <w:rPr>
                <w:kern w:val="2"/>
                <w:sz w:val="18"/>
                <w:szCs w:val="18"/>
              </w:rPr>
              <w:t>2020 год</w:t>
            </w:r>
          </w:p>
        </w:tc>
        <w:tc>
          <w:tcPr>
            <w:tcW w:w="636"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spacing w:line="228" w:lineRule="auto"/>
              <w:jc w:val="center"/>
              <w:outlineLvl w:val="1"/>
              <w:rPr>
                <w:kern w:val="2"/>
                <w:sz w:val="18"/>
                <w:szCs w:val="18"/>
              </w:rPr>
            </w:pPr>
            <w:r w:rsidRPr="006255B6">
              <w:rPr>
                <w:kern w:val="2"/>
                <w:sz w:val="18"/>
                <w:szCs w:val="18"/>
              </w:rPr>
              <w:t>2021 год</w:t>
            </w:r>
          </w:p>
        </w:tc>
        <w:tc>
          <w:tcPr>
            <w:tcW w:w="567"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spacing w:line="228" w:lineRule="auto"/>
              <w:jc w:val="center"/>
              <w:outlineLvl w:val="1"/>
              <w:rPr>
                <w:kern w:val="2"/>
                <w:sz w:val="18"/>
                <w:szCs w:val="18"/>
              </w:rPr>
            </w:pPr>
            <w:r w:rsidRPr="006255B6">
              <w:rPr>
                <w:kern w:val="2"/>
                <w:sz w:val="18"/>
                <w:szCs w:val="18"/>
              </w:rPr>
              <w:t>2022 год</w:t>
            </w:r>
          </w:p>
        </w:tc>
        <w:tc>
          <w:tcPr>
            <w:tcW w:w="567"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spacing w:line="228" w:lineRule="auto"/>
              <w:jc w:val="center"/>
              <w:outlineLvl w:val="1"/>
              <w:rPr>
                <w:kern w:val="2"/>
                <w:sz w:val="18"/>
                <w:szCs w:val="18"/>
              </w:rPr>
            </w:pPr>
            <w:r w:rsidRPr="006255B6">
              <w:rPr>
                <w:kern w:val="2"/>
                <w:sz w:val="18"/>
                <w:szCs w:val="18"/>
              </w:rPr>
              <w:t>2023 год</w:t>
            </w:r>
          </w:p>
        </w:tc>
        <w:tc>
          <w:tcPr>
            <w:tcW w:w="567"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spacing w:line="228" w:lineRule="auto"/>
              <w:jc w:val="center"/>
              <w:outlineLvl w:val="1"/>
              <w:rPr>
                <w:kern w:val="2"/>
                <w:sz w:val="18"/>
                <w:szCs w:val="18"/>
              </w:rPr>
            </w:pPr>
            <w:r w:rsidRPr="006255B6">
              <w:rPr>
                <w:kern w:val="2"/>
                <w:sz w:val="18"/>
                <w:szCs w:val="18"/>
              </w:rPr>
              <w:t>2024 год</w:t>
            </w:r>
          </w:p>
        </w:tc>
      </w:tr>
      <w:tr w:rsidR="004F790E" w:rsidRPr="006255B6" w:rsidTr="004F790E">
        <w:trPr>
          <w:jc w:val="center"/>
        </w:trPr>
        <w:tc>
          <w:tcPr>
            <w:tcW w:w="493" w:type="dxa"/>
            <w:vMerge/>
            <w:tcBorders>
              <w:left w:val="single" w:sz="4" w:space="0" w:color="auto"/>
              <w:bottom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851" w:type="dxa"/>
            <w:vMerge/>
            <w:tcBorders>
              <w:left w:val="single" w:sz="4" w:space="0" w:color="auto"/>
              <w:bottom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1417" w:type="dxa"/>
            <w:vMerge/>
            <w:tcBorders>
              <w:left w:val="single" w:sz="4" w:space="0" w:color="auto"/>
              <w:bottom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1134" w:type="dxa"/>
            <w:vMerge/>
            <w:tcBorders>
              <w:left w:val="single" w:sz="4" w:space="0" w:color="auto"/>
              <w:bottom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2835" w:type="dxa"/>
            <w:gridSpan w:val="5"/>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Код классификации источников финансирования дефицита бюджета</w:t>
            </w:r>
          </w:p>
        </w:tc>
        <w:tc>
          <w:tcPr>
            <w:tcW w:w="567" w:type="dxa"/>
            <w:vMerge/>
            <w:tcBorders>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rPr>
            </w:pPr>
          </w:p>
        </w:tc>
        <w:tc>
          <w:tcPr>
            <w:tcW w:w="636" w:type="dxa"/>
            <w:vMerge/>
            <w:tcBorders>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rPr>
            </w:pPr>
          </w:p>
        </w:tc>
      </w:tr>
      <w:tr w:rsidR="004F790E" w:rsidRPr="006255B6" w:rsidTr="004F790E">
        <w:trPr>
          <w:jc w:val="center"/>
        </w:trPr>
        <w:tc>
          <w:tcPr>
            <w:tcW w:w="493"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w:t>
            </w:r>
          </w:p>
        </w:tc>
        <w:tc>
          <w:tcPr>
            <w:tcW w:w="141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4</w:t>
            </w:r>
          </w:p>
        </w:tc>
        <w:tc>
          <w:tcPr>
            <w:tcW w:w="851"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5</w:t>
            </w:r>
          </w:p>
        </w:tc>
        <w:tc>
          <w:tcPr>
            <w:tcW w:w="425"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6</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7</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8</w:t>
            </w:r>
          </w:p>
        </w:tc>
        <w:tc>
          <w:tcPr>
            <w:tcW w:w="425"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11</w:t>
            </w:r>
          </w:p>
        </w:tc>
        <w:tc>
          <w:tcPr>
            <w:tcW w:w="636"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12</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13</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14</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rPr>
            </w:pPr>
            <w:r w:rsidRPr="006255B6">
              <w:rPr>
                <w:sz w:val="18"/>
                <w:szCs w:val="18"/>
              </w:rPr>
              <w:t>15</w:t>
            </w:r>
          </w:p>
        </w:tc>
      </w:tr>
      <w:tr w:rsidR="004F790E" w:rsidRPr="006255B6" w:rsidTr="004F790E">
        <w:trPr>
          <w:jc w:val="center"/>
        </w:trPr>
        <w:tc>
          <w:tcPr>
            <w:tcW w:w="493"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lang w:eastAsia="en-US"/>
              </w:rPr>
              <w:t>1.</w:t>
            </w:r>
          </w:p>
        </w:tc>
        <w:tc>
          <w:tcPr>
            <w:tcW w:w="851"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Муниципальная программа</w:t>
            </w:r>
          </w:p>
        </w:tc>
        <w:tc>
          <w:tcPr>
            <w:tcW w:w="1417" w:type="dxa"/>
            <w:vMerge w:val="restart"/>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pacing w:val="-2"/>
                <w:sz w:val="18"/>
                <w:szCs w:val="18"/>
              </w:rPr>
            </w:pPr>
            <w:r w:rsidRPr="006255B6">
              <w:rPr>
                <w:sz w:val="18"/>
                <w:szCs w:val="18"/>
              </w:rPr>
              <w:t>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1134"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rPr>
              <w:t>901</w:t>
            </w:r>
          </w:p>
        </w:tc>
        <w:tc>
          <w:tcPr>
            <w:tcW w:w="425" w:type="dxa"/>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rPr>
              <w:t>X</w:t>
            </w:r>
          </w:p>
        </w:tc>
        <w:tc>
          <w:tcPr>
            <w:tcW w:w="567" w:type="dxa"/>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rPr>
              <w:t>X</w:t>
            </w:r>
          </w:p>
        </w:tc>
        <w:tc>
          <w:tcPr>
            <w:tcW w:w="567" w:type="dxa"/>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rPr>
              <w:t>X</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rPr>
              <w:t>420,3</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color w:val="000000"/>
                <w:sz w:val="18"/>
                <w:szCs w:val="18"/>
              </w:rPr>
            </w:pPr>
            <w:r w:rsidRPr="006255B6">
              <w:rPr>
                <w:color w:val="000000"/>
                <w:sz w:val="18"/>
                <w:szCs w:val="18"/>
              </w:rPr>
              <w:t>420,3</w:t>
            </w:r>
          </w:p>
        </w:tc>
        <w:tc>
          <w:tcPr>
            <w:tcW w:w="636"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color w:val="000000"/>
                <w:sz w:val="18"/>
                <w:szCs w:val="18"/>
              </w:rPr>
            </w:pPr>
            <w:r w:rsidRPr="006255B6">
              <w:rPr>
                <w:color w:val="000000"/>
                <w:sz w:val="18"/>
                <w:szCs w:val="18"/>
              </w:rPr>
              <w:t>420,3</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color w:val="000000"/>
                <w:sz w:val="18"/>
                <w:szCs w:val="18"/>
              </w:rPr>
            </w:pPr>
            <w:r w:rsidRPr="006255B6">
              <w:rPr>
                <w:color w:val="000000"/>
                <w:sz w:val="18"/>
                <w:szCs w:val="18"/>
              </w:rPr>
              <w:t>420,3</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color w:val="000000"/>
                <w:sz w:val="18"/>
                <w:szCs w:val="18"/>
              </w:rPr>
            </w:pPr>
            <w:r w:rsidRPr="006255B6">
              <w:rPr>
                <w:color w:val="000000"/>
                <w:sz w:val="18"/>
                <w:szCs w:val="18"/>
              </w:rPr>
              <w:t>420,3</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color w:val="000000"/>
                <w:sz w:val="18"/>
                <w:szCs w:val="18"/>
              </w:rPr>
            </w:pPr>
            <w:r w:rsidRPr="006255B6">
              <w:rPr>
                <w:color w:val="000000"/>
                <w:sz w:val="18"/>
                <w:szCs w:val="18"/>
              </w:rPr>
              <w:t>420,3</w:t>
            </w:r>
          </w:p>
        </w:tc>
      </w:tr>
      <w:tr w:rsidR="004F790E" w:rsidRPr="006255B6" w:rsidTr="004F790E">
        <w:trPr>
          <w:jc w:val="center"/>
        </w:trPr>
        <w:tc>
          <w:tcPr>
            <w:tcW w:w="493"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851"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1417"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ответственный исполнитель</w:t>
            </w:r>
          </w:p>
        </w:tc>
        <w:tc>
          <w:tcPr>
            <w:tcW w:w="851"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rPr>
              <w:t>901</w:t>
            </w:r>
          </w:p>
        </w:tc>
        <w:tc>
          <w:tcPr>
            <w:tcW w:w="425"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rPr>
            </w:pPr>
            <w:r w:rsidRPr="006255B6">
              <w:rPr>
                <w:color w:val="000000"/>
                <w:sz w:val="18"/>
                <w:szCs w:val="18"/>
              </w:rPr>
              <w:t>03</w:t>
            </w:r>
          </w:p>
          <w:p w:rsidR="004F790E" w:rsidRPr="006255B6" w:rsidRDefault="004F790E" w:rsidP="004D0A74">
            <w:pPr>
              <w:autoSpaceDE w:val="0"/>
              <w:autoSpaceDN w:val="0"/>
              <w:adjustRightInd w:val="0"/>
              <w:jc w:val="center"/>
              <w:rPr>
                <w:color w:val="000000"/>
                <w:sz w:val="18"/>
                <w:szCs w:val="18"/>
              </w:rPr>
            </w:pPr>
          </w:p>
          <w:p w:rsidR="004F790E" w:rsidRPr="006255B6" w:rsidRDefault="004F790E" w:rsidP="004D0A74">
            <w:pPr>
              <w:autoSpaceDE w:val="0"/>
              <w:autoSpaceDN w:val="0"/>
              <w:adjustRightInd w:val="0"/>
              <w:jc w:val="center"/>
              <w:rPr>
                <w:color w:val="000000"/>
                <w:sz w:val="18"/>
                <w:szCs w:val="18"/>
              </w:rPr>
            </w:pPr>
            <w:r w:rsidRPr="006255B6">
              <w:rPr>
                <w:color w:val="000000"/>
                <w:sz w:val="18"/>
                <w:szCs w:val="18"/>
              </w:rPr>
              <w:t>03</w:t>
            </w:r>
          </w:p>
          <w:p w:rsidR="004F790E" w:rsidRPr="006255B6" w:rsidRDefault="004F790E" w:rsidP="004D0A74">
            <w:pPr>
              <w:autoSpaceDE w:val="0"/>
              <w:autoSpaceDN w:val="0"/>
              <w:adjustRightInd w:val="0"/>
              <w:jc w:val="center"/>
              <w:rPr>
                <w:color w:val="000000"/>
                <w:sz w:val="18"/>
                <w:szCs w:val="18"/>
              </w:rPr>
            </w:pPr>
          </w:p>
          <w:p w:rsidR="004F790E" w:rsidRPr="006255B6" w:rsidRDefault="004F790E" w:rsidP="004D0A74">
            <w:pPr>
              <w:autoSpaceDE w:val="0"/>
              <w:autoSpaceDN w:val="0"/>
              <w:adjustRightInd w:val="0"/>
              <w:jc w:val="center"/>
              <w:rPr>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rPr>
            </w:pPr>
            <w:r w:rsidRPr="006255B6">
              <w:rPr>
                <w:color w:val="000000"/>
                <w:sz w:val="18"/>
                <w:szCs w:val="18"/>
              </w:rPr>
              <w:t>10</w:t>
            </w:r>
          </w:p>
          <w:p w:rsidR="004F790E" w:rsidRPr="006255B6" w:rsidRDefault="004F790E" w:rsidP="004D0A74">
            <w:pPr>
              <w:autoSpaceDE w:val="0"/>
              <w:autoSpaceDN w:val="0"/>
              <w:adjustRightInd w:val="0"/>
              <w:jc w:val="center"/>
              <w:rPr>
                <w:color w:val="000000"/>
                <w:sz w:val="18"/>
                <w:szCs w:val="18"/>
              </w:rPr>
            </w:pPr>
          </w:p>
          <w:p w:rsidR="004F790E" w:rsidRPr="006255B6" w:rsidRDefault="004F790E" w:rsidP="004D0A74">
            <w:pPr>
              <w:autoSpaceDE w:val="0"/>
              <w:autoSpaceDN w:val="0"/>
              <w:adjustRightInd w:val="0"/>
              <w:jc w:val="center"/>
              <w:rPr>
                <w:color w:val="000000"/>
                <w:sz w:val="18"/>
                <w:szCs w:val="18"/>
              </w:rPr>
            </w:pPr>
            <w:r w:rsidRPr="006255B6">
              <w:rPr>
                <w:color w:val="000000"/>
                <w:sz w:val="18"/>
                <w:szCs w:val="18"/>
              </w:rPr>
              <w:t>10</w:t>
            </w:r>
          </w:p>
          <w:p w:rsidR="004F790E" w:rsidRPr="006255B6" w:rsidRDefault="004F790E" w:rsidP="004D0A74">
            <w:pPr>
              <w:autoSpaceDE w:val="0"/>
              <w:autoSpaceDN w:val="0"/>
              <w:adjustRightInd w:val="0"/>
              <w:jc w:val="center"/>
              <w:rPr>
                <w:color w:val="000000"/>
                <w:sz w:val="18"/>
                <w:szCs w:val="18"/>
              </w:rPr>
            </w:pPr>
          </w:p>
          <w:p w:rsidR="004F790E" w:rsidRPr="006255B6" w:rsidRDefault="004F790E" w:rsidP="004D0A74">
            <w:pPr>
              <w:autoSpaceDE w:val="0"/>
              <w:autoSpaceDN w:val="0"/>
              <w:adjustRightInd w:val="0"/>
              <w:jc w:val="center"/>
              <w:rPr>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rPr>
            </w:pPr>
            <w:r w:rsidRPr="006255B6">
              <w:rPr>
                <w:color w:val="000000"/>
                <w:sz w:val="18"/>
                <w:szCs w:val="18"/>
              </w:rPr>
              <w:t>X</w:t>
            </w:r>
          </w:p>
          <w:p w:rsidR="004F790E" w:rsidRPr="006255B6" w:rsidRDefault="004F790E" w:rsidP="004D0A74">
            <w:pPr>
              <w:autoSpaceDE w:val="0"/>
              <w:autoSpaceDN w:val="0"/>
              <w:adjustRightInd w:val="0"/>
              <w:jc w:val="center"/>
              <w:rPr>
                <w:color w:val="000000"/>
                <w:sz w:val="18"/>
                <w:szCs w:val="18"/>
              </w:rPr>
            </w:pPr>
          </w:p>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rPr>
              <w:t>0500164720</w:t>
            </w:r>
          </w:p>
        </w:tc>
        <w:tc>
          <w:tcPr>
            <w:tcW w:w="425"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rPr>
            </w:pPr>
            <w:r w:rsidRPr="006255B6">
              <w:rPr>
                <w:color w:val="000000"/>
                <w:sz w:val="18"/>
                <w:szCs w:val="18"/>
              </w:rPr>
              <w:t>X</w:t>
            </w:r>
          </w:p>
          <w:p w:rsidR="004F790E" w:rsidRPr="006255B6" w:rsidRDefault="004F790E" w:rsidP="004D0A74">
            <w:pPr>
              <w:autoSpaceDE w:val="0"/>
              <w:autoSpaceDN w:val="0"/>
              <w:adjustRightInd w:val="0"/>
              <w:jc w:val="center"/>
              <w:rPr>
                <w:color w:val="000000"/>
                <w:sz w:val="18"/>
                <w:szCs w:val="18"/>
              </w:rPr>
            </w:pPr>
          </w:p>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540</w:t>
            </w:r>
          </w:p>
          <w:p w:rsidR="004F790E" w:rsidRPr="006255B6" w:rsidRDefault="004F790E" w:rsidP="004D0A74">
            <w:pPr>
              <w:autoSpaceDE w:val="0"/>
              <w:autoSpaceDN w:val="0"/>
              <w:adjustRightInd w:val="0"/>
              <w:jc w:val="center"/>
              <w:rPr>
                <w:color w:val="000000"/>
                <w:sz w:val="18"/>
                <w:szCs w:val="18"/>
                <w:lang w:eastAsia="en-US"/>
              </w:rPr>
            </w:pPr>
          </w:p>
          <w:p w:rsidR="004F790E" w:rsidRPr="006255B6" w:rsidRDefault="004F790E" w:rsidP="004D0A74">
            <w:pPr>
              <w:autoSpaceDE w:val="0"/>
              <w:autoSpaceDN w:val="0"/>
              <w:adjustRightInd w:val="0"/>
              <w:jc w:val="center"/>
              <w:rPr>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rPr>
            </w:pPr>
            <w:r w:rsidRPr="006255B6">
              <w:rPr>
                <w:color w:val="000000"/>
                <w:sz w:val="18"/>
                <w:szCs w:val="18"/>
              </w:rPr>
              <w:t>420,3</w:t>
            </w:r>
          </w:p>
          <w:p w:rsidR="004F790E" w:rsidRPr="006255B6" w:rsidRDefault="004F790E" w:rsidP="004D0A74">
            <w:pPr>
              <w:autoSpaceDE w:val="0"/>
              <w:autoSpaceDN w:val="0"/>
              <w:adjustRightInd w:val="0"/>
              <w:jc w:val="center"/>
              <w:rPr>
                <w:color w:val="000000"/>
                <w:sz w:val="18"/>
                <w:szCs w:val="18"/>
              </w:rPr>
            </w:pPr>
          </w:p>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rPr>
              <w:t>420,3</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color w:val="000000"/>
                <w:sz w:val="18"/>
                <w:szCs w:val="18"/>
              </w:rPr>
            </w:pPr>
            <w:r w:rsidRPr="006255B6">
              <w:rPr>
                <w:color w:val="000000"/>
                <w:sz w:val="18"/>
                <w:szCs w:val="18"/>
              </w:rPr>
              <w:t>420,3</w:t>
            </w:r>
          </w:p>
          <w:p w:rsidR="004F790E" w:rsidRPr="006255B6" w:rsidRDefault="004F790E" w:rsidP="004D0A74">
            <w:pPr>
              <w:jc w:val="center"/>
              <w:rPr>
                <w:color w:val="000000"/>
                <w:sz w:val="18"/>
                <w:szCs w:val="18"/>
              </w:rPr>
            </w:pPr>
          </w:p>
          <w:p w:rsidR="004F790E" w:rsidRPr="006255B6" w:rsidRDefault="004F790E" w:rsidP="004D0A74">
            <w:pPr>
              <w:jc w:val="center"/>
              <w:rPr>
                <w:color w:val="000000"/>
                <w:sz w:val="18"/>
                <w:szCs w:val="18"/>
              </w:rPr>
            </w:pPr>
            <w:r w:rsidRPr="006255B6">
              <w:rPr>
                <w:color w:val="000000"/>
                <w:sz w:val="18"/>
                <w:szCs w:val="18"/>
              </w:rPr>
              <w:t>420,3</w:t>
            </w:r>
          </w:p>
        </w:tc>
        <w:tc>
          <w:tcPr>
            <w:tcW w:w="636"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color w:val="000000"/>
                <w:sz w:val="18"/>
                <w:szCs w:val="18"/>
              </w:rPr>
            </w:pPr>
            <w:r w:rsidRPr="006255B6">
              <w:rPr>
                <w:color w:val="000000"/>
                <w:sz w:val="18"/>
                <w:szCs w:val="18"/>
              </w:rPr>
              <w:t>420,3</w:t>
            </w:r>
          </w:p>
          <w:p w:rsidR="004F790E" w:rsidRPr="006255B6" w:rsidRDefault="004F790E" w:rsidP="004D0A74">
            <w:pPr>
              <w:jc w:val="center"/>
              <w:rPr>
                <w:color w:val="000000"/>
                <w:sz w:val="18"/>
                <w:szCs w:val="18"/>
              </w:rPr>
            </w:pPr>
          </w:p>
          <w:p w:rsidR="004F790E" w:rsidRPr="006255B6" w:rsidRDefault="004F790E" w:rsidP="004D0A74">
            <w:pPr>
              <w:jc w:val="center"/>
              <w:rPr>
                <w:color w:val="000000"/>
                <w:sz w:val="18"/>
                <w:szCs w:val="18"/>
              </w:rPr>
            </w:pPr>
            <w:r w:rsidRPr="006255B6">
              <w:rPr>
                <w:color w:val="000000"/>
                <w:sz w:val="18"/>
                <w:szCs w:val="18"/>
              </w:rPr>
              <w:t>420,3</w:t>
            </w: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color w:val="000000"/>
                <w:sz w:val="18"/>
                <w:szCs w:val="18"/>
              </w:rPr>
            </w:pPr>
            <w:r w:rsidRPr="006255B6">
              <w:rPr>
                <w:color w:val="000000"/>
                <w:sz w:val="18"/>
                <w:szCs w:val="18"/>
              </w:rPr>
              <w:t>420,3</w:t>
            </w:r>
          </w:p>
          <w:p w:rsidR="004F790E" w:rsidRPr="006255B6" w:rsidRDefault="004F790E" w:rsidP="004D0A74">
            <w:pPr>
              <w:jc w:val="center"/>
              <w:rPr>
                <w:color w:val="000000"/>
                <w:sz w:val="18"/>
                <w:szCs w:val="18"/>
              </w:rPr>
            </w:pPr>
          </w:p>
          <w:p w:rsidR="004F790E" w:rsidRPr="006255B6" w:rsidRDefault="004F790E" w:rsidP="004D0A74">
            <w:pPr>
              <w:jc w:val="center"/>
              <w:rPr>
                <w:color w:val="000000"/>
                <w:sz w:val="18"/>
                <w:szCs w:val="18"/>
              </w:rPr>
            </w:pPr>
            <w:r w:rsidRPr="006255B6">
              <w:rPr>
                <w:color w:val="000000"/>
                <w:sz w:val="18"/>
                <w:szCs w:val="18"/>
              </w:rPr>
              <w:t>420,3</w:t>
            </w:r>
          </w:p>
          <w:p w:rsidR="004F790E" w:rsidRPr="006255B6" w:rsidRDefault="004F790E" w:rsidP="004D0A74">
            <w:pPr>
              <w:jc w:val="cente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color w:val="000000"/>
                <w:sz w:val="18"/>
                <w:szCs w:val="18"/>
              </w:rPr>
            </w:pPr>
            <w:r w:rsidRPr="006255B6">
              <w:rPr>
                <w:color w:val="000000"/>
                <w:sz w:val="18"/>
                <w:szCs w:val="18"/>
              </w:rPr>
              <w:t>420,3</w:t>
            </w:r>
          </w:p>
          <w:p w:rsidR="004F790E" w:rsidRPr="006255B6" w:rsidRDefault="004F790E" w:rsidP="004D0A74">
            <w:pPr>
              <w:jc w:val="center"/>
              <w:rPr>
                <w:color w:val="000000"/>
                <w:sz w:val="18"/>
                <w:szCs w:val="18"/>
              </w:rPr>
            </w:pPr>
          </w:p>
          <w:p w:rsidR="004F790E" w:rsidRPr="006255B6" w:rsidRDefault="004F790E" w:rsidP="004D0A74">
            <w:pPr>
              <w:jc w:val="center"/>
              <w:rPr>
                <w:color w:val="000000"/>
                <w:sz w:val="18"/>
                <w:szCs w:val="18"/>
              </w:rPr>
            </w:pPr>
            <w:r w:rsidRPr="006255B6">
              <w:rPr>
                <w:color w:val="000000"/>
                <w:sz w:val="18"/>
                <w:szCs w:val="18"/>
              </w:rPr>
              <w:t>420,3</w:t>
            </w:r>
          </w:p>
          <w:p w:rsidR="004F790E" w:rsidRPr="006255B6" w:rsidRDefault="004F790E" w:rsidP="004D0A74">
            <w:pPr>
              <w:jc w:val="cente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color w:val="000000"/>
                <w:sz w:val="18"/>
                <w:szCs w:val="18"/>
              </w:rPr>
            </w:pPr>
            <w:r w:rsidRPr="006255B6">
              <w:rPr>
                <w:color w:val="000000"/>
                <w:sz w:val="18"/>
                <w:szCs w:val="18"/>
              </w:rPr>
              <w:t>420,3</w:t>
            </w:r>
          </w:p>
          <w:p w:rsidR="004F790E" w:rsidRPr="006255B6" w:rsidRDefault="004F790E" w:rsidP="004D0A74">
            <w:pPr>
              <w:jc w:val="center"/>
              <w:rPr>
                <w:color w:val="000000"/>
                <w:sz w:val="18"/>
                <w:szCs w:val="18"/>
              </w:rPr>
            </w:pPr>
          </w:p>
          <w:p w:rsidR="004F790E" w:rsidRPr="006255B6" w:rsidRDefault="004F790E" w:rsidP="004D0A74">
            <w:pPr>
              <w:jc w:val="center"/>
              <w:rPr>
                <w:color w:val="000000"/>
                <w:sz w:val="18"/>
                <w:szCs w:val="18"/>
              </w:rPr>
            </w:pPr>
            <w:r w:rsidRPr="006255B6">
              <w:rPr>
                <w:color w:val="000000"/>
                <w:sz w:val="18"/>
                <w:szCs w:val="18"/>
              </w:rPr>
              <w:t>420,3</w:t>
            </w:r>
          </w:p>
          <w:p w:rsidR="004F790E" w:rsidRPr="006255B6" w:rsidRDefault="004F790E" w:rsidP="004D0A74">
            <w:pPr>
              <w:jc w:val="center"/>
              <w:rPr>
                <w:color w:val="000000"/>
                <w:sz w:val="18"/>
                <w:szCs w:val="18"/>
              </w:rPr>
            </w:pPr>
          </w:p>
        </w:tc>
      </w:tr>
    </w:tbl>
    <w:p w:rsidR="004F790E" w:rsidRPr="006255B6" w:rsidRDefault="004F790E" w:rsidP="004F790E">
      <w:pPr>
        <w:ind w:left="425" w:right="-31"/>
        <w:jc w:val="center"/>
        <w:rPr>
          <w:sz w:val="18"/>
          <w:szCs w:val="18"/>
        </w:rPr>
      </w:pPr>
    </w:p>
    <w:p w:rsidR="004F790E" w:rsidRDefault="004F790E" w:rsidP="004F790E">
      <w:pPr>
        <w:ind w:left="425" w:right="-31"/>
        <w:jc w:val="center"/>
        <w:rPr>
          <w:sz w:val="18"/>
          <w:szCs w:val="18"/>
        </w:rPr>
      </w:pPr>
      <w:r w:rsidRPr="006255B6">
        <w:rPr>
          <w:sz w:val="18"/>
          <w:szCs w:val="18"/>
        </w:rPr>
        <w:t>Приложение №</w:t>
      </w:r>
      <w:r>
        <w:rPr>
          <w:sz w:val="18"/>
          <w:szCs w:val="18"/>
        </w:rPr>
        <w:t xml:space="preserve"> 3</w:t>
      </w:r>
      <w:r>
        <w:rPr>
          <w:sz w:val="18"/>
          <w:szCs w:val="18"/>
        </w:rPr>
        <w:t xml:space="preserve"> </w:t>
      </w:r>
      <w:r w:rsidRPr="006255B6">
        <w:rPr>
          <w:sz w:val="18"/>
          <w:szCs w:val="18"/>
        </w:rPr>
        <w:t>к постановлению администрации</w:t>
      </w:r>
      <w:r>
        <w:rPr>
          <w:sz w:val="18"/>
          <w:szCs w:val="18"/>
        </w:rPr>
        <w:t xml:space="preserve"> </w:t>
      </w:r>
      <w:r w:rsidRPr="006255B6">
        <w:rPr>
          <w:sz w:val="18"/>
          <w:szCs w:val="18"/>
        </w:rPr>
        <w:t>Мошковского сельсовета</w:t>
      </w:r>
      <w:r>
        <w:rPr>
          <w:sz w:val="18"/>
          <w:szCs w:val="18"/>
        </w:rPr>
        <w:t xml:space="preserve"> </w:t>
      </w:r>
      <w:r w:rsidRPr="006255B6">
        <w:rPr>
          <w:sz w:val="18"/>
          <w:szCs w:val="18"/>
        </w:rPr>
        <w:t>от 30.10.2019 № 111</w:t>
      </w:r>
    </w:p>
    <w:p w:rsidR="004F790E" w:rsidRDefault="004F790E" w:rsidP="004F790E">
      <w:pPr>
        <w:autoSpaceDE w:val="0"/>
        <w:autoSpaceDN w:val="0"/>
        <w:adjustRightInd w:val="0"/>
        <w:jc w:val="center"/>
        <w:rPr>
          <w:rStyle w:val="aff1"/>
          <w:sz w:val="18"/>
          <w:szCs w:val="18"/>
        </w:rPr>
      </w:pPr>
    </w:p>
    <w:p w:rsidR="004F790E" w:rsidRPr="004F790E" w:rsidRDefault="004F790E" w:rsidP="004F790E">
      <w:pPr>
        <w:autoSpaceDE w:val="0"/>
        <w:autoSpaceDN w:val="0"/>
        <w:adjustRightInd w:val="0"/>
        <w:jc w:val="center"/>
        <w:rPr>
          <w:rStyle w:val="aff1"/>
          <w:b w:val="0"/>
          <w:i w:val="0"/>
          <w:sz w:val="18"/>
          <w:szCs w:val="18"/>
        </w:rPr>
      </w:pPr>
      <w:r w:rsidRPr="004F790E">
        <w:rPr>
          <w:rStyle w:val="aff1"/>
          <w:b w:val="0"/>
          <w:i w:val="0"/>
          <w:sz w:val="18"/>
          <w:szCs w:val="18"/>
        </w:rPr>
        <w:t>Приложение № 4</w:t>
      </w:r>
      <w:r w:rsidRPr="004F790E">
        <w:rPr>
          <w:rStyle w:val="aff1"/>
          <w:b w:val="0"/>
          <w:i w:val="0"/>
          <w:sz w:val="18"/>
          <w:szCs w:val="18"/>
          <w:lang w:val="ru-RU"/>
        </w:rPr>
        <w:t xml:space="preserve"> </w:t>
      </w:r>
      <w:r w:rsidRPr="004F790E">
        <w:rPr>
          <w:rStyle w:val="aff1"/>
          <w:b w:val="0"/>
          <w:i w:val="0"/>
          <w:sz w:val="18"/>
          <w:szCs w:val="18"/>
        </w:rPr>
        <w:t>к муниципальной программе</w:t>
      </w:r>
    </w:p>
    <w:p w:rsidR="004F790E" w:rsidRPr="006255B6" w:rsidRDefault="004F790E" w:rsidP="004F790E">
      <w:pPr>
        <w:autoSpaceDE w:val="0"/>
        <w:autoSpaceDN w:val="0"/>
        <w:adjustRightInd w:val="0"/>
        <w:jc w:val="center"/>
        <w:outlineLvl w:val="1"/>
        <w:rPr>
          <w:bCs/>
          <w:kern w:val="2"/>
          <w:sz w:val="18"/>
          <w:szCs w:val="18"/>
        </w:rPr>
      </w:pPr>
    </w:p>
    <w:p w:rsidR="004F790E" w:rsidRDefault="004F790E" w:rsidP="004F790E">
      <w:pPr>
        <w:autoSpaceDE w:val="0"/>
        <w:autoSpaceDN w:val="0"/>
        <w:adjustRightInd w:val="0"/>
        <w:jc w:val="center"/>
        <w:rPr>
          <w:bCs/>
          <w:kern w:val="2"/>
          <w:sz w:val="18"/>
          <w:szCs w:val="18"/>
        </w:rPr>
      </w:pPr>
      <w:r w:rsidRPr="006255B6">
        <w:rPr>
          <w:sz w:val="18"/>
          <w:szCs w:val="18"/>
        </w:rPr>
        <w:t>Мероприятия муниципальной программы</w:t>
      </w:r>
      <w:r w:rsidRPr="006255B6">
        <w:rPr>
          <w:bCs/>
          <w:kern w:val="2"/>
          <w:sz w:val="18"/>
          <w:szCs w:val="18"/>
        </w:rPr>
        <w:t xml:space="preserve"> </w:t>
      </w:r>
      <w:r w:rsidRPr="006255B6">
        <w:rPr>
          <w:sz w:val="18"/>
          <w:szCs w:val="18"/>
        </w:rPr>
        <w:t>Мошковского</w:t>
      </w:r>
      <w:r w:rsidRPr="006255B6">
        <w:rPr>
          <w:bCs/>
          <w:kern w:val="2"/>
          <w:sz w:val="18"/>
          <w:szCs w:val="18"/>
        </w:rPr>
        <w:t xml:space="preserve"> сельсовета Бековского района Пензенской области</w:t>
      </w:r>
    </w:p>
    <w:p w:rsidR="004F790E" w:rsidRDefault="004F790E" w:rsidP="004F790E">
      <w:pPr>
        <w:autoSpaceDE w:val="0"/>
        <w:autoSpaceDN w:val="0"/>
        <w:adjustRightInd w:val="0"/>
        <w:jc w:val="center"/>
        <w:rPr>
          <w:sz w:val="18"/>
          <w:szCs w:val="18"/>
        </w:rPr>
      </w:pPr>
      <w:r w:rsidRPr="006255B6">
        <w:rPr>
          <w:sz w:val="18"/>
          <w:szCs w:val="18"/>
        </w:rPr>
        <w:t>«Пожарная безопасность, гражданская оборона и защита населения от чрезвычайных ситуаций</w:t>
      </w:r>
    </w:p>
    <w:p w:rsidR="004F790E" w:rsidRPr="006255B6" w:rsidRDefault="004F790E" w:rsidP="004F790E">
      <w:pPr>
        <w:autoSpaceDE w:val="0"/>
        <w:autoSpaceDN w:val="0"/>
        <w:adjustRightInd w:val="0"/>
        <w:jc w:val="center"/>
        <w:rPr>
          <w:sz w:val="18"/>
          <w:szCs w:val="18"/>
        </w:rPr>
      </w:pPr>
      <w:r w:rsidRPr="006255B6">
        <w:rPr>
          <w:sz w:val="18"/>
          <w:szCs w:val="18"/>
        </w:rPr>
        <w:t>на территории Мошковского сельсовета Бековского района Пензенской области»</w:t>
      </w:r>
    </w:p>
    <w:p w:rsidR="004F790E" w:rsidRPr="006255B6" w:rsidRDefault="004F790E" w:rsidP="004F790E">
      <w:pPr>
        <w:autoSpaceDE w:val="0"/>
        <w:autoSpaceDN w:val="0"/>
        <w:adjustRightInd w:val="0"/>
        <w:jc w:val="center"/>
        <w:rPr>
          <w:spacing w:val="-2"/>
          <w:sz w:val="18"/>
          <w:szCs w:val="18"/>
        </w:rPr>
      </w:pPr>
    </w:p>
    <w:tbl>
      <w:tblPr>
        <w:tblW w:w="9918" w:type="dxa"/>
        <w:jc w:val="center"/>
        <w:tblLayout w:type="fixed"/>
        <w:tblCellMar>
          <w:left w:w="75" w:type="dxa"/>
          <w:right w:w="75" w:type="dxa"/>
        </w:tblCellMar>
        <w:tblLook w:val="04A0" w:firstRow="1" w:lastRow="0" w:firstColumn="1" w:lastColumn="0" w:noHBand="0" w:noVBand="1"/>
      </w:tblPr>
      <w:tblGrid>
        <w:gridCol w:w="511"/>
        <w:gridCol w:w="1276"/>
        <w:gridCol w:w="1417"/>
        <w:gridCol w:w="6"/>
        <w:gridCol w:w="845"/>
        <w:gridCol w:w="6"/>
        <w:gridCol w:w="844"/>
        <w:gridCol w:w="6"/>
        <w:gridCol w:w="986"/>
        <w:gridCol w:w="6"/>
        <w:gridCol w:w="987"/>
        <w:gridCol w:w="6"/>
        <w:gridCol w:w="754"/>
        <w:gridCol w:w="850"/>
        <w:gridCol w:w="1418"/>
      </w:tblGrid>
      <w:tr w:rsidR="004F790E" w:rsidRPr="006255B6" w:rsidTr="004F790E">
        <w:trPr>
          <w:jc w:val="center"/>
        </w:trPr>
        <w:tc>
          <w:tcPr>
            <w:tcW w:w="511" w:type="dxa"/>
            <w:vMerge w:val="restart"/>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 п/п</w:t>
            </w:r>
          </w:p>
        </w:tc>
        <w:tc>
          <w:tcPr>
            <w:tcW w:w="1276" w:type="dxa"/>
            <w:vMerge w:val="restart"/>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Наименование основного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Исполнители</w:t>
            </w:r>
          </w:p>
        </w:tc>
        <w:tc>
          <w:tcPr>
            <w:tcW w:w="851" w:type="dxa"/>
            <w:gridSpan w:val="2"/>
            <w:vMerge w:val="restart"/>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Срок исполнения (год)</w:t>
            </w:r>
          </w:p>
        </w:tc>
        <w:tc>
          <w:tcPr>
            <w:tcW w:w="4445" w:type="dxa"/>
            <w:gridSpan w:val="9"/>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Объем финансирования, тыс. рублей</w:t>
            </w:r>
          </w:p>
        </w:tc>
        <w:tc>
          <w:tcPr>
            <w:tcW w:w="1418" w:type="dxa"/>
            <w:vMerge w:val="restart"/>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Показатели результата мероприятия по годам (ожидаемый непосредственный результат)</w:t>
            </w:r>
          </w:p>
        </w:tc>
      </w:tr>
      <w:tr w:rsidR="004F790E" w:rsidRPr="006255B6" w:rsidTr="004F790E">
        <w:trPr>
          <w:jc w:val="center"/>
        </w:trPr>
        <w:tc>
          <w:tcPr>
            <w:tcW w:w="511" w:type="dxa"/>
            <w:vMerge/>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всего</w:t>
            </w:r>
          </w:p>
        </w:tc>
        <w:tc>
          <w:tcPr>
            <w:tcW w:w="992"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местный бюджет</w:t>
            </w:r>
          </w:p>
        </w:tc>
        <w:tc>
          <w:tcPr>
            <w:tcW w:w="993"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областной бюджет</w:t>
            </w:r>
          </w:p>
        </w:tc>
        <w:tc>
          <w:tcPr>
            <w:tcW w:w="76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федеральный бюджет</w:t>
            </w:r>
          </w:p>
        </w:tc>
        <w:tc>
          <w:tcPr>
            <w:tcW w:w="850"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pStyle w:val="ConsPlusNormal2"/>
              <w:jc w:val="center"/>
              <w:rPr>
                <w:rFonts w:ascii="Times New Roman" w:hAnsi="Times New Roman"/>
                <w:sz w:val="18"/>
                <w:szCs w:val="18"/>
              </w:rPr>
            </w:pPr>
            <w:r w:rsidRPr="006255B6">
              <w:rPr>
                <w:rFonts w:ascii="Times New Roman" w:hAnsi="Times New Roman"/>
                <w:sz w:val="18"/>
                <w:szCs w:val="18"/>
              </w:rPr>
              <w:t>внебюджетные средства</w:t>
            </w:r>
          </w:p>
        </w:tc>
        <w:tc>
          <w:tcPr>
            <w:tcW w:w="1418" w:type="dxa"/>
            <w:vMerge/>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r>
      <w:tr w:rsidR="004F790E" w:rsidRPr="006255B6" w:rsidTr="004F790E">
        <w:trPr>
          <w:jc w:val="center"/>
        </w:trPr>
        <w:tc>
          <w:tcPr>
            <w:tcW w:w="511"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w:t>
            </w:r>
          </w:p>
        </w:tc>
        <w:tc>
          <w:tcPr>
            <w:tcW w:w="1417"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3</w:t>
            </w: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4</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5</w:t>
            </w:r>
          </w:p>
        </w:tc>
        <w:tc>
          <w:tcPr>
            <w:tcW w:w="992"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6</w:t>
            </w:r>
          </w:p>
        </w:tc>
        <w:tc>
          <w:tcPr>
            <w:tcW w:w="993"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7</w:t>
            </w:r>
          </w:p>
        </w:tc>
        <w:tc>
          <w:tcPr>
            <w:tcW w:w="76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8</w:t>
            </w:r>
          </w:p>
        </w:tc>
        <w:tc>
          <w:tcPr>
            <w:tcW w:w="850"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9</w:t>
            </w:r>
          </w:p>
        </w:tc>
        <w:tc>
          <w:tcPr>
            <w:tcW w:w="1418"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10</w:t>
            </w:r>
          </w:p>
        </w:tc>
      </w:tr>
      <w:tr w:rsidR="004F790E" w:rsidRPr="006255B6" w:rsidTr="004F790E">
        <w:trPr>
          <w:trHeight w:val="585"/>
          <w:jc w:val="center"/>
        </w:trPr>
        <w:tc>
          <w:tcPr>
            <w:tcW w:w="9918" w:type="dxa"/>
            <w:gridSpan w:val="15"/>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both"/>
              <w:rPr>
                <w:sz w:val="18"/>
                <w:szCs w:val="18"/>
                <w:lang w:eastAsia="en-US"/>
              </w:rPr>
            </w:pPr>
            <w:r w:rsidRPr="006255B6">
              <w:rPr>
                <w:sz w:val="18"/>
                <w:szCs w:val="18"/>
              </w:rPr>
              <w:t xml:space="preserve">Цель программы: Повышение защищенности населения и территорий Мошковского сельсовета Бековского района Пензенской области от чрезвычайных ситуаций и пожаров </w:t>
            </w:r>
          </w:p>
        </w:tc>
      </w:tr>
      <w:tr w:rsidR="004F790E" w:rsidRPr="006255B6" w:rsidTr="004F790E">
        <w:trPr>
          <w:trHeight w:val="641"/>
          <w:jc w:val="center"/>
        </w:trPr>
        <w:tc>
          <w:tcPr>
            <w:tcW w:w="9918" w:type="dxa"/>
            <w:gridSpan w:val="15"/>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both"/>
              <w:rPr>
                <w:sz w:val="18"/>
                <w:szCs w:val="18"/>
              </w:rPr>
            </w:pPr>
            <w:r w:rsidRPr="006255B6">
              <w:rPr>
                <w:sz w:val="18"/>
                <w:szCs w:val="18"/>
              </w:rPr>
              <w:t>Задача 1. Обеспечение первичных мер пожарной безопасности в границах поселения и участие в осуществлении мероприятий по гражданской обороне и ликвидации чрезвычайных ситуаций</w:t>
            </w:r>
          </w:p>
        </w:tc>
      </w:tr>
      <w:tr w:rsidR="004F790E" w:rsidRPr="006255B6" w:rsidTr="004F790E">
        <w:trPr>
          <w:jc w:val="center"/>
        </w:trPr>
        <w:tc>
          <w:tcPr>
            <w:tcW w:w="511" w:type="dxa"/>
            <w:vMerge w:val="restart"/>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1.1.</w:t>
            </w:r>
          </w:p>
        </w:tc>
        <w:tc>
          <w:tcPr>
            <w:tcW w:w="1276" w:type="dxa"/>
            <w:vMerge w:val="restart"/>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rPr>
                <w:sz w:val="18"/>
                <w:szCs w:val="18"/>
              </w:rPr>
            </w:pPr>
            <w:r w:rsidRPr="006255B6">
              <w:rPr>
                <w:sz w:val="18"/>
                <w:szCs w:val="18"/>
              </w:rPr>
              <w:t xml:space="preserve">Защита населения и территории поселения от пожаров и </w:t>
            </w:r>
            <w:r w:rsidRPr="006255B6">
              <w:rPr>
                <w:sz w:val="18"/>
                <w:szCs w:val="18"/>
              </w:rPr>
              <w:lastRenderedPageBreak/>
              <w:t>чрезвычайных ситуаций</w:t>
            </w:r>
          </w:p>
        </w:tc>
        <w:tc>
          <w:tcPr>
            <w:tcW w:w="1417" w:type="dxa"/>
            <w:vMerge w:val="restart"/>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rPr>
                <w:sz w:val="18"/>
                <w:szCs w:val="18"/>
              </w:rPr>
            </w:pPr>
            <w:r w:rsidRPr="006255B6">
              <w:rPr>
                <w:sz w:val="18"/>
                <w:szCs w:val="18"/>
              </w:rPr>
              <w:lastRenderedPageBreak/>
              <w:t xml:space="preserve">Администрация Мошковского сельсовета Бековского района </w:t>
            </w:r>
            <w:r w:rsidRPr="006255B6">
              <w:rPr>
                <w:sz w:val="18"/>
                <w:szCs w:val="18"/>
              </w:rPr>
              <w:lastRenderedPageBreak/>
              <w:t>Пензенской области</w:t>
            </w: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lastRenderedPageBreak/>
              <w:t>2019</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76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vMerge w:val="restart"/>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rPr>
                <w:sz w:val="18"/>
                <w:szCs w:val="18"/>
                <w:lang w:eastAsia="en-US"/>
              </w:rPr>
            </w:pPr>
            <w:r w:rsidRPr="006255B6">
              <w:rPr>
                <w:sz w:val="18"/>
                <w:szCs w:val="18"/>
                <w:lang w:eastAsia="en-US"/>
              </w:rPr>
              <w:t xml:space="preserve">Повышение защищенности населения и территории </w:t>
            </w:r>
            <w:r w:rsidRPr="006255B6">
              <w:rPr>
                <w:sz w:val="18"/>
                <w:szCs w:val="18"/>
              </w:rPr>
              <w:t xml:space="preserve">Мошковского </w:t>
            </w:r>
            <w:r w:rsidRPr="006255B6">
              <w:rPr>
                <w:sz w:val="18"/>
                <w:szCs w:val="18"/>
                <w:lang w:eastAsia="en-US"/>
              </w:rPr>
              <w:t xml:space="preserve">сельсовета от </w:t>
            </w:r>
            <w:r w:rsidRPr="006255B6">
              <w:rPr>
                <w:sz w:val="18"/>
                <w:szCs w:val="18"/>
                <w:lang w:eastAsia="en-US"/>
              </w:rPr>
              <w:lastRenderedPageBreak/>
              <w:t>пожаров и чрезвычайных ситуаций</w:t>
            </w:r>
          </w:p>
        </w:tc>
      </w:tr>
      <w:tr w:rsidR="004F790E" w:rsidRPr="006255B6" w:rsidTr="004F790E">
        <w:trPr>
          <w:jc w:val="center"/>
        </w:trPr>
        <w:tc>
          <w:tcPr>
            <w:tcW w:w="511" w:type="dxa"/>
            <w:vMerge/>
            <w:tcBorders>
              <w:top w:val="single" w:sz="4" w:space="0" w:color="auto"/>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1276" w:type="dxa"/>
            <w:vMerge/>
            <w:tcBorders>
              <w:top w:val="single" w:sz="4" w:space="0" w:color="auto"/>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1417" w:type="dxa"/>
            <w:vMerge/>
            <w:tcBorders>
              <w:top w:val="single" w:sz="4" w:space="0" w:color="auto"/>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2020</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76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vMerge/>
            <w:tcBorders>
              <w:top w:val="single" w:sz="4" w:space="0" w:color="auto"/>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r>
      <w:tr w:rsidR="004F790E" w:rsidRPr="006255B6" w:rsidTr="004F790E">
        <w:trPr>
          <w:jc w:val="center"/>
        </w:trPr>
        <w:tc>
          <w:tcPr>
            <w:tcW w:w="511"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1276"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1417"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2021</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c>
          <w:tcPr>
            <w:tcW w:w="76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r>
      <w:tr w:rsidR="004F790E" w:rsidRPr="006255B6" w:rsidTr="004F790E">
        <w:trPr>
          <w:trHeight w:val="271"/>
          <w:jc w:val="center"/>
        </w:trPr>
        <w:tc>
          <w:tcPr>
            <w:tcW w:w="511"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1276"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1417"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2022</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76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r>
      <w:tr w:rsidR="004F790E" w:rsidRPr="006255B6" w:rsidTr="004F790E">
        <w:trPr>
          <w:jc w:val="center"/>
        </w:trPr>
        <w:tc>
          <w:tcPr>
            <w:tcW w:w="511" w:type="dxa"/>
            <w:vMerge/>
            <w:tcBorders>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276" w:type="dxa"/>
            <w:vMerge/>
            <w:tcBorders>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7" w:type="dxa"/>
            <w:vMerge/>
            <w:tcBorders>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2023</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76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vMerge/>
            <w:tcBorders>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r>
      <w:tr w:rsidR="004F790E" w:rsidRPr="006255B6" w:rsidTr="004F790E">
        <w:trPr>
          <w:jc w:val="center"/>
        </w:trPr>
        <w:tc>
          <w:tcPr>
            <w:tcW w:w="511"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1276"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1417"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2024</w:t>
            </w:r>
          </w:p>
        </w:tc>
        <w:tc>
          <w:tcPr>
            <w:tcW w:w="850"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760"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r>
      <w:tr w:rsidR="004F790E" w:rsidRPr="006255B6" w:rsidTr="004F790E">
        <w:trPr>
          <w:trHeight w:val="654"/>
          <w:jc w:val="center"/>
        </w:trPr>
        <w:tc>
          <w:tcPr>
            <w:tcW w:w="511"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1276"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1417" w:type="dxa"/>
            <w:vMerge/>
            <w:tcBorders>
              <w:left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rPr>
                <w:sz w:val="18"/>
                <w:szCs w:val="18"/>
                <w:lang w:eastAsia="en-US"/>
              </w:rPr>
            </w:pPr>
            <w:r w:rsidRPr="006255B6">
              <w:rPr>
                <w:sz w:val="18"/>
                <w:szCs w:val="18"/>
              </w:rPr>
              <w:t xml:space="preserve">Итого </w:t>
            </w:r>
          </w:p>
        </w:tc>
        <w:tc>
          <w:tcPr>
            <w:tcW w:w="850"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2521,8</w:t>
            </w:r>
          </w:p>
        </w:tc>
        <w:tc>
          <w:tcPr>
            <w:tcW w:w="992"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2521,8</w:t>
            </w:r>
          </w:p>
        </w:tc>
        <w:tc>
          <w:tcPr>
            <w:tcW w:w="993"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760"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vMerge/>
            <w:tcBorders>
              <w:left w:val="single" w:sz="4" w:space="0" w:color="auto"/>
              <w:right w:val="single" w:sz="4" w:space="0" w:color="auto"/>
            </w:tcBorders>
            <w:vAlign w:val="center"/>
          </w:tcPr>
          <w:p w:rsidR="004F790E" w:rsidRPr="006255B6" w:rsidRDefault="004F790E" w:rsidP="004D0A74">
            <w:pPr>
              <w:jc w:val="center"/>
              <w:rPr>
                <w:sz w:val="18"/>
                <w:szCs w:val="18"/>
                <w:lang w:eastAsia="en-US"/>
              </w:rPr>
            </w:pPr>
          </w:p>
        </w:tc>
      </w:tr>
      <w:tr w:rsidR="004F790E" w:rsidRPr="006255B6" w:rsidTr="004F790E">
        <w:trPr>
          <w:trHeight w:val="262"/>
          <w:jc w:val="center"/>
        </w:trPr>
        <w:tc>
          <w:tcPr>
            <w:tcW w:w="9918" w:type="dxa"/>
            <w:gridSpan w:val="1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790E" w:rsidRPr="006255B6" w:rsidRDefault="004F790E" w:rsidP="004D0A74">
            <w:pPr>
              <w:rPr>
                <w:sz w:val="18"/>
                <w:szCs w:val="18"/>
                <w:lang w:eastAsia="en-US"/>
              </w:rPr>
            </w:pPr>
            <w:r w:rsidRPr="006255B6">
              <w:rPr>
                <w:sz w:val="18"/>
                <w:szCs w:val="18"/>
              </w:rPr>
              <w:lastRenderedPageBreak/>
              <w:t>Итого по мероприятиям:</w:t>
            </w:r>
          </w:p>
        </w:tc>
      </w:tr>
      <w:tr w:rsidR="004F790E" w:rsidRPr="006255B6" w:rsidTr="004F790E">
        <w:trPr>
          <w:trHeight w:val="268"/>
          <w:jc w:val="center"/>
        </w:trPr>
        <w:tc>
          <w:tcPr>
            <w:tcW w:w="3210" w:type="dxa"/>
            <w:gridSpan w:val="4"/>
            <w:vMerge w:val="restart"/>
            <w:tcBorders>
              <w:top w:val="single" w:sz="4" w:space="0" w:color="auto"/>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2019</w:t>
            </w:r>
          </w:p>
        </w:tc>
        <w:tc>
          <w:tcPr>
            <w:tcW w:w="850" w:type="dxa"/>
            <w:gridSpan w:val="2"/>
            <w:tcBorders>
              <w:top w:val="single" w:sz="4" w:space="0" w:color="auto"/>
              <w:left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tcBorders>
          </w:tcPr>
          <w:p w:rsidR="004F790E" w:rsidRPr="006255B6" w:rsidRDefault="004F790E" w:rsidP="004D0A74">
            <w:pPr>
              <w:jc w:val="center"/>
              <w:rPr>
                <w:sz w:val="18"/>
                <w:szCs w:val="18"/>
                <w:lang w:eastAsia="en-US"/>
              </w:rPr>
            </w:pPr>
          </w:p>
        </w:tc>
        <w:tc>
          <w:tcPr>
            <w:tcW w:w="754"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c>
          <w:tcPr>
            <w:tcW w:w="850" w:type="dxa"/>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r>
      <w:tr w:rsidR="004F790E" w:rsidRPr="006255B6" w:rsidTr="004F790E">
        <w:trPr>
          <w:trHeight w:val="187"/>
          <w:jc w:val="center"/>
        </w:trPr>
        <w:tc>
          <w:tcPr>
            <w:tcW w:w="3210" w:type="dxa"/>
            <w:gridSpan w:val="4"/>
            <w:vMerge/>
            <w:tcBorders>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2020</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tcBorders>
          </w:tcPr>
          <w:p w:rsidR="004F790E" w:rsidRPr="006255B6" w:rsidRDefault="004F790E" w:rsidP="004D0A74">
            <w:pPr>
              <w:jc w:val="center"/>
              <w:rPr>
                <w:sz w:val="18"/>
                <w:szCs w:val="18"/>
                <w:lang w:eastAsia="en-US"/>
              </w:rPr>
            </w:pPr>
          </w:p>
        </w:tc>
        <w:tc>
          <w:tcPr>
            <w:tcW w:w="754"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c>
          <w:tcPr>
            <w:tcW w:w="850" w:type="dxa"/>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r>
      <w:tr w:rsidR="004F790E" w:rsidRPr="006255B6" w:rsidTr="004F790E">
        <w:trPr>
          <w:trHeight w:val="203"/>
          <w:jc w:val="center"/>
        </w:trPr>
        <w:tc>
          <w:tcPr>
            <w:tcW w:w="3210" w:type="dxa"/>
            <w:gridSpan w:val="4"/>
            <w:vMerge/>
            <w:tcBorders>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2021</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tcBorders>
          </w:tcPr>
          <w:p w:rsidR="004F790E" w:rsidRPr="006255B6" w:rsidRDefault="004F790E" w:rsidP="004D0A74">
            <w:pPr>
              <w:jc w:val="center"/>
              <w:rPr>
                <w:sz w:val="18"/>
                <w:szCs w:val="18"/>
                <w:lang w:eastAsia="en-US"/>
              </w:rPr>
            </w:pPr>
          </w:p>
        </w:tc>
        <w:tc>
          <w:tcPr>
            <w:tcW w:w="754"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c>
          <w:tcPr>
            <w:tcW w:w="850" w:type="dxa"/>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r>
      <w:tr w:rsidR="004F790E" w:rsidRPr="006255B6" w:rsidTr="004F790E">
        <w:trPr>
          <w:trHeight w:val="228"/>
          <w:jc w:val="center"/>
        </w:trPr>
        <w:tc>
          <w:tcPr>
            <w:tcW w:w="3210" w:type="dxa"/>
            <w:gridSpan w:val="4"/>
            <w:vMerge/>
            <w:tcBorders>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2022</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tcBorders>
          </w:tcPr>
          <w:p w:rsidR="004F790E" w:rsidRPr="006255B6" w:rsidRDefault="004F790E" w:rsidP="004D0A74">
            <w:pPr>
              <w:jc w:val="center"/>
              <w:rPr>
                <w:sz w:val="18"/>
                <w:szCs w:val="18"/>
                <w:lang w:eastAsia="en-US"/>
              </w:rPr>
            </w:pPr>
          </w:p>
        </w:tc>
        <w:tc>
          <w:tcPr>
            <w:tcW w:w="754"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c>
          <w:tcPr>
            <w:tcW w:w="850" w:type="dxa"/>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r>
      <w:tr w:rsidR="004F790E" w:rsidRPr="006255B6" w:rsidTr="004F790E">
        <w:trPr>
          <w:trHeight w:val="276"/>
          <w:jc w:val="center"/>
        </w:trPr>
        <w:tc>
          <w:tcPr>
            <w:tcW w:w="3210" w:type="dxa"/>
            <w:gridSpan w:val="4"/>
            <w:vMerge/>
            <w:tcBorders>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2023</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tcBorders>
          </w:tcPr>
          <w:p w:rsidR="004F790E" w:rsidRPr="006255B6" w:rsidRDefault="004F790E" w:rsidP="004D0A74">
            <w:pPr>
              <w:jc w:val="center"/>
              <w:rPr>
                <w:sz w:val="18"/>
                <w:szCs w:val="18"/>
                <w:lang w:eastAsia="en-US"/>
              </w:rPr>
            </w:pPr>
          </w:p>
        </w:tc>
        <w:tc>
          <w:tcPr>
            <w:tcW w:w="754"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c>
          <w:tcPr>
            <w:tcW w:w="850" w:type="dxa"/>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r>
      <w:tr w:rsidR="004F790E" w:rsidRPr="006255B6" w:rsidTr="004F790E">
        <w:trPr>
          <w:trHeight w:val="223"/>
          <w:jc w:val="center"/>
        </w:trPr>
        <w:tc>
          <w:tcPr>
            <w:tcW w:w="3210" w:type="dxa"/>
            <w:gridSpan w:val="4"/>
            <w:vMerge/>
            <w:tcBorders>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sz w:val="18"/>
                <w:szCs w:val="18"/>
                <w:lang w:eastAsia="en-US"/>
              </w:rPr>
            </w:pPr>
            <w:r w:rsidRPr="006255B6">
              <w:rPr>
                <w:sz w:val="18"/>
                <w:szCs w:val="18"/>
              </w:rPr>
              <w:t>2024</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2" w:type="dxa"/>
            <w:gridSpan w:val="2"/>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420,3</w:t>
            </w:r>
          </w:p>
        </w:tc>
        <w:tc>
          <w:tcPr>
            <w:tcW w:w="993" w:type="dxa"/>
            <w:gridSpan w:val="2"/>
            <w:tcBorders>
              <w:top w:val="single" w:sz="4" w:space="0" w:color="auto"/>
              <w:left w:val="single" w:sz="4" w:space="0" w:color="auto"/>
              <w:bottom w:val="single" w:sz="4" w:space="0" w:color="auto"/>
            </w:tcBorders>
          </w:tcPr>
          <w:p w:rsidR="004F790E" w:rsidRPr="006255B6" w:rsidRDefault="004F790E" w:rsidP="004D0A74">
            <w:pPr>
              <w:jc w:val="center"/>
              <w:rPr>
                <w:sz w:val="18"/>
                <w:szCs w:val="18"/>
                <w:lang w:eastAsia="en-US"/>
              </w:rPr>
            </w:pPr>
          </w:p>
        </w:tc>
        <w:tc>
          <w:tcPr>
            <w:tcW w:w="754"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c>
          <w:tcPr>
            <w:tcW w:w="850" w:type="dxa"/>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r>
      <w:tr w:rsidR="004F790E" w:rsidRPr="006255B6" w:rsidTr="004F790E">
        <w:trPr>
          <w:trHeight w:val="330"/>
          <w:jc w:val="center"/>
        </w:trPr>
        <w:tc>
          <w:tcPr>
            <w:tcW w:w="3210" w:type="dxa"/>
            <w:gridSpan w:val="4"/>
            <w:vMerge/>
            <w:tcBorders>
              <w:left w:val="single" w:sz="4" w:space="0" w:color="auto"/>
              <w:bottom w:val="single" w:sz="4" w:space="0" w:color="auto"/>
              <w:right w:val="single" w:sz="4" w:space="0" w:color="auto"/>
            </w:tcBorders>
            <w:vAlign w:val="center"/>
          </w:tcPr>
          <w:p w:rsidR="004F790E" w:rsidRPr="006255B6" w:rsidRDefault="004F790E" w:rsidP="004D0A74">
            <w:pPr>
              <w:rPr>
                <w:sz w:val="18"/>
                <w:szCs w:val="18"/>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rPr>
                <w:sz w:val="18"/>
                <w:szCs w:val="18"/>
                <w:lang w:eastAsia="en-US"/>
              </w:rPr>
            </w:pPr>
            <w:r w:rsidRPr="006255B6">
              <w:rPr>
                <w:sz w:val="18"/>
                <w:szCs w:val="18"/>
              </w:rPr>
              <w:t xml:space="preserve">Итого </w:t>
            </w:r>
          </w:p>
        </w:tc>
        <w:tc>
          <w:tcPr>
            <w:tcW w:w="850" w:type="dxa"/>
            <w:gridSpan w:val="2"/>
            <w:tcBorders>
              <w:top w:val="single" w:sz="4" w:space="0" w:color="auto"/>
              <w:left w:val="single" w:sz="4" w:space="0" w:color="auto"/>
              <w:bottom w:val="single" w:sz="4" w:space="0" w:color="auto"/>
              <w:right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2521,8</w:t>
            </w:r>
          </w:p>
        </w:tc>
        <w:tc>
          <w:tcPr>
            <w:tcW w:w="992" w:type="dxa"/>
            <w:gridSpan w:val="2"/>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color w:val="000000"/>
                <w:sz w:val="18"/>
                <w:szCs w:val="18"/>
                <w:lang w:eastAsia="en-US"/>
              </w:rPr>
            </w:pPr>
            <w:r w:rsidRPr="006255B6">
              <w:rPr>
                <w:color w:val="000000"/>
                <w:sz w:val="18"/>
                <w:szCs w:val="18"/>
                <w:lang w:eastAsia="en-US"/>
              </w:rPr>
              <w:t>2521,8</w:t>
            </w:r>
          </w:p>
        </w:tc>
        <w:tc>
          <w:tcPr>
            <w:tcW w:w="993" w:type="dxa"/>
            <w:gridSpan w:val="2"/>
            <w:tcBorders>
              <w:top w:val="single" w:sz="4" w:space="0" w:color="auto"/>
              <w:left w:val="single" w:sz="4" w:space="0" w:color="auto"/>
              <w:bottom w:val="single" w:sz="4" w:space="0" w:color="auto"/>
            </w:tcBorders>
          </w:tcPr>
          <w:p w:rsidR="004F790E" w:rsidRPr="006255B6" w:rsidRDefault="004F790E" w:rsidP="004D0A74">
            <w:pPr>
              <w:jc w:val="center"/>
              <w:rPr>
                <w:sz w:val="18"/>
                <w:szCs w:val="18"/>
                <w:lang w:eastAsia="en-US"/>
              </w:rPr>
            </w:pPr>
          </w:p>
        </w:tc>
        <w:tc>
          <w:tcPr>
            <w:tcW w:w="754"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c>
          <w:tcPr>
            <w:tcW w:w="850" w:type="dxa"/>
            <w:tcBorders>
              <w:top w:val="single" w:sz="4" w:space="0" w:color="auto"/>
              <w:left w:val="single" w:sz="4" w:space="0" w:color="auto"/>
              <w:bottom w:val="single" w:sz="4" w:space="0" w:color="auto"/>
            </w:tcBorders>
          </w:tcPr>
          <w:p w:rsidR="004F790E" w:rsidRPr="006255B6" w:rsidRDefault="004F790E" w:rsidP="004D0A74">
            <w:pPr>
              <w:autoSpaceDE w:val="0"/>
              <w:autoSpaceDN w:val="0"/>
              <w:adjustRightInd w:val="0"/>
              <w:jc w:val="cente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4F790E" w:rsidRPr="006255B6" w:rsidRDefault="004F790E" w:rsidP="004D0A74">
            <w:pPr>
              <w:jc w:val="center"/>
              <w:rPr>
                <w:sz w:val="18"/>
                <w:szCs w:val="18"/>
                <w:lang w:eastAsia="en-US"/>
              </w:rPr>
            </w:pPr>
          </w:p>
        </w:tc>
      </w:tr>
    </w:tbl>
    <w:p w:rsidR="004F790E" w:rsidRPr="006255B6" w:rsidRDefault="004F790E" w:rsidP="004F790E">
      <w:pPr>
        <w:autoSpaceDE w:val="0"/>
        <w:autoSpaceDN w:val="0"/>
        <w:adjustRightInd w:val="0"/>
        <w:rPr>
          <w:sz w:val="18"/>
          <w:szCs w:val="18"/>
        </w:rPr>
      </w:pPr>
      <w:r>
        <w:rPr>
          <w:sz w:val="18"/>
          <w:szCs w:val="18"/>
        </w:rPr>
        <w:t>_________________________________________________________________________________________________________________</w:t>
      </w:r>
    </w:p>
    <w:p w:rsidR="004F790E" w:rsidRDefault="004F790E" w:rsidP="004F790E">
      <w:pPr>
        <w:ind w:left="425" w:right="-31"/>
        <w:jc w:val="center"/>
        <w:rPr>
          <w:b/>
          <w:sz w:val="18"/>
          <w:szCs w:val="18"/>
        </w:rPr>
      </w:pPr>
    </w:p>
    <w:p w:rsidR="00674866" w:rsidRPr="001E15E0" w:rsidRDefault="004F790E" w:rsidP="00674866">
      <w:pPr>
        <w:pStyle w:val="ConsPlusNormal2"/>
        <w:jc w:val="center"/>
        <w:rPr>
          <w:rFonts w:ascii="Times New Roman" w:hAnsi="Times New Roman"/>
          <w:b/>
          <w:sz w:val="18"/>
          <w:szCs w:val="18"/>
        </w:rPr>
      </w:pPr>
      <w:r w:rsidRPr="00222BC9">
        <w:rPr>
          <w:rFonts w:ascii="Times New Roman" w:hAnsi="Times New Roman"/>
          <w:b/>
          <w:sz w:val="18"/>
          <w:szCs w:val="18"/>
        </w:rPr>
        <w:t xml:space="preserve">Постановление администрации Мошковского сельсовета Бековского района Пензенской области от 30.10.2019 № </w:t>
      </w:r>
      <w:r w:rsidRPr="00222BC9">
        <w:rPr>
          <w:rFonts w:ascii="Times New Roman" w:hAnsi="Times New Roman"/>
          <w:b/>
          <w:color w:val="000000"/>
          <w:sz w:val="18"/>
          <w:szCs w:val="18"/>
        </w:rPr>
        <w:t>11</w:t>
      </w:r>
      <w:r w:rsidRPr="00222BC9">
        <w:rPr>
          <w:rFonts w:ascii="Times New Roman" w:hAnsi="Times New Roman"/>
          <w:b/>
          <w:color w:val="000000"/>
          <w:sz w:val="18"/>
          <w:szCs w:val="18"/>
        </w:rPr>
        <w:t>2</w:t>
      </w:r>
      <w:r>
        <w:rPr>
          <w:b/>
          <w:color w:val="000000"/>
          <w:sz w:val="18"/>
          <w:szCs w:val="18"/>
        </w:rPr>
        <w:t xml:space="preserve"> «</w:t>
      </w:r>
      <w:r w:rsidR="00674866" w:rsidRPr="001E15E0">
        <w:rPr>
          <w:rFonts w:ascii="Times New Roman" w:hAnsi="Times New Roman"/>
          <w:b/>
          <w:bCs/>
          <w:spacing w:val="-1"/>
          <w:sz w:val="18"/>
          <w:szCs w:val="18"/>
        </w:rPr>
        <w:t>О внесении изменений в муниципальную программу Мошковского сельсовета</w:t>
      </w:r>
      <w:r w:rsidR="00674866" w:rsidRPr="001E15E0">
        <w:rPr>
          <w:rFonts w:ascii="Times New Roman" w:hAnsi="Times New Roman"/>
          <w:b/>
          <w:bCs/>
          <w:color w:val="FF0000"/>
          <w:spacing w:val="-1"/>
          <w:sz w:val="18"/>
          <w:szCs w:val="18"/>
        </w:rPr>
        <w:t xml:space="preserve"> </w:t>
      </w:r>
      <w:r w:rsidR="00674866" w:rsidRPr="001E15E0">
        <w:rPr>
          <w:rFonts w:ascii="Times New Roman" w:hAnsi="Times New Roman"/>
          <w:b/>
          <w:bCs/>
          <w:spacing w:val="-1"/>
          <w:sz w:val="18"/>
          <w:szCs w:val="18"/>
        </w:rPr>
        <w:t>Бековского района Пензенской области «</w:t>
      </w:r>
      <w:r w:rsidR="00674866" w:rsidRPr="001E15E0">
        <w:rPr>
          <w:rFonts w:ascii="Times New Roman" w:hAnsi="Times New Roman"/>
          <w:b/>
          <w:sz w:val="18"/>
          <w:szCs w:val="18"/>
        </w:rPr>
        <w:t>Благоустройство населенных пунктов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50</w:t>
      </w:r>
    </w:p>
    <w:p w:rsidR="00674866" w:rsidRPr="001E15E0" w:rsidRDefault="00674866" w:rsidP="00222BC9">
      <w:pPr>
        <w:tabs>
          <w:tab w:val="left" w:pos="3213"/>
        </w:tabs>
        <w:jc w:val="both"/>
        <w:rPr>
          <w:sz w:val="18"/>
          <w:szCs w:val="18"/>
        </w:rPr>
      </w:pPr>
      <w:r w:rsidRPr="001E15E0">
        <w:rPr>
          <w:bCs/>
          <w:sz w:val="18"/>
          <w:szCs w:val="18"/>
        </w:rPr>
        <w:t>В соответствии</w:t>
      </w:r>
      <w:r w:rsidRPr="001E15E0">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1E15E0">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1E15E0">
        <w:rPr>
          <w:sz w:val="18"/>
          <w:szCs w:val="18"/>
        </w:rPr>
        <w:t>, на основании статьи 23 Устава Мошковского сельсовета Бековского района Пензенской области</w:t>
      </w:r>
    </w:p>
    <w:p w:rsidR="00674866" w:rsidRPr="001E15E0" w:rsidRDefault="00674866" w:rsidP="00222BC9">
      <w:pPr>
        <w:tabs>
          <w:tab w:val="left" w:pos="0"/>
        </w:tabs>
        <w:jc w:val="center"/>
        <w:rPr>
          <w:b/>
          <w:sz w:val="18"/>
          <w:szCs w:val="18"/>
        </w:rPr>
      </w:pPr>
      <w:r w:rsidRPr="001E15E0">
        <w:rPr>
          <w:sz w:val="18"/>
          <w:szCs w:val="18"/>
        </w:rPr>
        <w:t>администрация Мошковского сельсовета</w:t>
      </w:r>
      <w:r w:rsidRPr="001E15E0">
        <w:rPr>
          <w:b/>
          <w:sz w:val="18"/>
          <w:szCs w:val="18"/>
        </w:rPr>
        <w:t xml:space="preserve"> постановляет:</w:t>
      </w:r>
    </w:p>
    <w:p w:rsidR="00674866" w:rsidRPr="001E15E0" w:rsidRDefault="00674866" w:rsidP="00222BC9">
      <w:pPr>
        <w:autoSpaceDE w:val="0"/>
        <w:autoSpaceDN w:val="0"/>
        <w:adjustRightInd w:val="0"/>
        <w:jc w:val="both"/>
        <w:rPr>
          <w:sz w:val="18"/>
          <w:szCs w:val="18"/>
        </w:rPr>
      </w:pPr>
      <w:r w:rsidRPr="001E15E0">
        <w:rPr>
          <w:bCs/>
          <w:sz w:val="18"/>
          <w:szCs w:val="18"/>
        </w:rPr>
        <w:t xml:space="preserve">1. Внести в </w:t>
      </w:r>
      <w:r w:rsidRPr="001E15E0">
        <w:rPr>
          <w:sz w:val="18"/>
          <w:szCs w:val="18"/>
        </w:rPr>
        <w:t xml:space="preserve">муниципальную программу Мошковского сельсовета Бековского района Пензенской области </w:t>
      </w:r>
      <w:r w:rsidRPr="001E15E0">
        <w:rPr>
          <w:bCs/>
          <w:spacing w:val="-1"/>
          <w:sz w:val="18"/>
          <w:szCs w:val="18"/>
        </w:rPr>
        <w:t>«</w:t>
      </w:r>
      <w:r w:rsidRPr="001E15E0">
        <w:rPr>
          <w:sz w:val="18"/>
          <w:szCs w:val="18"/>
        </w:rPr>
        <w:t>Благоустройство населенных пунктов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50,</w:t>
      </w:r>
      <w:r w:rsidRPr="001E15E0">
        <w:rPr>
          <w:b/>
          <w:sz w:val="18"/>
          <w:szCs w:val="18"/>
        </w:rPr>
        <w:t xml:space="preserve"> </w:t>
      </w:r>
      <w:r w:rsidRPr="001E15E0">
        <w:rPr>
          <w:sz w:val="18"/>
          <w:szCs w:val="18"/>
        </w:rPr>
        <w:t>следующие изменения:</w:t>
      </w:r>
    </w:p>
    <w:p w:rsidR="00674866" w:rsidRPr="001E15E0" w:rsidRDefault="00674866" w:rsidP="00222BC9">
      <w:pPr>
        <w:autoSpaceDE w:val="0"/>
        <w:autoSpaceDN w:val="0"/>
        <w:adjustRightInd w:val="0"/>
        <w:jc w:val="both"/>
        <w:rPr>
          <w:sz w:val="18"/>
          <w:szCs w:val="18"/>
        </w:rPr>
      </w:pPr>
      <w:r w:rsidRPr="001E15E0">
        <w:rPr>
          <w:sz w:val="18"/>
          <w:szCs w:val="18"/>
        </w:rPr>
        <w:t>1.1.  В паспорте муниципальной программы позицию «Объемы бюджетных ассигнований муниципальной программы изложить в следующей редакции:</w:t>
      </w:r>
    </w:p>
    <w:p w:rsidR="00674866" w:rsidRPr="001E15E0" w:rsidRDefault="00674866" w:rsidP="00222BC9">
      <w:pPr>
        <w:autoSpaceDE w:val="0"/>
        <w:autoSpaceDN w:val="0"/>
        <w:adjustRightInd w:val="0"/>
        <w:rPr>
          <w:sz w:val="18"/>
          <w:szCs w:val="18"/>
        </w:rPr>
      </w:pPr>
      <w:r w:rsidRPr="001E15E0">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674866" w:rsidRPr="001E15E0" w:rsidTr="004D0A74">
        <w:trPr>
          <w:trHeight w:val="600"/>
          <w:jc w:val="center"/>
        </w:trPr>
        <w:tc>
          <w:tcPr>
            <w:tcW w:w="3474" w:type="dxa"/>
            <w:tcBorders>
              <w:top w:val="single" w:sz="4" w:space="0" w:color="auto"/>
              <w:left w:val="single" w:sz="4" w:space="0" w:color="auto"/>
              <w:bottom w:val="single" w:sz="4" w:space="0" w:color="auto"/>
              <w:right w:val="single" w:sz="4" w:space="0" w:color="auto"/>
            </w:tcBorders>
          </w:tcPr>
          <w:p w:rsidR="00674866" w:rsidRPr="00674866" w:rsidRDefault="00674866" w:rsidP="00222BC9">
            <w:pPr>
              <w:autoSpaceDE w:val="0"/>
              <w:autoSpaceDN w:val="0"/>
              <w:adjustRightInd w:val="0"/>
              <w:rPr>
                <w:b/>
                <w:i/>
                <w:sz w:val="18"/>
                <w:szCs w:val="18"/>
              </w:rPr>
            </w:pPr>
            <w:r w:rsidRPr="00674866">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674866" w:rsidRPr="00674866" w:rsidRDefault="00674866" w:rsidP="00222BC9">
            <w:pPr>
              <w:autoSpaceDE w:val="0"/>
              <w:autoSpaceDN w:val="0"/>
              <w:adjustRightInd w:val="0"/>
              <w:rPr>
                <w:rStyle w:val="aff1"/>
                <w:b w:val="0"/>
                <w:i w:val="0"/>
                <w:color w:val="000000"/>
                <w:sz w:val="18"/>
                <w:szCs w:val="18"/>
                <w:lang w:val="ru-RU"/>
              </w:rPr>
            </w:pPr>
            <w:r w:rsidRPr="00674866">
              <w:rPr>
                <w:rStyle w:val="aff1"/>
                <w:b w:val="0"/>
                <w:i w:val="0"/>
                <w:sz w:val="18"/>
                <w:szCs w:val="18"/>
                <w:lang w:val="ru-RU"/>
              </w:rPr>
              <w:t xml:space="preserve">Общий объем бюджетных ассигнований на реализацию муниципальной программы за счет средств бюджета </w:t>
            </w:r>
            <w:r w:rsidRPr="00674866">
              <w:rPr>
                <w:sz w:val="18"/>
                <w:szCs w:val="18"/>
              </w:rPr>
              <w:t>Мошковского</w:t>
            </w:r>
            <w:r w:rsidRPr="00674866">
              <w:rPr>
                <w:rStyle w:val="aff1"/>
                <w:sz w:val="18"/>
                <w:szCs w:val="18"/>
                <w:lang w:val="ru-RU"/>
              </w:rPr>
              <w:t xml:space="preserve"> </w:t>
            </w:r>
            <w:r w:rsidRPr="00674866">
              <w:rPr>
                <w:rStyle w:val="aff1"/>
                <w:b w:val="0"/>
                <w:i w:val="0"/>
                <w:sz w:val="18"/>
                <w:szCs w:val="18"/>
                <w:lang w:val="ru-RU"/>
              </w:rPr>
              <w:t xml:space="preserve">сельсовета Бековского района Пензенской </w:t>
            </w:r>
            <w:r w:rsidRPr="00674866">
              <w:rPr>
                <w:rStyle w:val="aff1"/>
                <w:b w:val="0"/>
                <w:i w:val="0"/>
                <w:color w:val="000000"/>
                <w:sz w:val="18"/>
                <w:szCs w:val="18"/>
                <w:lang w:val="ru-RU"/>
              </w:rPr>
              <w:t xml:space="preserve">области – </w:t>
            </w:r>
            <w:r w:rsidRPr="00674866">
              <w:rPr>
                <w:color w:val="000000"/>
                <w:sz w:val="18"/>
                <w:szCs w:val="18"/>
              </w:rPr>
              <w:t>321,122 тыс. руб.</w:t>
            </w:r>
            <w:r w:rsidRPr="00674866">
              <w:rPr>
                <w:rStyle w:val="aff1"/>
                <w:color w:val="000000"/>
                <w:sz w:val="18"/>
                <w:szCs w:val="18"/>
                <w:lang w:val="ru-RU"/>
              </w:rPr>
              <w:t>,</w:t>
            </w:r>
            <w:r w:rsidRPr="00674866">
              <w:rPr>
                <w:rStyle w:val="aff1"/>
                <w:b w:val="0"/>
                <w:i w:val="0"/>
                <w:color w:val="000000"/>
                <w:sz w:val="18"/>
                <w:szCs w:val="18"/>
                <w:lang w:val="ru-RU"/>
              </w:rPr>
              <w:t xml:space="preserve"> из них по г</w:t>
            </w:r>
            <w:r w:rsidRPr="00674866">
              <w:rPr>
                <w:rStyle w:val="aff1"/>
                <w:b w:val="0"/>
                <w:i w:val="0"/>
                <w:color w:val="000000"/>
                <w:sz w:val="18"/>
                <w:szCs w:val="18"/>
                <w:lang w:val="ru-RU"/>
              </w:rPr>
              <w:t>о</w:t>
            </w:r>
            <w:r w:rsidRPr="00674866">
              <w:rPr>
                <w:rStyle w:val="aff1"/>
                <w:b w:val="0"/>
                <w:i w:val="0"/>
                <w:color w:val="000000"/>
                <w:sz w:val="18"/>
                <w:szCs w:val="18"/>
                <w:lang w:val="ru-RU"/>
              </w:rPr>
              <w:t>дам:</w:t>
            </w:r>
          </w:p>
          <w:p w:rsidR="00674866" w:rsidRPr="00674866" w:rsidRDefault="00674866" w:rsidP="00222BC9">
            <w:pPr>
              <w:autoSpaceDE w:val="0"/>
              <w:autoSpaceDN w:val="0"/>
              <w:adjustRightInd w:val="0"/>
              <w:rPr>
                <w:rStyle w:val="aff1"/>
                <w:b w:val="0"/>
                <w:i w:val="0"/>
                <w:color w:val="000000"/>
                <w:sz w:val="18"/>
                <w:szCs w:val="18"/>
                <w:lang w:val="ru-RU"/>
              </w:rPr>
            </w:pPr>
            <w:r w:rsidRPr="00674866">
              <w:rPr>
                <w:rStyle w:val="aff1"/>
                <w:b w:val="0"/>
                <w:i w:val="0"/>
                <w:color w:val="000000"/>
                <w:sz w:val="18"/>
                <w:szCs w:val="18"/>
                <w:lang w:val="ru-RU"/>
              </w:rPr>
              <w:t xml:space="preserve">2019 год – </w:t>
            </w:r>
            <w:r w:rsidRPr="00674866">
              <w:rPr>
                <w:color w:val="000000"/>
                <w:sz w:val="18"/>
                <w:szCs w:val="18"/>
              </w:rPr>
              <w:t>85,320</w:t>
            </w:r>
            <w:r w:rsidRPr="00674866">
              <w:rPr>
                <w:b/>
                <w:i/>
                <w:color w:val="000000"/>
                <w:sz w:val="18"/>
                <w:szCs w:val="18"/>
              </w:rPr>
              <w:t xml:space="preserve"> </w:t>
            </w:r>
            <w:r w:rsidRPr="00674866">
              <w:rPr>
                <w:rStyle w:val="aff1"/>
                <w:b w:val="0"/>
                <w:i w:val="0"/>
                <w:color w:val="000000"/>
                <w:sz w:val="18"/>
                <w:szCs w:val="18"/>
                <w:lang w:val="ru-RU"/>
              </w:rPr>
              <w:t>тыс. руб.;</w:t>
            </w:r>
          </w:p>
          <w:p w:rsidR="00674866" w:rsidRPr="00674866" w:rsidRDefault="00674866" w:rsidP="00222BC9">
            <w:pPr>
              <w:autoSpaceDE w:val="0"/>
              <w:autoSpaceDN w:val="0"/>
              <w:adjustRightInd w:val="0"/>
              <w:rPr>
                <w:rStyle w:val="aff1"/>
                <w:b w:val="0"/>
                <w:i w:val="0"/>
                <w:color w:val="000000"/>
                <w:sz w:val="18"/>
                <w:szCs w:val="18"/>
                <w:lang w:val="ru-RU"/>
              </w:rPr>
            </w:pPr>
            <w:r w:rsidRPr="00674866">
              <w:rPr>
                <w:rStyle w:val="aff1"/>
                <w:b w:val="0"/>
                <w:i w:val="0"/>
                <w:color w:val="000000"/>
                <w:sz w:val="18"/>
                <w:szCs w:val="18"/>
                <w:lang w:val="ru-RU"/>
              </w:rPr>
              <w:t xml:space="preserve">2020 год – </w:t>
            </w:r>
            <w:r w:rsidRPr="00674866">
              <w:rPr>
                <w:color w:val="000000"/>
                <w:sz w:val="18"/>
                <w:szCs w:val="18"/>
              </w:rPr>
              <w:t>0,000</w:t>
            </w:r>
            <w:r w:rsidRPr="00674866">
              <w:rPr>
                <w:b/>
                <w:i/>
                <w:color w:val="000000"/>
                <w:sz w:val="18"/>
                <w:szCs w:val="18"/>
              </w:rPr>
              <w:t xml:space="preserve"> </w:t>
            </w:r>
            <w:r w:rsidRPr="00674866">
              <w:rPr>
                <w:rStyle w:val="aff1"/>
                <w:b w:val="0"/>
                <w:i w:val="0"/>
                <w:color w:val="000000"/>
                <w:sz w:val="18"/>
                <w:szCs w:val="18"/>
                <w:lang w:val="ru-RU"/>
              </w:rPr>
              <w:t>тыс. руб.;</w:t>
            </w:r>
          </w:p>
          <w:p w:rsidR="00674866" w:rsidRPr="00674866" w:rsidRDefault="00674866" w:rsidP="00222BC9">
            <w:pPr>
              <w:autoSpaceDE w:val="0"/>
              <w:autoSpaceDN w:val="0"/>
              <w:adjustRightInd w:val="0"/>
              <w:rPr>
                <w:rStyle w:val="aff1"/>
                <w:b w:val="0"/>
                <w:i w:val="0"/>
                <w:color w:val="000000"/>
                <w:sz w:val="18"/>
                <w:szCs w:val="18"/>
                <w:lang w:val="ru-RU"/>
              </w:rPr>
            </w:pPr>
            <w:r w:rsidRPr="00674866">
              <w:rPr>
                <w:rStyle w:val="aff1"/>
                <w:b w:val="0"/>
                <w:i w:val="0"/>
                <w:color w:val="000000"/>
                <w:sz w:val="18"/>
                <w:szCs w:val="18"/>
                <w:lang w:val="ru-RU"/>
              </w:rPr>
              <w:t xml:space="preserve">2021 год – </w:t>
            </w:r>
            <w:r w:rsidRPr="00674866">
              <w:rPr>
                <w:color w:val="000000"/>
                <w:sz w:val="18"/>
                <w:szCs w:val="18"/>
              </w:rPr>
              <w:t>0,000</w:t>
            </w:r>
            <w:r w:rsidRPr="00674866">
              <w:rPr>
                <w:b/>
                <w:i/>
                <w:color w:val="000000"/>
                <w:sz w:val="18"/>
                <w:szCs w:val="18"/>
              </w:rPr>
              <w:t xml:space="preserve"> </w:t>
            </w:r>
            <w:r w:rsidRPr="00674866">
              <w:rPr>
                <w:rStyle w:val="aff1"/>
                <w:b w:val="0"/>
                <w:i w:val="0"/>
                <w:color w:val="000000"/>
                <w:sz w:val="18"/>
                <w:szCs w:val="18"/>
                <w:lang w:val="ru-RU"/>
              </w:rPr>
              <w:t>тыс. руб.;</w:t>
            </w:r>
          </w:p>
          <w:p w:rsidR="00674866" w:rsidRPr="00674866" w:rsidRDefault="00674866" w:rsidP="00222BC9">
            <w:pPr>
              <w:autoSpaceDE w:val="0"/>
              <w:autoSpaceDN w:val="0"/>
              <w:adjustRightInd w:val="0"/>
              <w:rPr>
                <w:rStyle w:val="aff1"/>
                <w:b w:val="0"/>
                <w:i w:val="0"/>
                <w:color w:val="000000"/>
                <w:sz w:val="18"/>
                <w:szCs w:val="18"/>
                <w:lang w:val="ru-RU"/>
              </w:rPr>
            </w:pPr>
            <w:r w:rsidRPr="00674866">
              <w:rPr>
                <w:rStyle w:val="aff1"/>
                <w:b w:val="0"/>
                <w:i w:val="0"/>
                <w:color w:val="000000"/>
                <w:sz w:val="18"/>
                <w:szCs w:val="18"/>
                <w:lang w:val="ru-RU"/>
              </w:rPr>
              <w:t>2022 год –</w:t>
            </w:r>
            <w:r w:rsidRPr="00674866">
              <w:rPr>
                <w:b/>
                <w:i/>
                <w:color w:val="000000"/>
                <w:sz w:val="18"/>
                <w:szCs w:val="18"/>
              </w:rPr>
              <w:t xml:space="preserve"> </w:t>
            </w:r>
            <w:r w:rsidRPr="00674866">
              <w:rPr>
                <w:color w:val="000000"/>
                <w:sz w:val="18"/>
                <w:szCs w:val="18"/>
              </w:rPr>
              <w:t>0,000</w:t>
            </w:r>
            <w:r w:rsidRPr="00674866">
              <w:rPr>
                <w:b/>
                <w:i/>
                <w:color w:val="000000"/>
                <w:sz w:val="18"/>
                <w:szCs w:val="18"/>
              </w:rPr>
              <w:t xml:space="preserve"> </w:t>
            </w:r>
            <w:r w:rsidRPr="00674866">
              <w:rPr>
                <w:rStyle w:val="aff1"/>
                <w:b w:val="0"/>
                <w:i w:val="0"/>
                <w:color w:val="000000"/>
                <w:sz w:val="18"/>
                <w:szCs w:val="18"/>
                <w:lang w:val="ru-RU"/>
              </w:rPr>
              <w:t>тыс. руб.;</w:t>
            </w:r>
          </w:p>
          <w:p w:rsidR="00674866" w:rsidRPr="00674866" w:rsidRDefault="00674866" w:rsidP="00222BC9">
            <w:pPr>
              <w:autoSpaceDE w:val="0"/>
              <w:autoSpaceDN w:val="0"/>
              <w:adjustRightInd w:val="0"/>
              <w:rPr>
                <w:rStyle w:val="aff1"/>
                <w:b w:val="0"/>
                <w:i w:val="0"/>
                <w:color w:val="000000"/>
                <w:sz w:val="18"/>
                <w:szCs w:val="18"/>
                <w:lang w:val="ru-RU"/>
              </w:rPr>
            </w:pPr>
            <w:r w:rsidRPr="00674866">
              <w:rPr>
                <w:rStyle w:val="aff1"/>
                <w:b w:val="0"/>
                <w:i w:val="0"/>
                <w:color w:val="000000"/>
                <w:sz w:val="18"/>
                <w:szCs w:val="18"/>
                <w:lang w:val="ru-RU"/>
              </w:rPr>
              <w:t xml:space="preserve">2023 год – </w:t>
            </w:r>
            <w:r w:rsidRPr="00674866">
              <w:rPr>
                <w:color w:val="000000"/>
                <w:sz w:val="18"/>
                <w:szCs w:val="18"/>
              </w:rPr>
              <w:t>116,401</w:t>
            </w:r>
            <w:r w:rsidRPr="00674866">
              <w:rPr>
                <w:b/>
                <w:i/>
                <w:color w:val="000000"/>
                <w:sz w:val="18"/>
                <w:szCs w:val="18"/>
              </w:rPr>
              <w:t xml:space="preserve"> </w:t>
            </w:r>
            <w:r w:rsidRPr="00674866">
              <w:rPr>
                <w:rStyle w:val="aff1"/>
                <w:b w:val="0"/>
                <w:i w:val="0"/>
                <w:color w:val="000000"/>
                <w:sz w:val="18"/>
                <w:szCs w:val="18"/>
                <w:lang w:val="ru-RU"/>
              </w:rPr>
              <w:t>тыс. руб.;</w:t>
            </w:r>
          </w:p>
          <w:p w:rsidR="00674866" w:rsidRPr="00674866" w:rsidRDefault="00674866" w:rsidP="00222BC9">
            <w:pPr>
              <w:autoSpaceDE w:val="0"/>
              <w:autoSpaceDN w:val="0"/>
              <w:adjustRightInd w:val="0"/>
              <w:rPr>
                <w:rStyle w:val="aff1"/>
                <w:b w:val="0"/>
                <w:i w:val="0"/>
                <w:sz w:val="18"/>
                <w:szCs w:val="18"/>
                <w:lang w:val="ru-RU"/>
              </w:rPr>
            </w:pPr>
            <w:r w:rsidRPr="00674866">
              <w:rPr>
                <w:rStyle w:val="aff1"/>
                <w:b w:val="0"/>
                <w:i w:val="0"/>
                <w:color w:val="000000"/>
                <w:sz w:val="18"/>
                <w:szCs w:val="18"/>
                <w:lang w:val="ru-RU"/>
              </w:rPr>
              <w:t>2024 год –</w:t>
            </w:r>
            <w:r w:rsidRPr="00674866">
              <w:rPr>
                <w:b/>
                <w:i/>
                <w:color w:val="000000"/>
                <w:sz w:val="18"/>
                <w:szCs w:val="18"/>
              </w:rPr>
              <w:t xml:space="preserve"> </w:t>
            </w:r>
            <w:r w:rsidRPr="00674866">
              <w:rPr>
                <w:color w:val="000000"/>
                <w:sz w:val="18"/>
                <w:szCs w:val="18"/>
              </w:rPr>
              <w:t>119,401</w:t>
            </w:r>
            <w:r w:rsidRPr="00674866">
              <w:rPr>
                <w:b/>
                <w:i/>
                <w:color w:val="000000"/>
                <w:sz w:val="18"/>
                <w:szCs w:val="18"/>
              </w:rPr>
              <w:t xml:space="preserve"> </w:t>
            </w:r>
            <w:r w:rsidRPr="00674866">
              <w:rPr>
                <w:rStyle w:val="aff1"/>
                <w:b w:val="0"/>
                <w:i w:val="0"/>
                <w:color w:val="000000"/>
                <w:sz w:val="18"/>
                <w:szCs w:val="18"/>
                <w:lang w:val="ru-RU"/>
              </w:rPr>
              <w:t>тыс. руб.</w:t>
            </w:r>
          </w:p>
        </w:tc>
      </w:tr>
    </w:tbl>
    <w:p w:rsidR="00674866" w:rsidRPr="001E15E0" w:rsidRDefault="00674866" w:rsidP="00222BC9">
      <w:pPr>
        <w:tabs>
          <w:tab w:val="left" w:pos="940"/>
          <w:tab w:val="center" w:pos="4677"/>
          <w:tab w:val="right" w:pos="9354"/>
        </w:tabs>
        <w:autoSpaceDE w:val="0"/>
        <w:autoSpaceDN w:val="0"/>
        <w:adjustRightInd w:val="0"/>
        <w:rPr>
          <w:sz w:val="18"/>
          <w:szCs w:val="18"/>
        </w:rPr>
      </w:pPr>
      <w:r w:rsidRPr="001E15E0">
        <w:rPr>
          <w:b/>
          <w:sz w:val="18"/>
          <w:szCs w:val="18"/>
        </w:rPr>
        <w:tab/>
      </w:r>
      <w:r w:rsidRPr="001E15E0">
        <w:rPr>
          <w:b/>
          <w:sz w:val="18"/>
          <w:szCs w:val="18"/>
        </w:rPr>
        <w:tab/>
      </w:r>
      <w:r w:rsidRPr="001E15E0">
        <w:rPr>
          <w:b/>
          <w:sz w:val="18"/>
          <w:szCs w:val="18"/>
        </w:rPr>
        <w:tab/>
      </w:r>
      <w:r w:rsidRPr="001E15E0">
        <w:rPr>
          <w:sz w:val="18"/>
          <w:szCs w:val="18"/>
        </w:rPr>
        <w:t xml:space="preserve">»; </w:t>
      </w:r>
      <w:r w:rsidRPr="001E15E0">
        <w:rPr>
          <w:sz w:val="18"/>
          <w:szCs w:val="18"/>
        </w:rPr>
        <w:tab/>
      </w:r>
    </w:p>
    <w:p w:rsidR="00674866" w:rsidRPr="001E15E0" w:rsidRDefault="00674866" w:rsidP="00222BC9">
      <w:pPr>
        <w:pStyle w:val="ConsPlusTitle"/>
        <w:widowControl/>
        <w:jc w:val="both"/>
        <w:rPr>
          <w:rFonts w:ascii="Times New Roman" w:hAnsi="Times New Roman"/>
          <w:b w:val="0"/>
          <w:sz w:val="18"/>
          <w:szCs w:val="18"/>
        </w:rPr>
      </w:pPr>
      <w:r w:rsidRPr="001E15E0">
        <w:rPr>
          <w:rFonts w:ascii="Times New Roman" w:hAnsi="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674866" w:rsidRPr="001E15E0" w:rsidRDefault="00674866" w:rsidP="00222BC9">
      <w:pPr>
        <w:pStyle w:val="21"/>
        <w:spacing w:after="0" w:line="240" w:lineRule="auto"/>
        <w:jc w:val="center"/>
        <w:rPr>
          <w:b/>
          <w:sz w:val="18"/>
          <w:szCs w:val="18"/>
        </w:rPr>
      </w:pPr>
      <w:r w:rsidRPr="001E15E0">
        <w:rPr>
          <w:b/>
          <w:sz w:val="18"/>
          <w:szCs w:val="18"/>
        </w:rPr>
        <w:t>«4. Ресурсное обеспечение и перечень мероприятий муниципальной программы</w:t>
      </w:r>
    </w:p>
    <w:p w:rsidR="00674866" w:rsidRPr="001E15E0" w:rsidRDefault="00674866" w:rsidP="00222BC9">
      <w:pPr>
        <w:pStyle w:val="Default"/>
        <w:jc w:val="center"/>
        <w:rPr>
          <w:b/>
          <w:bCs/>
          <w:sz w:val="18"/>
          <w:szCs w:val="18"/>
        </w:rPr>
      </w:pPr>
    </w:p>
    <w:p w:rsidR="00674866" w:rsidRPr="00674866" w:rsidRDefault="00674866" w:rsidP="00222BC9">
      <w:pPr>
        <w:pStyle w:val="Default"/>
        <w:jc w:val="both"/>
        <w:rPr>
          <w:rStyle w:val="aff1"/>
          <w:sz w:val="18"/>
          <w:szCs w:val="18"/>
          <w:lang w:val="ru-RU"/>
        </w:rPr>
      </w:pPr>
      <w:r w:rsidRPr="001E15E0">
        <w:rPr>
          <w:sz w:val="18"/>
          <w:szCs w:val="18"/>
        </w:rPr>
        <w:t xml:space="preserve">Финансовое обеспечение реализации муниципальной программы осуществляется за счет средств бюджета Мошковского сельсовета Бековского района Пензенской области </w:t>
      </w:r>
      <w:r w:rsidRPr="00674866">
        <w:rPr>
          <w:rStyle w:val="aff1"/>
          <w:sz w:val="18"/>
          <w:szCs w:val="18"/>
          <w:lang w:val="ru-RU"/>
        </w:rPr>
        <w:t xml:space="preserve">– </w:t>
      </w:r>
      <w:r w:rsidRPr="001E15E0">
        <w:rPr>
          <w:sz w:val="18"/>
          <w:szCs w:val="18"/>
        </w:rPr>
        <w:t>321,122 тыс. руб.</w:t>
      </w:r>
      <w:r w:rsidRPr="00674866">
        <w:rPr>
          <w:rStyle w:val="aff1"/>
          <w:sz w:val="18"/>
          <w:szCs w:val="18"/>
          <w:lang w:val="ru-RU"/>
        </w:rPr>
        <w:t>, из них по г</w:t>
      </w:r>
      <w:r w:rsidRPr="00674866">
        <w:rPr>
          <w:rStyle w:val="aff1"/>
          <w:sz w:val="18"/>
          <w:szCs w:val="18"/>
          <w:lang w:val="ru-RU"/>
        </w:rPr>
        <w:t>о</w:t>
      </w:r>
      <w:r w:rsidRPr="00674866">
        <w:rPr>
          <w:rStyle w:val="aff1"/>
          <w:sz w:val="18"/>
          <w:szCs w:val="18"/>
          <w:lang w:val="ru-RU"/>
        </w:rPr>
        <w:t>дам:</w:t>
      </w:r>
    </w:p>
    <w:p w:rsidR="00674866" w:rsidRPr="0060031A" w:rsidRDefault="00674866" w:rsidP="00222BC9">
      <w:pPr>
        <w:autoSpaceDE w:val="0"/>
        <w:autoSpaceDN w:val="0"/>
        <w:adjustRightInd w:val="0"/>
        <w:jc w:val="both"/>
        <w:rPr>
          <w:rStyle w:val="aff1"/>
          <w:color w:val="000000"/>
          <w:sz w:val="18"/>
          <w:szCs w:val="18"/>
          <w:lang w:val="ru-RU"/>
        </w:rPr>
      </w:pPr>
      <w:r w:rsidRPr="0060031A">
        <w:rPr>
          <w:rStyle w:val="aff1"/>
          <w:b w:val="0"/>
          <w:i w:val="0"/>
          <w:color w:val="000000"/>
          <w:sz w:val="18"/>
          <w:szCs w:val="18"/>
          <w:lang w:val="ru-RU"/>
        </w:rPr>
        <w:t>2019 год</w:t>
      </w:r>
      <w:r w:rsidRPr="00674866">
        <w:rPr>
          <w:rStyle w:val="aff1"/>
          <w:color w:val="000000"/>
          <w:sz w:val="18"/>
          <w:szCs w:val="18"/>
          <w:lang w:val="ru-RU"/>
        </w:rPr>
        <w:t xml:space="preserve"> – </w:t>
      </w:r>
      <w:r w:rsidRPr="001E15E0">
        <w:rPr>
          <w:color w:val="000000"/>
          <w:sz w:val="18"/>
          <w:szCs w:val="18"/>
        </w:rPr>
        <w:t xml:space="preserve">85,320 </w:t>
      </w:r>
      <w:r w:rsidRPr="0060031A">
        <w:rPr>
          <w:rStyle w:val="aff1"/>
          <w:b w:val="0"/>
          <w:i w:val="0"/>
          <w:color w:val="000000"/>
          <w:sz w:val="18"/>
          <w:szCs w:val="18"/>
          <w:lang w:val="ru-RU"/>
        </w:rPr>
        <w:t>тыс. руб.;</w:t>
      </w:r>
    </w:p>
    <w:p w:rsidR="00674866" w:rsidRPr="00674866" w:rsidRDefault="00674866" w:rsidP="00222BC9">
      <w:pPr>
        <w:autoSpaceDE w:val="0"/>
        <w:autoSpaceDN w:val="0"/>
        <w:adjustRightInd w:val="0"/>
        <w:jc w:val="both"/>
        <w:rPr>
          <w:rStyle w:val="aff1"/>
          <w:color w:val="000000"/>
          <w:sz w:val="18"/>
          <w:szCs w:val="18"/>
          <w:lang w:val="ru-RU"/>
        </w:rPr>
      </w:pPr>
      <w:r w:rsidRPr="0060031A">
        <w:rPr>
          <w:rStyle w:val="aff1"/>
          <w:b w:val="0"/>
          <w:i w:val="0"/>
          <w:color w:val="000000"/>
          <w:sz w:val="18"/>
          <w:szCs w:val="18"/>
          <w:lang w:val="ru-RU"/>
        </w:rPr>
        <w:t>2020 год</w:t>
      </w:r>
      <w:r w:rsidRPr="0060031A">
        <w:rPr>
          <w:rStyle w:val="aff1"/>
          <w:color w:val="000000"/>
          <w:sz w:val="18"/>
          <w:szCs w:val="18"/>
          <w:lang w:val="ru-RU"/>
        </w:rPr>
        <w:t xml:space="preserve"> – </w:t>
      </w:r>
      <w:r w:rsidRPr="0060031A">
        <w:rPr>
          <w:color w:val="000000"/>
          <w:sz w:val="18"/>
          <w:szCs w:val="18"/>
        </w:rPr>
        <w:t xml:space="preserve">0,000 </w:t>
      </w:r>
      <w:r w:rsidRPr="0060031A">
        <w:rPr>
          <w:rStyle w:val="aff1"/>
          <w:b w:val="0"/>
          <w:i w:val="0"/>
          <w:color w:val="000000"/>
          <w:sz w:val="18"/>
          <w:szCs w:val="18"/>
          <w:lang w:val="ru-RU"/>
        </w:rPr>
        <w:t>тыс. руб.;</w:t>
      </w:r>
    </w:p>
    <w:p w:rsidR="00674866" w:rsidRPr="00674866" w:rsidRDefault="00674866" w:rsidP="00222BC9">
      <w:pPr>
        <w:autoSpaceDE w:val="0"/>
        <w:autoSpaceDN w:val="0"/>
        <w:adjustRightInd w:val="0"/>
        <w:jc w:val="both"/>
        <w:rPr>
          <w:rStyle w:val="aff1"/>
          <w:color w:val="000000"/>
          <w:sz w:val="18"/>
          <w:szCs w:val="18"/>
          <w:lang w:val="ru-RU"/>
        </w:rPr>
      </w:pPr>
      <w:r w:rsidRPr="0060031A">
        <w:rPr>
          <w:rStyle w:val="aff1"/>
          <w:b w:val="0"/>
          <w:i w:val="0"/>
          <w:color w:val="000000"/>
          <w:sz w:val="18"/>
          <w:szCs w:val="18"/>
          <w:lang w:val="ru-RU"/>
        </w:rPr>
        <w:t>2021 год</w:t>
      </w:r>
      <w:r w:rsidRPr="00674866">
        <w:rPr>
          <w:rStyle w:val="aff1"/>
          <w:color w:val="000000"/>
          <w:sz w:val="18"/>
          <w:szCs w:val="18"/>
          <w:lang w:val="ru-RU"/>
        </w:rPr>
        <w:t xml:space="preserve"> – </w:t>
      </w:r>
      <w:r w:rsidRPr="001E15E0">
        <w:rPr>
          <w:color w:val="000000"/>
          <w:sz w:val="18"/>
          <w:szCs w:val="18"/>
        </w:rPr>
        <w:t xml:space="preserve">0,000 </w:t>
      </w:r>
      <w:r w:rsidRPr="0060031A">
        <w:rPr>
          <w:rStyle w:val="aff1"/>
          <w:b w:val="0"/>
          <w:i w:val="0"/>
          <w:color w:val="000000"/>
          <w:sz w:val="18"/>
          <w:szCs w:val="18"/>
          <w:lang w:val="ru-RU"/>
        </w:rPr>
        <w:t>тыс. руб.;</w:t>
      </w:r>
    </w:p>
    <w:p w:rsidR="00674866" w:rsidRPr="00674866" w:rsidRDefault="00674866" w:rsidP="00222BC9">
      <w:pPr>
        <w:autoSpaceDE w:val="0"/>
        <w:autoSpaceDN w:val="0"/>
        <w:adjustRightInd w:val="0"/>
        <w:jc w:val="both"/>
        <w:rPr>
          <w:rStyle w:val="aff1"/>
          <w:color w:val="000000"/>
          <w:sz w:val="18"/>
          <w:szCs w:val="18"/>
          <w:lang w:val="ru-RU"/>
        </w:rPr>
      </w:pPr>
      <w:r w:rsidRPr="0060031A">
        <w:rPr>
          <w:rStyle w:val="aff1"/>
          <w:b w:val="0"/>
          <w:i w:val="0"/>
          <w:color w:val="000000"/>
          <w:sz w:val="18"/>
          <w:szCs w:val="18"/>
          <w:lang w:val="ru-RU"/>
        </w:rPr>
        <w:t>2022 год</w:t>
      </w:r>
      <w:r w:rsidRPr="00674866">
        <w:rPr>
          <w:rStyle w:val="aff1"/>
          <w:color w:val="000000"/>
          <w:sz w:val="18"/>
          <w:szCs w:val="18"/>
          <w:lang w:val="ru-RU"/>
        </w:rPr>
        <w:t xml:space="preserve"> –</w:t>
      </w:r>
      <w:r w:rsidRPr="001E15E0">
        <w:rPr>
          <w:color w:val="000000"/>
          <w:sz w:val="18"/>
          <w:szCs w:val="18"/>
        </w:rPr>
        <w:t xml:space="preserve"> 0,000 </w:t>
      </w:r>
      <w:r w:rsidRPr="0060031A">
        <w:rPr>
          <w:rStyle w:val="aff1"/>
          <w:b w:val="0"/>
          <w:i w:val="0"/>
          <w:color w:val="000000"/>
          <w:sz w:val="18"/>
          <w:szCs w:val="18"/>
          <w:lang w:val="ru-RU"/>
        </w:rPr>
        <w:t>тыс. руб.;</w:t>
      </w:r>
    </w:p>
    <w:p w:rsidR="00674866" w:rsidRPr="00674866" w:rsidRDefault="00674866" w:rsidP="00222BC9">
      <w:pPr>
        <w:autoSpaceDE w:val="0"/>
        <w:autoSpaceDN w:val="0"/>
        <w:adjustRightInd w:val="0"/>
        <w:jc w:val="both"/>
        <w:rPr>
          <w:rStyle w:val="aff1"/>
          <w:color w:val="000000"/>
          <w:sz w:val="18"/>
          <w:szCs w:val="18"/>
          <w:lang w:val="ru-RU"/>
        </w:rPr>
      </w:pPr>
      <w:r w:rsidRPr="0060031A">
        <w:rPr>
          <w:rStyle w:val="aff1"/>
          <w:b w:val="0"/>
          <w:i w:val="0"/>
          <w:color w:val="000000"/>
          <w:sz w:val="18"/>
          <w:szCs w:val="18"/>
          <w:lang w:val="ru-RU"/>
        </w:rPr>
        <w:t>2023 год</w:t>
      </w:r>
      <w:r w:rsidRPr="00674866">
        <w:rPr>
          <w:rStyle w:val="aff1"/>
          <w:color w:val="000000"/>
          <w:sz w:val="18"/>
          <w:szCs w:val="18"/>
          <w:lang w:val="ru-RU"/>
        </w:rPr>
        <w:t xml:space="preserve"> – </w:t>
      </w:r>
      <w:r w:rsidRPr="001E15E0">
        <w:rPr>
          <w:color w:val="000000"/>
          <w:sz w:val="18"/>
          <w:szCs w:val="18"/>
        </w:rPr>
        <w:t xml:space="preserve">116,401 </w:t>
      </w:r>
      <w:r w:rsidRPr="0060031A">
        <w:rPr>
          <w:rStyle w:val="aff1"/>
          <w:b w:val="0"/>
          <w:i w:val="0"/>
          <w:color w:val="000000"/>
          <w:sz w:val="18"/>
          <w:szCs w:val="18"/>
          <w:lang w:val="ru-RU"/>
        </w:rPr>
        <w:t>тыс. руб.;</w:t>
      </w:r>
    </w:p>
    <w:p w:rsidR="00674866" w:rsidRPr="0060031A" w:rsidRDefault="00674866" w:rsidP="00222BC9">
      <w:pPr>
        <w:autoSpaceDE w:val="0"/>
        <w:autoSpaceDN w:val="0"/>
        <w:adjustRightInd w:val="0"/>
        <w:jc w:val="both"/>
        <w:rPr>
          <w:rStyle w:val="aff1"/>
          <w:b w:val="0"/>
          <w:i w:val="0"/>
          <w:color w:val="000000"/>
          <w:sz w:val="18"/>
          <w:szCs w:val="18"/>
          <w:lang w:val="ru-RU"/>
        </w:rPr>
      </w:pPr>
      <w:r w:rsidRPr="0060031A">
        <w:rPr>
          <w:rStyle w:val="aff1"/>
          <w:b w:val="0"/>
          <w:i w:val="0"/>
          <w:color w:val="000000"/>
          <w:sz w:val="18"/>
          <w:szCs w:val="18"/>
          <w:lang w:val="ru-RU"/>
        </w:rPr>
        <w:t>2024 год</w:t>
      </w:r>
      <w:r w:rsidRPr="00674866">
        <w:rPr>
          <w:rStyle w:val="aff1"/>
          <w:color w:val="000000"/>
          <w:sz w:val="18"/>
          <w:szCs w:val="18"/>
          <w:lang w:val="ru-RU"/>
        </w:rPr>
        <w:t xml:space="preserve"> –</w:t>
      </w:r>
      <w:r w:rsidRPr="001E15E0">
        <w:rPr>
          <w:color w:val="000000"/>
          <w:sz w:val="18"/>
          <w:szCs w:val="18"/>
        </w:rPr>
        <w:t xml:space="preserve"> 119,401 </w:t>
      </w:r>
      <w:r w:rsidRPr="0060031A">
        <w:rPr>
          <w:rStyle w:val="aff1"/>
          <w:b w:val="0"/>
          <w:i w:val="0"/>
          <w:color w:val="000000"/>
          <w:sz w:val="18"/>
          <w:szCs w:val="18"/>
          <w:lang w:val="ru-RU"/>
        </w:rPr>
        <w:t>тыс. руб.</w:t>
      </w:r>
    </w:p>
    <w:p w:rsidR="00674866" w:rsidRPr="001E15E0" w:rsidRDefault="00674866" w:rsidP="00222BC9">
      <w:pPr>
        <w:autoSpaceDE w:val="0"/>
        <w:autoSpaceDN w:val="0"/>
        <w:adjustRightInd w:val="0"/>
        <w:jc w:val="both"/>
        <w:outlineLvl w:val="1"/>
        <w:rPr>
          <w:sz w:val="18"/>
          <w:szCs w:val="18"/>
        </w:rPr>
      </w:pPr>
      <w:r w:rsidRPr="001E15E0">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674866" w:rsidRPr="001E15E0" w:rsidRDefault="00674866" w:rsidP="00222BC9">
      <w:pPr>
        <w:autoSpaceDE w:val="0"/>
        <w:autoSpaceDN w:val="0"/>
        <w:adjustRightInd w:val="0"/>
        <w:jc w:val="both"/>
        <w:rPr>
          <w:sz w:val="18"/>
          <w:szCs w:val="18"/>
        </w:rPr>
      </w:pPr>
      <w:r w:rsidRPr="001E15E0">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674866" w:rsidRPr="001E15E0" w:rsidRDefault="00674866" w:rsidP="00222BC9">
      <w:pPr>
        <w:autoSpaceDE w:val="0"/>
        <w:autoSpaceDN w:val="0"/>
        <w:adjustRightInd w:val="0"/>
        <w:jc w:val="both"/>
        <w:rPr>
          <w:sz w:val="18"/>
          <w:szCs w:val="18"/>
        </w:rPr>
      </w:pPr>
      <w:r w:rsidRPr="001E15E0">
        <w:rPr>
          <w:sz w:val="18"/>
          <w:szCs w:val="18"/>
        </w:rPr>
        <w:t>Ресурсное обеспечение реализации м</w:t>
      </w:r>
      <w:r w:rsidRPr="001E15E0">
        <w:rPr>
          <w:rFonts w:cs="Calibri"/>
          <w:sz w:val="18"/>
          <w:szCs w:val="18"/>
        </w:rPr>
        <w:t xml:space="preserve">униципальной программы </w:t>
      </w:r>
      <w:r w:rsidRPr="001E15E0">
        <w:rPr>
          <w:sz w:val="18"/>
          <w:szCs w:val="18"/>
        </w:rPr>
        <w:t>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674866" w:rsidRPr="001E15E0" w:rsidRDefault="00674866" w:rsidP="00222BC9">
      <w:pPr>
        <w:autoSpaceDE w:val="0"/>
        <w:autoSpaceDN w:val="0"/>
        <w:adjustRightInd w:val="0"/>
        <w:jc w:val="both"/>
        <w:outlineLvl w:val="1"/>
        <w:rPr>
          <w:sz w:val="18"/>
          <w:szCs w:val="18"/>
        </w:rPr>
      </w:pPr>
      <w:r w:rsidRPr="001E15E0">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674866" w:rsidRPr="001E15E0" w:rsidRDefault="00674866" w:rsidP="00222BC9">
      <w:pPr>
        <w:autoSpaceDE w:val="0"/>
        <w:autoSpaceDN w:val="0"/>
        <w:adjustRightInd w:val="0"/>
        <w:jc w:val="both"/>
        <w:rPr>
          <w:sz w:val="18"/>
          <w:szCs w:val="18"/>
        </w:rPr>
      </w:pPr>
      <w:r>
        <w:rPr>
          <w:sz w:val="18"/>
          <w:szCs w:val="18"/>
        </w:rPr>
        <w:t>1</w:t>
      </w:r>
      <w:r w:rsidRPr="001E15E0">
        <w:rPr>
          <w:sz w:val="18"/>
          <w:szCs w:val="18"/>
        </w:rPr>
        <w:t xml:space="preserve">.3. Приложение № 2 «Ресурсное обеспечение реализации муниципальной программы </w:t>
      </w:r>
      <w:r w:rsidRPr="001E15E0">
        <w:rPr>
          <w:bCs/>
          <w:spacing w:val="-1"/>
          <w:sz w:val="18"/>
          <w:szCs w:val="18"/>
        </w:rPr>
        <w:t>«</w:t>
      </w:r>
      <w:r w:rsidRPr="001E15E0">
        <w:rPr>
          <w:sz w:val="18"/>
          <w:szCs w:val="18"/>
        </w:rPr>
        <w:t>Благоустройство населенных пунктов Мошковского сельсовета Бековского района Пензенской области» за счет всех источников финансирования» изложить в новой редакции согласно приложению № 1 к настоящему постановлению;</w:t>
      </w:r>
    </w:p>
    <w:p w:rsidR="00674866" w:rsidRPr="001E15E0" w:rsidRDefault="00674866" w:rsidP="00222BC9">
      <w:pPr>
        <w:autoSpaceDE w:val="0"/>
        <w:autoSpaceDN w:val="0"/>
        <w:adjustRightInd w:val="0"/>
        <w:jc w:val="both"/>
        <w:rPr>
          <w:sz w:val="18"/>
          <w:szCs w:val="18"/>
        </w:rPr>
      </w:pPr>
      <w:r w:rsidRPr="001E15E0">
        <w:rPr>
          <w:sz w:val="18"/>
          <w:szCs w:val="18"/>
        </w:rPr>
        <w:t xml:space="preserve">1.4. Приложение № 3 «Ресурсное обеспечение реализации муниципальной программы </w:t>
      </w:r>
      <w:r w:rsidRPr="001E15E0">
        <w:rPr>
          <w:bCs/>
          <w:spacing w:val="-1"/>
          <w:sz w:val="18"/>
          <w:szCs w:val="18"/>
        </w:rPr>
        <w:t>«</w:t>
      </w:r>
      <w:r w:rsidRPr="001E15E0">
        <w:rPr>
          <w:sz w:val="18"/>
          <w:szCs w:val="18"/>
        </w:rPr>
        <w:t>Благоустройство населенных пунктов Мошковского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674866" w:rsidRPr="001E15E0" w:rsidRDefault="00674866" w:rsidP="00222BC9">
      <w:pPr>
        <w:autoSpaceDE w:val="0"/>
        <w:autoSpaceDN w:val="0"/>
        <w:adjustRightInd w:val="0"/>
        <w:jc w:val="both"/>
        <w:rPr>
          <w:sz w:val="18"/>
          <w:szCs w:val="18"/>
        </w:rPr>
      </w:pPr>
      <w:r w:rsidRPr="001E15E0">
        <w:rPr>
          <w:sz w:val="18"/>
          <w:szCs w:val="18"/>
        </w:rPr>
        <w:lastRenderedPageBreak/>
        <w:t xml:space="preserve">1.5. Приложение № 4 «Мероприятия муниципальной программы </w:t>
      </w:r>
      <w:r w:rsidRPr="001E15E0">
        <w:rPr>
          <w:bCs/>
          <w:spacing w:val="-1"/>
          <w:sz w:val="18"/>
          <w:szCs w:val="18"/>
        </w:rPr>
        <w:t>«</w:t>
      </w:r>
      <w:r w:rsidRPr="001E15E0">
        <w:rPr>
          <w:sz w:val="18"/>
          <w:szCs w:val="18"/>
        </w:rPr>
        <w:t>Благоустройство населенных пунктов Мошковского сельсовета Бековского района Пензенской области» изложить в новой редакции согласно приложению № 3 к настоящему постановлению.</w:t>
      </w:r>
    </w:p>
    <w:p w:rsidR="00674866" w:rsidRPr="001E15E0" w:rsidRDefault="00674866" w:rsidP="00222BC9">
      <w:pPr>
        <w:jc w:val="both"/>
        <w:rPr>
          <w:sz w:val="18"/>
          <w:szCs w:val="18"/>
        </w:rPr>
      </w:pPr>
      <w:r w:rsidRPr="001E15E0">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674866" w:rsidRPr="001E15E0" w:rsidRDefault="00674866" w:rsidP="00222BC9">
      <w:pPr>
        <w:autoSpaceDE w:val="0"/>
        <w:autoSpaceDN w:val="0"/>
        <w:adjustRightInd w:val="0"/>
        <w:jc w:val="both"/>
        <w:rPr>
          <w:sz w:val="18"/>
          <w:szCs w:val="18"/>
        </w:rPr>
      </w:pPr>
      <w:r w:rsidRPr="001E15E0">
        <w:rPr>
          <w:sz w:val="18"/>
          <w:szCs w:val="18"/>
        </w:rPr>
        <w:t>3. Опубликовать настоящее постановление в информационном бюллетене «Ведомости Мошковского сельсовета».</w:t>
      </w:r>
    </w:p>
    <w:p w:rsidR="00674866" w:rsidRPr="001E15E0" w:rsidRDefault="00674866" w:rsidP="00222BC9">
      <w:pPr>
        <w:autoSpaceDE w:val="0"/>
        <w:autoSpaceDN w:val="0"/>
        <w:adjustRightInd w:val="0"/>
        <w:jc w:val="both"/>
        <w:rPr>
          <w:sz w:val="18"/>
          <w:szCs w:val="18"/>
        </w:rPr>
      </w:pPr>
      <w:r w:rsidRPr="001E15E0">
        <w:rPr>
          <w:sz w:val="18"/>
          <w:szCs w:val="18"/>
        </w:rPr>
        <w:t xml:space="preserve">4. Настоящее постановление вступает в силу </w:t>
      </w:r>
      <w:r w:rsidRPr="001E15E0">
        <w:rPr>
          <w:bCs/>
          <w:sz w:val="18"/>
          <w:szCs w:val="18"/>
        </w:rPr>
        <w:t xml:space="preserve">после </w:t>
      </w:r>
      <w:r w:rsidRPr="001E15E0">
        <w:rPr>
          <w:sz w:val="18"/>
          <w:szCs w:val="18"/>
        </w:rPr>
        <w:t>его официального опубликования.</w:t>
      </w:r>
    </w:p>
    <w:p w:rsidR="00674866" w:rsidRPr="001E15E0" w:rsidRDefault="00674866" w:rsidP="00222BC9">
      <w:pPr>
        <w:autoSpaceDE w:val="0"/>
        <w:autoSpaceDN w:val="0"/>
        <w:adjustRightInd w:val="0"/>
        <w:jc w:val="both"/>
        <w:rPr>
          <w:sz w:val="18"/>
          <w:szCs w:val="18"/>
        </w:rPr>
      </w:pPr>
      <w:r w:rsidRPr="001E15E0">
        <w:rPr>
          <w:sz w:val="18"/>
          <w:szCs w:val="18"/>
        </w:rPr>
        <w:t>5. Контроль за исполнением настоящего постановления возложить на главу администрации Мошковского сельсовета И.Б. Гнивковский.</w:t>
      </w:r>
    </w:p>
    <w:p w:rsidR="004F790E" w:rsidRDefault="00674866" w:rsidP="00222BC9">
      <w:pPr>
        <w:ind w:right="-31"/>
        <w:rPr>
          <w:sz w:val="18"/>
          <w:szCs w:val="18"/>
        </w:rPr>
      </w:pPr>
      <w:r>
        <w:rPr>
          <w:sz w:val="18"/>
          <w:szCs w:val="18"/>
        </w:rPr>
        <w:t xml:space="preserve">Глава администрации </w:t>
      </w:r>
    </w:p>
    <w:p w:rsidR="00674866" w:rsidRPr="006255B6" w:rsidRDefault="00674866" w:rsidP="00222BC9">
      <w:pPr>
        <w:ind w:right="-31"/>
        <w:rPr>
          <w:sz w:val="18"/>
          <w:szCs w:val="18"/>
        </w:rPr>
      </w:pPr>
      <w:r>
        <w:rPr>
          <w:sz w:val="18"/>
          <w:szCs w:val="18"/>
        </w:rPr>
        <w:t>Мошковского сельсовета                                                              И.Б. Гнивковский</w:t>
      </w:r>
    </w:p>
    <w:p w:rsidR="00674866" w:rsidRDefault="00674866" w:rsidP="00222BC9">
      <w:pPr>
        <w:ind w:left="425" w:right="108"/>
        <w:jc w:val="center"/>
        <w:rPr>
          <w:sz w:val="18"/>
          <w:szCs w:val="18"/>
        </w:rPr>
      </w:pPr>
    </w:p>
    <w:p w:rsidR="00674866" w:rsidRPr="001E15E0" w:rsidRDefault="00674866" w:rsidP="00674866">
      <w:pPr>
        <w:ind w:left="425" w:right="108"/>
        <w:jc w:val="center"/>
        <w:rPr>
          <w:sz w:val="18"/>
          <w:szCs w:val="18"/>
        </w:rPr>
      </w:pPr>
      <w:r w:rsidRPr="001E15E0">
        <w:rPr>
          <w:sz w:val="18"/>
          <w:szCs w:val="18"/>
        </w:rPr>
        <w:t>Приложение № 1</w:t>
      </w:r>
      <w:r>
        <w:rPr>
          <w:sz w:val="18"/>
          <w:szCs w:val="18"/>
        </w:rPr>
        <w:t xml:space="preserve"> </w:t>
      </w:r>
      <w:r w:rsidRPr="001E15E0">
        <w:rPr>
          <w:sz w:val="18"/>
          <w:szCs w:val="18"/>
        </w:rPr>
        <w:t>к постановлению администрации</w:t>
      </w:r>
      <w:r>
        <w:rPr>
          <w:sz w:val="18"/>
          <w:szCs w:val="18"/>
        </w:rPr>
        <w:t xml:space="preserve"> </w:t>
      </w:r>
      <w:r w:rsidRPr="001E15E0">
        <w:rPr>
          <w:sz w:val="18"/>
          <w:szCs w:val="18"/>
        </w:rPr>
        <w:t>Мошковского сельсовета</w:t>
      </w:r>
      <w:r>
        <w:rPr>
          <w:sz w:val="18"/>
          <w:szCs w:val="18"/>
        </w:rPr>
        <w:t xml:space="preserve"> </w:t>
      </w:r>
      <w:r w:rsidRPr="001E15E0">
        <w:rPr>
          <w:sz w:val="18"/>
          <w:szCs w:val="18"/>
        </w:rPr>
        <w:t>от 30.10.2019 № 112</w:t>
      </w:r>
    </w:p>
    <w:p w:rsidR="00674866" w:rsidRPr="00674866" w:rsidRDefault="00674866" w:rsidP="00674866">
      <w:pPr>
        <w:autoSpaceDE w:val="0"/>
        <w:autoSpaceDN w:val="0"/>
        <w:adjustRightInd w:val="0"/>
        <w:jc w:val="center"/>
        <w:rPr>
          <w:rStyle w:val="aff1"/>
          <w:sz w:val="18"/>
          <w:szCs w:val="18"/>
          <w:lang w:val="ru-RU"/>
        </w:rPr>
      </w:pPr>
    </w:p>
    <w:p w:rsidR="00674866" w:rsidRDefault="00674866" w:rsidP="00674866">
      <w:pPr>
        <w:autoSpaceDE w:val="0"/>
        <w:autoSpaceDN w:val="0"/>
        <w:adjustRightInd w:val="0"/>
        <w:jc w:val="center"/>
        <w:rPr>
          <w:rStyle w:val="aff1"/>
          <w:b w:val="0"/>
          <w:i w:val="0"/>
          <w:sz w:val="18"/>
          <w:szCs w:val="18"/>
          <w:lang w:val="ru-RU"/>
        </w:rPr>
      </w:pPr>
      <w:r w:rsidRPr="00674866">
        <w:rPr>
          <w:rStyle w:val="aff1"/>
          <w:b w:val="0"/>
          <w:i w:val="0"/>
          <w:sz w:val="18"/>
          <w:szCs w:val="18"/>
          <w:lang w:val="ru-RU"/>
        </w:rPr>
        <w:t>Приложение № 2</w:t>
      </w:r>
      <w:r w:rsidRPr="00674866">
        <w:rPr>
          <w:rStyle w:val="aff1"/>
          <w:b w:val="0"/>
          <w:i w:val="0"/>
          <w:sz w:val="18"/>
          <w:szCs w:val="18"/>
          <w:lang w:val="ru-RU"/>
        </w:rPr>
        <w:t xml:space="preserve"> </w:t>
      </w:r>
      <w:r w:rsidRPr="00674866">
        <w:rPr>
          <w:rStyle w:val="aff1"/>
          <w:b w:val="0"/>
          <w:i w:val="0"/>
          <w:sz w:val="18"/>
          <w:szCs w:val="18"/>
          <w:lang w:val="ru-RU"/>
        </w:rPr>
        <w:t>к муниципальной программе</w:t>
      </w:r>
    </w:p>
    <w:p w:rsidR="00674866" w:rsidRPr="00674866" w:rsidRDefault="00674866" w:rsidP="00674866">
      <w:pPr>
        <w:autoSpaceDE w:val="0"/>
        <w:autoSpaceDN w:val="0"/>
        <w:adjustRightInd w:val="0"/>
        <w:jc w:val="center"/>
        <w:rPr>
          <w:rStyle w:val="aff1"/>
          <w:b w:val="0"/>
          <w:i w:val="0"/>
          <w:sz w:val="18"/>
          <w:szCs w:val="18"/>
          <w:lang w:val="ru-RU"/>
        </w:rPr>
      </w:pPr>
    </w:p>
    <w:p w:rsidR="00674866" w:rsidRDefault="00674866" w:rsidP="00674866">
      <w:pPr>
        <w:pStyle w:val="ConsPlusNormal2"/>
        <w:jc w:val="center"/>
        <w:rPr>
          <w:rFonts w:ascii="Times New Roman" w:hAnsi="Times New Roman"/>
          <w:sz w:val="18"/>
          <w:szCs w:val="18"/>
        </w:rPr>
      </w:pPr>
      <w:r w:rsidRPr="001E15E0">
        <w:rPr>
          <w:rFonts w:ascii="Times New Roman" w:hAnsi="Times New Roman"/>
          <w:sz w:val="18"/>
          <w:szCs w:val="18"/>
        </w:rPr>
        <w:t xml:space="preserve">Ресурсное обеспечение реализации муниципальной программы </w:t>
      </w:r>
      <w:r w:rsidRPr="00674866">
        <w:rPr>
          <w:rStyle w:val="aff1"/>
          <w:rFonts w:ascii="Times New Roman" w:hAnsi="Times New Roman"/>
          <w:b w:val="0"/>
          <w:i w:val="0"/>
          <w:sz w:val="18"/>
          <w:szCs w:val="18"/>
          <w:lang w:val="ru-RU"/>
        </w:rPr>
        <w:t>Мошковского сельсовета</w:t>
      </w:r>
      <w:r w:rsidRPr="001E15E0">
        <w:rPr>
          <w:rFonts w:ascii="Times New Roman" w:hAnsi="Times New Roman"/>
          <w:sz w:val="18"/>
          <w:szCs w:val="18"/>
        </w:rPr>
        <w:t xml:space="preserve"> </w:t>
      </w:r>
    </w:p>
    <w:p w:rsidR="00674866" w:rsidRPr="00674866" w:rsidRDefault="00674866" w:rsidP="00674866">
      <w:pPr>
        <w:pStyle w:val="ConsPlusNormal2"/>
        <w:jc w:val="center"/>
        <w:rPr>
          <w:rStyle w:val="aff1"/>
          <w:rFonts w:ascii="Times New Roman" w:hAnsi="Times New Roman"/>
          <w:sz w:val="18"/>
          <w:szCs w:val="18"/>
          <w:lang w:val="ru-RU"/>
        </w:rPr>
      </w:pPr>
      <w:r w:rsidRPr="001E15E0">
        <w:rPr>
          <w:rFonts w:ascii="Times New Roman" w:hAnsi="Times New Roman"/>
          <w:sz w:val="18"/>
          <w:szCs w:val="18"/>
        </w:rPr>
        <w:t xml:space="preserve">Бековского района Пензенской области </w:t>
      </w:r>
      <w:r w:rsidRPr="001E15E0">
        <w:rPr>
          <w:rFonts w:ascii="Times New Roman" w:hAnsi="Times New Roman"/>
          <w:spacing w:val="-2"/>
          <w:sz w:val="18"/>
          <w:szCs w:val="18"/>
        </w:rPr>
        <w:t xml:space="preserve">«Благоустройство населенных пунктов </w:t>
      </w:r>
      <w:r w:rsidRPr="00674866">
        <w:rPr>
          <w:rStyle w:val="aff1"/>
          <w:rFonts w:ascii="Times New Roman" w:hAnsi="Times New Roman"/>
          <w:b w:val="0"/>
          <w:i w:val="0"/>
          <w:sz w:val="18"/>
          <w:szCs w:val="18"/>
          <w:lang w:val="ru-RU"/>
        </w:rPr>
        <w:t>Мошковского сельсовета</w:t>
      </w:r>
    </w:p>
    <w:p w:rsidR="00674866" w:rsidRPr="001E15E0" w:rsidRDefault="00674866" w:rsidP="00674866">
      <w:pPr>
        <w:pStyle w:val="ConsPlusNormal2"/>
        <w:jc w:val="center"/>
        <w:rPr>
          <w:rFonts w:ascii="Times New Roman" w:hAnsi="Times New Roman"/>
          <w:sz w:val="18"/>
          <w:szCs w:val="18"/>
        </w:rPr>
      </w:pPr>
      <w:r w:rsidRPr="00674866">
        <w:rPr>
          <w:rStyle w:val="aff1"/>
          <w:rFonts w:ascii="Times New Roman" w:hAnsi="Times New Roman"/>
          <w:b w:val="0"/>
          <w:i w:val="0"/>
          <w:sz w:val="18"/>
          <w:szCs w:val="18"/>
          <w:lang w:val="ru-RU"/>
        </w:rPr>
        <w:t xml:space="preserve"> Бековского района Пензенской области</w:t>
      </w:r>
      <w:r w:rsidRPr="00674866">
        <w:rPr>
          <w:rFonts w:ascii="Times New Roman" w:hAnsi="Times New Roman"/>
          <w:b/>
          <w:i/>
          <w:spacing w:val="-2"/>
          <w:sz w:val="18"/>
          <w:szCs w:val="18"/>
        </w:rPr>
        <w:t>»</w:t>
      </w:r>
      <w:r w:rsidRPr="001E15E0">
        <w:rPr>
          <w:rFonts w:ascii="Times New Roman" w:hAnsi="Times New Roman"/>
          <w:sz w:val="18"/>
          <w:szCs w:val="18"/>
        </w:rPr>
        <w:t xml:space="preserve"> за счет всех источников финансирования</w:t>
      </w:r>
    </w:p>
    <w:p w:rsidR="00674866" w:rsidRPr="001E15E0" w:rsidRDefault="00674866" w:rsidP="00674866">
      <w:pPr>
        <w:autoSpaceDE w:val="0"/>
        <w:autoSpaceDN w:val="0"/>
        <w:adjustRightInd w:val="0"/>
        <w:jc w:val="center"/>
        <w:rPr>
          <w:sz w:val="18"/>
          <w:szCs w:val="18"/>
          <w:lang w:eastAsia="en-US"/>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67"/>
        <w:gridCol w:w="993"/>
        <w:gridCol w:w="1559"/>
        <w:gridCol w:w="1701"/>
        <w:gridCol w:w="851"/>
        <w:gridCol w:w="850"/>
        <w:gridCol w:w="851"/>
        <w:gridCol w:w="850"/>
        <w:gridCol w:w="845"/>
        <w:gridCol w:w="851"/>
      </w:tblGrid>
      <w:tr w:rsidR="00674866" w:rsidRPr="001E15E0" w:rsidTr="00674866">
        <w:trPr>
          <w:trHeight w:val="241"/>
          <w:jc w:val="center"/>
        </w:trPr>
        <w:tc>
          <w:tcPr>
            <w:tcW w:w="567" w:type="dxa"/>
            <w:vMerge w:val="restart"/>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 п/п</w:t>
            </w:r>
          </w:p>
        </w:tc>
        <w:tc>
          <w:tcPr>
            <w:tcW w:w="993" w:type="dxa"/>
            <w:vMerge w:val="restart"/>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outlineLvl w:val="1"/>
              <w:rPr>
                <w:kern w:val="2"/>
                <w:sz w:val="18"/>
                <w:szCs w:val="18"/>
                <w:lang w:eastAsia="en-US"/>
              </w:rPr>
            </w:pPr>
            <w:r w:rsidRPr="001E15E0">
              <w:rPr>
                <w:kern w:val="2"/>
                <w:sz w:val="18"/>
                <w:szCs w:val="18"/>
              </w:rPr>
              <w:t>Статус</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jc w:val="center"/>
              <w:rPr>
                <w:spacing w:val="-2"/>
                <w:sz w:val="18"/>
                <w:szCs w:val="18"/>
                <w:lang w:eastAsia="en-US"/>
              </w:rPr>
            </w:pPr>
            <w:r w:rsidRPr="001E15E0">
              <w:rPr>
                <w:sz w:val="18"/>
                <w:szCs w:val="18"/>
              </w:rPr>
              <w:t>Наименование муниципальной программы, подпрограммы, основных мероприятий</w:t>
            </w:r>
          </w:p>
        </w:tc>
        <w:tc>
          <w:tcPr>
            <w:tcW w:w="1701" w:type="dxa"/>
            <w:vMerge w:val="restart"/>
            <w:tcBorders>
              <w:top w:val="single" w:sz="4" w:space="0" w:color="auto"/>
              <w:left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Источник финансирования</w:t>
            </w:r>
          </w:p>
        </w:tc>
        <w:tc>
          <w:tcPr>
            <w:tcW w:w="5098" w:type="dxa"/>
            <w:gridSpan w:val="6"/>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Оценка расходов, тыс. рублей</w:t>
            </w:r>
          </w:p>
        </w:tc>
      </w:tr>
      <w:tr w:rsidR="00674866" w:rsidRPr="001E15E0" w:rsidTr="00674866">
        <w:trPr>
          <w:trHeight w:val="64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674866" w:rsidRPr="001E15E0" w:rsidRDefault="00674866" w:rsidP="004D0A74">
            <w:pPr>
              <w:rPr>
                <w:sz w:val="18"/>
                <w:szCs w:val="18"/>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74866" w:rsidRPr="001E15E0" w:rsidRDefault="00674866" w:rsidP="004D0A74">
            <w:pPr>
              <w:rPr>
                <w:kern w:val="2"/>
                <w:sz w:val="18"/>
                <w:szCs w:val="18"/>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74866" w:rsidRPr="001E15E0" w:rsidRDefault="00674866" w:rsidP="004D0A74">
            <w:pPr>
              <w:rPr>
                <w:spacing w:val="-2"/>
                <w:sz w:val="18"/>
                <w:szCs w:val="18"/>
                <w:lang w:eastAsia="en-US"/>
              </w:rPr>
            </w:pPr>
          </w:p>
        </w:tc>
        <w:tc>
          <w:tcPr>
            <w:tcW w:w="1701" w:type="dxa"/>
            <w:vMerge/>
            <w:tcBorders>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spacing w:line="228" w:lineRule="auto"/>
              <w:jc w:val="center"/>
              <w:outlineLvl w:val="1"/>
              <w:rPr>
                <w:kern w:val="2"/>
                <w:sz w:val="18"/>
                <w:szCs w:val="18"/>
              </w:rPr>
            </w:pPr>
            <w:r w:rsidRPr="001E15E0">
              <w:rPr>
                <w:kern w:val="2"/>
                <w:sz w:val="18"/>
                <w:szCs w:val="18"/>
              </w:rPr>
              <w:t>2019 год</w:t>
            </w:r>
          </w:p>
        </w:tc>
        <w:tc>
          <w:tcPr>
            <w:tcW w:w="850"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spacing w:line="228" w:lineRule="auto"/>
              <w:jc w:val="center"/>
              <w:outlineLvl w:val="1"/>
              <w:rPr>
                <w:kern w:val="2"/>
                <w:sz w:val="18"/>
                <w:szCs w:val="18"/>
              </w:rPr>
            </w:pPr>
            <w:r w:rsidRPr="001E15E0">
              <w:rPr>
                <w:kern w:val="2"/>
                <w:sz w:val="18"/>
                <w:szCs w:val="18"/>
              </w:rPr>
              <w:t>2020 год</w:t>
            </w:r>
          </w:p>
        </w:tc>
        <w:tc>
          <w:tcPr>
            <w:tcW w:w="85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spacing w:line="228" w:lineRule="auto"/>
              <w:jc w:val="center"/>
              <w:outlineLvl w:val="1"/>
              <w:rPr>
                <w:kern w:val="2"/>
                <w:sz w:val="18"/>
                <w:szCs w:val="18"/>
              </w:rPr>
            </w:pPr>
            <w:r w:rsidRPr="001E15E0">
              <w:rPr>
                <w:kern w:val="2"/>
                <w:sz w:val="18"/>
                <w:szCs w:val="18"/>
              </w:rPr>
              <w:t>2021 год</w:t>
            </w:r>
          </w:p>
        </w:tc>
        <w:tc>
          <w:tcPr>
            <w:tcW w:w="850"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spacing w:line="228" w:lineRule="auto"/>
              <w:jc w:val="center"/>
              <w:outlineLvl w:val="1"/>
              <w:rPr>
                <w:kern w:val="2"/>
                <w:sz w:val="18"/>
                <w:szCs w:val="18"/>
              </w:rPr>
            </w:pPr>
            <w:r w:rsidRPr="001E15E0">
              <w:rPr>
                <w:kern w:val="2"/>
                <w:sz w:val="18"/>
                <w:szCs w:val="18"/>
              </w:rPr>
              <w:t>2022 год</w:t>
            </w:r>
          </w:p>
        </w:tc>
        <w:tc>
          <w:tcPr>
            <w:tcW w:w="845"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spacing w:line="228" w:lineRule="auto"/>
              <w:jc w:val="center"/>
              <w:outlineLvl w:val="1"/>
              <w:rPr>
                <w:kern w:val="2"/>
                <w:sz w:val="18"/>
                <w:szCs w:val="18"/>
              </w:rPr>
            </w:pPr>
            <w:r w:rsidRPr="001E15E0">
              <w:rPr>
                <w:kern w:val="2"/>
                <w:sz w:val="18"/>
                <w:szCs w:val="18"/>
              </w:rPr>
              <w:t>2023 год</w:t>
            </w:r>
          </w:p>
        </w:tc>
        <w:tc>
          <w:tcPr>
            <w:tcW w:w="85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spacing w:line="228" w:lineRule="auto"/>
              <w:jc w:val="center"/>
              <w:outlineLvl w:val="1"/>
              <w:rPr>
                <w:kern w:val="2"/>
                <w:sz w:val="18"/>
                <w:szCs w:val="18"/>
              </w:rPr>
            </w:pPr>
            <w:r w:rsidRPr="001E15E0">
              <w:rPr>
                <w:kern w:val="2"/>
                <w:sz w:val="18"/>
                <w:szCs w:val="18"/>
              </w:rPr>
              <w:t>2024 год</w:t>
            </w:r>
          </w:p>
        </w:tc>
      </w:tr>
      <w:tr w:rsidR="00674866" w:rsidRPr="001E15E0" w:rsidTr="00674866">
        <w:trPr>
          <w:jc w:val="center"/>
        </w:trPr>
        <w:tc>
          <w:tcPr>
            <w:tcW w:w="567"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1</w:t>
            </w:r>
          </w:p>
        </w:tc>
        <w:tc>
          <w:tcPr>
            <w:tcW w:w="993"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2</w:t>
            </w:r>
          </w:p>
        </w:tc>
        <w:tc>
          <w:tcPr>
            <w:tcW w:w="1559"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3</w:t>
            </w:r>
          </w:p>
        </w:tc>
        <w:tc>
          <w:tcPr>
            <w:tcW w:w="170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4</w:t>
            </w:r>
          </w:p>
        </w:tc>
        <w:tc>
          <w:tcPr>
            <w:tcW w:w="85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5</w:t>
            </w:r>
          </w:p>
        </w:tc>
        <w:tc>
          <w:tcPr>
            <w:tcW w:w="850"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6</w:t>
            </w:r>
          </w:p>
        </w:tc>
        <w:tc>
          <w:tcPr>
            <w:tcW w:w="85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7</w:t>
            </w:r>
          </w:p>
        </w:tc>
        <w:tc>
          <w:tcPr>
            <w:tcW w:w="850"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8</w:t>
            </w:r>
          </w:p>
        </w:tc>
        <w:tc>
          <w:tcPr>
            <w:tcW w:w="845"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9</w:t>
            </w:r>
          </w:p>
        </w:tc>
        <w:tc>
          <w:tcPr>
            <w:tcW w:w="85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jc w:val="center"/>
              <w:rPr>
                <w:sz w:val="18"/>
                <w:szCs w:val="18"/>
                <w:lang w:eastAsia="en-US"/>
              </w:rPr>
            </w:pPr>
            <w:r w:rsidRPr="001E15E0">
              <w:rPr>
                <w:sz w:val="18"/>
                <w:szCs w:val="18"/>
              </w:rPr>
              <w:t>10</w:t>
            </w:r>
          </w:p>
        </w:tc>
      </w:tr>
      <w:tr w:rsidR="00674866" w:rsidRPr="001E15E0" w:rsidTr="00674866">
        <w:trPr>
          <w:trHeight w:val="257"/>
          <w:jc w:val="center"/>
        </w:trPr>
        <w:tc>
          <w:tcPr>
            <w:tcW w:w="567" w:type="dxa"/>
            <w:vMerge w:val="restart"/>
            <w:tcBorders>
              <w:top w:val="single" w:sz="4" w:space="0" w:color="auto"/>
              <w:left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r w:rsidRPr="001E15E0">
              <w:rPr>
                <w:sz w:val="18"/>
                <w:szCs w:val="18"/>
                <w:lang w:eastAsia="en-US"/>
              </w:rPr>
              <w:t>1.</w:t>
            </w:r>
          </w:p>
        </w:tc>
        <w:tc>
          <w:tcPr>
            <w:tcW w:w="993" w:type="dxa"/>
            <w:vMerge w:val="restart"/>
            <w:tcBorders>
              <w:top w:val="single" w:sz="4" w:space="0" w:color="auto"/>
              <w:left w:val="single" w:sz="4" w:space="0" w:color="auto"/>
              <w:right w:val="single" w:sz="4" w:space="0" w:color="auto"/>
            </w:tcBorders>
            <w:hideMark/>
          </w:tcPr>
          <w:p w:rsidR="00674866" w:rsidRPr="001E15E0" w:rsidRDefault="00674866" w:rsidP="004D0A74">
            <w:pPr>
              <w:autoSpaceDE w:val="0"/>
              <w:autoSpaceDN w:val="0"/>
              <w:adjustRightInd w:val="0"/>
              <w:rPr>
                <w:sz w:val="18"/>
                <w:szCs w:val="18"/>
                <w:lang w:eastAsia="en-US"/>
              </w:rPr>
            </w:pPr>
            <w:r w:rsidRPr="001E15E0">
              <w:rPr>
                <w:sz w:val="18"/>
                <w:szCs w:val="18"/>
              </w:rPr>
              <w:t>Муниципальная программа</w:t>
            </w:r>
          </w:p>
        </w:tc>
        <w:tc>
          <w:tcPr>
            <w:tcW w:w="1559" w:type="dxa"/>
            <w:vMerge w:val="restart"/>
            <w:tcBorders>
              <w:top w:val="single" w:sz="4" w:space="0" w:color="auto"/>
              <w:left w:val="single" w:sz="4" w:space="0" w:color="auto"/>
              <w:right w:val="single" w:sz="4" w:space="0" w:color="auto"/>
            </w:tcBorders>
          </w:tcPr>
          <w:p w:rsidR="00674866" w:rsidRPr="001E15E0" w:rsidRDefault="00674866" w:rsidP="004D0A74">
            <w:pPr>
              <w:autoSpaceDE w:val="0"/>
              <w:autoSpaceDN w:val="0"/>
              <w:adjustRightInd w:val="0"/>
              <w:rPr>
                <w:sz w:val="18"/>
                <w:szCs w:val="18"/>
              </w:rPr>
            </w:pPr>
            <w:r w:rsidRPr="001E15E0">
              <w:rPr>
                <w:sz w:val="18"/>
                <w:szCs w:val="18"/>
              </w:rPr>
              <w:t>Благоустройство населенных пунктов Мошковского сельсовета Бековского района Пензенской области</w:t>
            </w:r>
          </w:p>
        </w:tc>
        <w:tc>
          <w:tcPr>
            <w:tcW w:w="170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rPr>
                <w:sz w:val="18"/>
                <w:szCs w:val="18"/>
                <w:lang w:eastAsia="en-US"/>
              </w:rPr>
            </w:pPr>
            <w:r w:rsidRPr="001E15E0">
              <w:rPr>
                <w:sz w:val="18"/>
                <w:szCs w:val="18"/>
              </w:rPr>
              <w:t>всего</w:t>
            </w: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color w:val="000000"/>
                <w:sz w:val="18"/>
                <w:szCs w:val="18"/>
                <w:lang w:eastAsia="en-US"/>
              </w:rPr>
            </w:pPr>
            <w:r w:rsidRPr="001E15E0">
              <w:rPr>
                <w:color w:val="000000"/>
                <w:sz w:val="18"/>
                <w:szCs w:val="18"/>
              </w:rPr>
              <w:t>85,320</w:t>
            </w:r>
          </w:p>
        </w:tc>
        <w:tc>
          <w:tcPr>
            <w:tcW w:w="850"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jc w:val="center"/>
              <w:rPr>
                <w:color w:val="000000"/>
                <w:sz w:val="18"/>
                <w:szCs w:val="18"/>
              </w:rPr>
            </w:pPr>
            <w:r w:rsidRPr="001E15E0">
              <w:rPr>
                <w:color w:val="000000"/>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jc w:val="center"/>
              <w:rPr>
                <w:color w:val="000000"/>
                <w:sz w:val="18"/>
                <w:szCs w:val="18"/>
              </w:rPr>
            </w:pPr>
            <w:r w:rsidRPr="001E15E0">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jc w:val="center"/>
              <w:rPr>
                <w:color w:val="000000"/>
                <w:sz w:val="18"/>
                <w:szCs w:val="18"/>
              </w:rPr>
            </w:pPr>
            <w:r w:rsidRPr="001E15E0">
              <w:rPr>
                <w:color w:val="000000"/>
                <w:sz w:val="18"/>
                <w:szCs w:val="18"/>
              </w:rPr>
              <w:t>0,000</w:t>
            </w:r>
          </w:p>
        </w:tc>
        <w:tc>
          <w:tcPr>
            <w:tcW w:w="845"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jc w:val="center"/>
              <w:rPr>
                <w:color w:val="000000"/>
                <w:sz w:val="18"/>
                <w:szCs w:val="18"/>
              </w:rPr>
            </w:pPr>
            <w:r w:rsidRPr="001E15E0">
              <w:rPr>
                <w:color w:val="000000"/>
                <w:sz w:val="18"/>
                <w:szCs w:val="18"/>
              </w:rPr>
              <w:t>116,401</w:t>
            </w: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jc w:val="center"/>
              <w:rPr>
                <w:color w:val="000000"/>
                <w:sz w:val="18"/>
                <w:szCs w:val="18"/>
              </w:rPr>
            </w:pPr>
            <w:r w:rsidRPr="001E15E0">
              <w:rPr>
                <w:color w:val="000000"/>
                <w:sz w:val="18"/>
                <w:szCs w:val="18"/>
              </w:rPr>
              <w:t>119,401</w:t>
            </w:r>
          </w:p>
        </w:tc>
      </w:tr>
      <w:tr w:rsidR="00674866" w:rsidRPr="001E15E0" w:rsidTr="00674866">
        <w:trPr>
          <w:trHeight w:val="480"/>
          <w:jc w:val="center"/>
        </w:trPr>
        <w:tc>
          <w:tcPr>
            <w:tcW w:w="567" w:type="dxa"/>
            <w:vMerge/>
            <w:tcBorders>
              <w:left w:val="single" w:sz="4" w:space="0" w:color="auto"/>
              <w:right w:val="single" w:sz="4" w:space="0" w:color="auto"/>
            </w:tcBorders>
            <w:vAlign w:val="center"/>
            <w:hideMark/>
          </w:tcPr>
          <w:p w:rsidR="00674866" w:rsidRPr="001E15E0" w:rsidRDefault="00674866" w:rsidP="004D0A74">
            <w:pPr>
              <w:rPr>
                <w:sz w:val="18"/>
                <w:szCs w:val="18"/>
                <w:lang w:eastAsia="en-US"/>
              </w:rPr>
            </w:pPr>
          </w:p>
        </w:tc>
        <w:tc>
          <w:tcPr>
            <w:tcW w:w="993" w:type="dxa"/>
            <w:vMerge/>
            <w:tcBorders>
              <w:left w:val="single" w:sz="4" w:space="0" w:color="auto"/>
              <w:right w:val="single" w:sz="4" w:space="0" w:color="auto"/>
            </w:tcBorders>
            <w:vAlign w:val="center"/>
            <w:hideMark/>
          </w:tcPr>
          <w:p w:rsidR="00674866" w:rsidRPr="001E15E0" w:rsidRDefault="00674866" w:rsidP="004D0A74">
            <w:pPr>
              <w:rPr>
                <w:sz w:val="18"/>
                <w:szCs w:val="18"/>
                <w:lang w:eastAsia="en-US"/>
              </w:rPr>
            </w:pPr>
          </w:p>
        </w:tc>
        <w:tc>
          <w:tcPr>
            <w:tcW w:w="1559" w:type="dxa"/>
            <w:vMerge/>
            <w:tcBorders>
              <w:left w:val="single" w:sz="4" w:space="0" w:color="auto"/>
              <w:right w:val="single" w:sz="4" w:space="0" w:color="auto"/>
            </w:tcBorders>
            <w:hideMark/>
          </w:tcPr>
          <w:p w:rsidR="00674866" w:rsidRPr="001E15E0" w:rsidRDefault="00674866" w:rsidP="004D0A74">
            <w:pPr>
              <w:rPr>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rPr>
                <w:sz w:val="18"/>
                <w:szCs w:val="18"/>
                <w:lang w:eastAsia="en-US"/>
              </w:rPr>
            </w:pPr>
            <w:r w:rsidRPr="001E15E0">
              <w:rPr>
                <w:sz w:val="18"/>
                <w:szCs w:val="18"/>
              </w:rPr>
              <w:t>бюджет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color w:val="000000"/>
                <w:sz w:val="18"/>
                <w:szCs w:val="18"/>
                <w:lang w:eastAsia="en-US"/>
              </w:rPr>
            </w:pPr>
            <w:r w:rsidRPr="001E15E0">
              <w:rPr>
                <w:color w:val="000000"/>
                <w:sz w:val="18"/>
                <w:szCs w:val="18"/>
              </w:rPr>
              <w:t>85,320</w:t>
            </w:r>
          </w:p>
        </w:tc>
        <w:tc>
          <w:tcPr>
            <w:tcW w:w="850"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jc w:val="center"/>
              <w:rPr>
                <w:color w:val="000000"/>
                <w:sz w:val="18"/>
                <w:szCs w:val="18"/>
              </w:rPr>
            </w:pPr>
            <w:r w:rsidRPr="001E15E0">
              <w:rPr>
                <w:color w:val="000000"/>
                <w:sz w:val="18"/>
                <w:szCs w:val="18"/>
              </w:rPr>
              <w:t>0,000</w:t>
            </w: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jc w:val="center"/>
              <w:rPr>
                <w:color w:val="000000"/>
                <w:sz w:val="18"/>
                <w:szCs w:val="18"/>
              </w:rPr>
            </w:pPr>
            <w:r w:rsidRPr="001E15E0">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jc w:val="center"/>
              <w:rPr>
                <w:color w:val="000000"/>
                <w:sz w:val="18"/>
                <w:szCs w:val="18"/>
              </w:rPr>
            </w:pPr>
            <w:r w:rsidRPr="001E15E0">
              <w:rPr>
                <w:color w:val="000000"/>
                <w:sz w:val="18"/>
                <w:szCs w:val="18"/>
              </w:rPr>
              <w:t>0,000</w:t>
            </w:r>
          </w:p>
        </w:tc>
        <w:tc>
          <w:tcPr>
            <w:tcW w:w="845"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jc w:val="center"/>
              <w:rPr>
                <w:color w:val="000000"/>
                <w:sz w:val="18"/>
                <w:szCs w:val="18"/>
              </w:rPr>
            </w:pPr>
            <w:r w:rsidRPr="001E15E0">
              <w:rPr>
                <w:color w:val="000000"/>
                <w:sz w:val="18"/>
                <w:szCs w:val="18"/>
              </w:rPr>
              <w:t>116,401</w:t>
            </w: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jc w:val="center"/>
              <w:rPr>
                <w:color w:val="000000"/>
                <w:sz w:val="18"/>
                <w:szCs w:val="18"/>
              </w:rPr>
            </w:pPr>
            <w:r w:rsidRPr="001E15E0">
              <w:rPr>
                <w:color w:val="000000"/>
                <w:sz w:val="18"/>
                <w:szCs w:val="18"/>
              </w:rPr>
              <w:t>119,401</w:t>
            </w:r>
          </w:p>
        </w:tc>
      </w:tr>
      <w:tr w:rsidR="00674866" w:rsidRPr="001E15E0" w:rsidTr="00674866">
        <w:trPr>
          <w:trHeight w:val="480"/>
          <w:jc w:val="center"/>
        </w:trPr>
        <w:tc>
          <w:tcPr>
            <w:tcW w:w="567" w:type="dxa"/>
            <w:vMerge/>
            <w:tcBorders>
              <w:left w:val="single" w:sz="4" w:space="0" w:color="auto"/>
              <w:right w:val="single" w:sz="4" w:space="0" w:color="auto"/>
            </w:tcBorders>
            <w:vAlign w:val="center"/>
            <w:hideMark/>
          </w:tcPr>
          <w:p w:rsidR="00674866" w:rsidRPr="001E15E0" w:rsidRDefault="00674866" w:rsidP="004D0A74">
            <w:pPr>
              <w:rPr>
                <w:sz w:val="18"/>
                <w:szCs w:val="18"/>
                <w:lang w:eastAsia="en-US"/>
              </w:rPr>
            </w:pPr>
          </w:p>
        </w:tc>
        <w:tc>
          <w:tcPr>
            <w:tcW w:w="993" w:type="dxa"/>
            <w:vMerge/>
            <w:tcBorders>
              <w:left w:val="single" w:sz="4" w:space="0" w:color="auto"/>
              <w:right w:val="single" w:sz="4" w:space="0" w:color="auto"/>
            </w:tcBorders>
            <w:vAlign w:val="center"/>
            <w:hideMark/>
          </w:tcPr>
          <w:p w:rsidR="00674866" w:rsidRPr="001E15E0" w:rsidRDefault="00674866" w:rsidP="004D0A74">
            <w:pPr>
              <w:rPr>
                <w:sz w:val="18"/>
                <w:szCs w:val="18"/>
                <w:lang w:eastAsia="en-US"/>
              </w:rPr>
            </w:pPr>
          </w:p>
        </w:tc>
        <w:tc>
          <w:tcPr>
            <w:tcW w:w="1559" w:type="dxa"/>
            <w:vMerge/>
            <w:tcBorders>
              <w:left w:val="single" w:sz="4" w:space="0" w:color="auto"/>
              <w:right w:val="single" w:sz="4" w:space="0" w:color="auto"/>
            </w:tcBorders>
            <w:hideMark/>
          </w:tcPr>
          <w:p w:rsidR="00674866" w:rsidRPr="001E15E0" w:rsidRDefault="00674866" w:rsidP="004D0A74">
            <w:pPr>
              <w:rPr>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rPr>
                <w:sz w:val="18"/>
                <w:szCs w:val="18"/>
              </w:rPr>
            </w:pPr>
            <w:r w:rsidRPr="001E15E0">
              <w:rPr>
                <w:sz w:val="18"/>
                <w:szCs w:val="18"/>
              </w:rPr>
              <w:t>бюджет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45"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r>
      <w:tr w:rsidR="00674866" w:rsidRPr="001E15E0" w:rsidTr="00674866">
        <w:trPr>
          <w:trHeight w:val="480"/>
          <w:jc w:val="center"/>
        </w:trPr>
        <w:tc>
          <w:tcPr>
            <w:tcW w:w="567" w:type="dxa"/>
            <w:vMerge/>
            <w:tcBorders>
              <w:left w:val="single" w:sz="4" w:space="0" w:color="auto"/>
              <w:right w:val="single" w:sz="4" w:space="0" w:color="auto"/>
            </w:tcBorders>
            <w:vAlign w:val="center"/>
            <w:hideMark/>
          </w:tcPr>
          <w:p w:rsidR="00674866" w:rsidRPr="001E15E0" w:rsidRDefault="00674866" w:rsidP="004D0A74">
            <w:pPr>
              <w:rPr>
                <w:sz w:val="18"/>
                <w:szCs w:val="18"/>
                <w:lang w:eastAsia="en-US"/>
              </w:rPr>
            </w:pPr>
          </w:p>
        </w:tc>
        <w:tc>
          <w:tcPr>
            <w:tcW w:w="993" w:type="dxa"/>
            <w:vMerge/>
            <w:tcBorders>
              <w:left w:val="single" w:sz="4" w:space="0" w:color="auto"/>
              <w:right w:val="single" w:sz="4" w:space="0" w:color="auto"/>
            </w:tcBorders>
            <w:vAlign w:val="center"/>
            <w:hideMark/>
          </w:tcPr>
          <w:p w:rsidR="00674866" w:rsidRPr="001E15E0" w:rsidRDefault="00674866" w:rsidP="004D0A74">
            <w:pPr>
              <w:rPr>
                <w:sz w:val="18"/>
                <w:szCs w:val="18"/>
                <w:lang w:eastAsia="en-US"/>
              </w:rPr>
            </w:pPr>
          </w:p>
        </w:tc>
        <w:tc>
          <w:tcPr>
            <w:tcW w:w="1559" w:type="dxa"/>
            <w:vMerge/>
            <w:tcBorders>
              <w:left w:val="single" w:sz="4" w:space="0" w:color="auto"/>
              <w:right w:val="single" w:sz="4" w:space="0" w:color="auto"/>
            </w:tcBorders>
            <w:hideMark/>
          </w:tcPr>
          <w:p w:rsidR="00674866" w:rsidRPr="001E15E0" w:rsidRDefault="00674866" w:rsidP="004D0A74">
            <w:pPr>
              <w:rPr>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rPr>
                <w:sz w:val="18"/>
                <w:szCs w:val="18"/>
              </w:rPr>
            </w:pPr>
            <w:r w:rsidRPr="001E15E0">
              <w:rPr>
                <w:sz w:val="18"/>
                <w:szCs w:val="18"/>
              </w:rPr>
              <w:t>федеральный бюджет</w:t>
            </w: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45"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r>
      <w:tr w:rsidR="00674866" w:rsidRPr="001E15E0" w:rsidTr="00674866">
        <w:trPr>
          <w:trHeight w:val="480"/>
          <w:jc w:val="center"/>
        </w:trPr>
        <w:tc>
          <w:tcPr>
            <w:tcW w:w="567" w:type="dxa"/>
            <w:vMerge/>
            <w:tcBorders>
              <w:left w:val="single" w:sz="4" w:space="0" w:color="auto"/>
              <w:bottom w:val="single" w:sz="4" w:space="0" w:color="auto"/>
              <w:right w:val="single" w:sz="4" w:space="0" w:color="auto"/>
            </w:tcBorders>
            <w:vAlign w:val="center"/>
            <w:hideMark/>
          </w:tcPr>
          <w:p w:rsidR="00674866" w:rsidRPr="001E15E0" w:rsidRDefault="00674866" w:rsidP="004D0A74">
            <w:pPr>
              <w:rPr>
                <w:sz w:val="18"/>
                <w:szCs w:val="18"/>
                <w:lang w:eastAsia="en-US"/>
              </w:rPr>
            </w:pPr>
          </w:p>
        </w:tc>
        <w:tc>
          <w:tcPr>
            <w:tcW w:w="993" w:type="dxa"/>
            <w:vMerge/>
            <w:tcBorders>
              <w:left w:val="single" w:sz="4" w:space="0" w:color="auto"/>
              <w:bottom w:val="single" w:sz="4" w:space="0" w:color="auto"/>
              <w:right w:val="single" w:sz="4" w:space="0" w:color="auto"/>
            </w:tcBorders>
            <w:vAlign w:val="center"/>
            <w:hideMark/>
          </w:tcPr>
          <w:p w:rsidR="00674866" w:rsidRPr="001E15E0" w:rsidRDefault="00674866" w:rsidP="004D0A74">
            <w:pPr>
              <w:rPr>
                <w:sz w:val="18"/>
                <w:szCs w:val="18"/>
                <w:lang w:eastAsia="en-US"/>
              </w:rPr>
            </w:pPr>
          </w:p>
        </w:tc>
        <w:tc>
          <w:tcPr>
            <w:tcW w:w="1559" w:type="dxa"/>
            <w:vMerge/>
            <w:tcBorders>
              <w:left w:val="single" w:sz="4" w:space="0" w:color="auto"/>
              <w:bottom w:val="single" w:sz="4" w:space="0" w:color="auto"/>
              <w:right w:val="single" w:sz="4" w:space="0" w:color="auto"/>
            </w:tcBorders>
            <w:vAlign w:val="center"/>
            <w:hideMark/>
          </w:tcPr>
          <w:p w:rsidR="00674866" w:rsidRPr="001E15E0" w:rsidRDefault="00674866" w:rsidP="004D0A74">
            <w:pPr>
              <w:rPr>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674866" w:rsidRPr="001E15E0" w:rsidRDefault="00674866" w:rsidP="004D0A74">
            <w:pPr>
              <w:autoSpaceDE w:val="0"/>
              <w:autoSpaceDN w:val="0"/>
              <w:adjustRightInd w:val="0"/>
              <w:rPr>
                <w:sz w:val="18"/>
                <w:szCs w:val="18"/>
              </w:rPr>
            </w:pPr>
            <w:r w:rsidRPr="001E15E0">
              <w:rPr>
                <w:sz w:val="18"/>
                <w:szCs w:val="18"/>
              </w:rPr>
              <w:t>внебюджетные источники</w:t>
            </w: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45"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674866" w:rsidRPr="001E15E0" w:rsidRDefault="00674866" w:rsidP="004D0A74">
            <w:pPr>
              <w:autoSpaceDE w:val="0"/>
              <w:autoSpaceDN w:val="0"/>
              <w:adjustRightInd w:val="0"/>
              <w:jc w:val="center"/>
              <w:rPr>
                <w:sz w:val="18"/>
                <w:szCs w:val="18"/>
                <w:lang w:eastAsia="en-US"/>
              </w:rPr>
            </w:pPr>
          </w:p>
        </w:tc>
      </w:tr>
    </w:tbl>
    <w:p w:rsidR="00457884" w:rsidRDefault="00457884" w:rsidP="00A24507">
      <w:pPr>
        <w:pStyle w:val="ConsPlusTitle"/>
        <w:widowControl/>
        <w:jc w:val="both"/>
        <w:rPr>
          <w:rFonts w:ascii="Times New Roman" w:hAnsi="Times New Roman" w:cs="Times New Roman"/>
          <w:b w:val="0"/>
          <w:sz w:val="18"/>
          <w:szCs w:val="18"/>
        </w:rPr>
      </w:pPr>
    </w:p>
    <w:p w:rsidR="00674866" w:rsidRPr="001E15E0" w:rsidRDefault="00674866" w:rsidP="00674866">
      <w:pPr>
        <w:ind w:left="425" w:right="108"/>
        <w:jc w:val="center"/>
        <w:rPr>
          <w:sz w:val="18"/>
          <w:szCs w:val="18"/>
        </w:rPr>
      </w:pPr>
      <w:r w:rsidRPr="001E15E0">
        <w:rPr>
          <w:sz w:val="18"/>
          <w:szCs w:val="18"/>
        </w:rPr>
        <w:t xml:space="preserve">Приложение № </w:t>
      </w:r>
      <w:r>
        <w:rPr>
          <w:sz w:val="18"/>
          <w:szCs w:val="18"/>
        </w:rPr>
        <w:t>2</w:t>
      </w:r>
      <w:r>
        <w:rPr>
          <w:sz w:val="18"/>
          <w:szCs w:val="18"/>
        </w:rPr>
        <w:t xml:space="preserve"> </w:t>
      </w:r>
      <w:r w:rsidRPr="001E15E0">
        <w:rPr>
          <w:sz w:val="18"/>
          <w:szCs w:val="18"/>
        </w:rPr>
        <w:t>к постановлению администрации</w:t>
      </w:r>
      <w:r>
        <w:rPr>
          <w:sz w:val="18"/>
          <w:szCs w:val="18"/>
        </w:rPr>
        <w:t xml:space="preserve"> </w:t>
      </w:r>
      <w:r w:rsidRPr="001E15E0">
        <w:rPr>
          <w:sz w:val="18"/>
          <w:szCs w:val="18"/>
        </w:rPr>
        <w:t>Мошковского сельсовета</w:t>
      </w:r>
      <w:r>
        <w:rPr>
          <w:sz w:val="18"/>
          <w:szCs w:val="18"/>
        </w:rPr>
        <w:t xml:space="preserve"> </w:t>
      </w:r>
      <w:r w:rsidRPr="001E15E0">
        <w:rPr>
          <w:sz w:val="18"/>
          <w:szCs w:val="18"/>
        </w:rPr>
        <w:t>от 30.10.2019 № 112</w:t>
      </w:r>
    </w:p>
    <w:p w:rsidR="00674866" w:rsidRDefault="00674866" w:rsidP="00A24507">
      <w:pPr>
        <w:pStyle w:val="ConsPlusTitle"/>
        <w:widowControl/>
        <w:jc w:val="both"/>
        <w:rPr>
          <w:rFonts w:ascii="Times New Roman" w:hAnsi="Times New Roman" w:cs="Times New Roman"/>
          <w:b w:val="0"/>
          <w:sz w:val="18"/>
          <w:szCs w:val="18"/>
        </w:rPr>
      </w:pPr>
    </w:p>
    <w:p w:rsidR="00222BC9" w:rsidRPr="00222BC9" w:rsidRDefault="00222BC9" w:rsidP="00222BC9">
      <w:pPr>
        <w:autoSpaceDE w:val="0"/>
        <w:autoSpaceDN w:val="0"/>
        <w:adjustRightInd w:val="0"/>
        <w:jc w:val="center"/>
        <w:rPr>
          <w:rStyle w:val="aff1"/>
          <w:b w:val="0"/>
          <w:i w:val="0"/>
          <w:sz w:val="18"/>
          <w:szCs w:val="18"/>
          <w:lang w:val="ru-RU"/>
        </w:rPr>
      </w:pPr>
      <w:r w:rsidRPr="00222BC9">
        <w:rPr>
          <w:rStyle w:val="aff1"/>
          <w:b w:val="0"/>
          <w:i w:val="0"/>
          <w:sz w:val="18"/>
          <w:szCs w:val="18"/>
          <w:lang w:val="ru-RU"/>
        </w:rPr>
        <w:t>Приложение № 3</w:t>
      </w:r>
      <w:r>
        <w:rPr>
          <w:rStyle w:val="aff1"/>
          <w:b w:val="0"/>
          <w:i w:val="0"/>
          <w:sz w:val="18"/>
          <w:szCs w:val="18"/>
          <w:lang w:val="ru-RU"/>
        </w:rPr>
        <w:t xml:space="preserve"> </w:t>
      </w:r>
      <w:r w:rsidRPr="00222BC9">
        <w:rPr>
          <w:rStyle w:val="aff1"/>
          <w:b w:val="0"/>
          <w:i w:val="0"/>
          <w:sz w:val="18"/>
          <w:szCs w:val="18"/>
          <w:lang w:val="ru-RU"/>
        </w:rPr>
        <w:t>к муниципальной программе</w:t>
      </w:r>
    </w:p>
    <w:p w:rsidR="00222BC9" w:rsidRPr="00222BC9" w:rsidRDefault="00222BC9" w:rsidP="00222BC9">
      <w:pPr>
        <w:autoSpaceDE w:val="0"/>
        <w:autoSpaceDN w:val="0"/>
        <w:adjustRightInd w:val="0"/>
        <w:rPr>
          <w:rStyle w:val="aff1"/>
          <w:sz w:val="18"/>
          <w:szCs w:val="18"/>
          <w:lang w:val="ru-RU"/>
        </w:rPr>
      </w:pPr>
    </w:p>
    <w:p w:rsidR="00222BC9" w:rsidRDefault="00222BC9" w:rsidP="00222BC9">
      <w:pPr>
        <w:pStyle w:val="ConsPlusNormal2"/>
        <w:jc w:val="center"/>
        <w:rPr>
          <w:rFonts w:ascii="Times New Roman" w:hAnsi="Times New Roman"/>
          <w:sz w:val="18"/>
          <w:szCs w:val="18"/>
        </w:rPr>
      </w:pPr>
      <w:r w:rsidRPr="001E15E0">
        <w:rPr>
          <w:rFonts w:ascii="Times New Roman" w:hAnsi="Times New Roman"/>
          <w:sz w:val="18"/>
          <w:szCs w:val="18"/>
        </w:rPr>
        <w:t>Ресурсное обеспечение реализации муниципальной программы Мошковского сельсовета</w:t>
      </w:r>
    </w:p>
    <w:p w:rsidR="00222BC9" w:rsidRPr="00222BC9" w:rsidRDefault="00222BC9" w:rsidP="00222BC9">
      <w:pPr>
        <w:pStyle w:val="ConsPlusNormal2"/>
        <w:jc w:val="center"/>
        <w:rPr>
          <w:rStyle w:val="aff1"/>
          <w:rFonts w:ascii="Times New Roman" w:hAnsi="Times New Roman"/>
          <w:sz w:val="18"/>
          <w:szCs w:val="18"/>
          <w:lang w:val="ru-RU"/>
        </w:rPr>
      </w:pPr>
      <w:r w:rsidRPr="001E15E0">
        <w:rPr>
          <w:rFonts w:ascii="Times New Roman" w:hAnsi="Times New Roman"/>
          <w:sz w:val="18"/>
          <w:szCs w:val="18"/>
        </w:rPr>
        <w:t xml:space="preserve">Бековского района Пензенской области </w:t>
      </w:r>
      <w:r w:rsidRPr="001E15E0">
        <w:rPr>
          <w:rFonts w:ascii="Times New Roman" w:hAnsi="Times New Roman"/>
          <w:spacing w:val="-2"/>
          <w:sz w:val="18"/>
          <w:szCs w:val="18"/>
        </w:rPr>
        <w:t xml:space="preserve">«Благоустройство населенных пунктов </w:t>
      </w:r>
      <w:r w:rsidRPr="00222BC9">
        <w:rPr>
          <w:rStyle w:val="aff1"/>
          <w:rFonts w:ascii="Times New Roman" w:hAnsi="Times New Roman"/>
          <w:b w:val="0"/>
          <w:i w:val="0"/>
          <w:sz w:val="18"/>
          <w:szCs w:val="18"/>
          <w:lang w:val="ru-RU"/>
        </w:rPr>
        <w:t>Мошковского сельсовета</w:t>
      </w:r>
    </w:p>
    <w:p w:rsidR="00222BC9" w:rsidRDefault="00222BC9" w:rsidP="00222BC9">
      <w:pPr>
        <w:pStyle w:val="ConsPlusNormal2"/>
        <w:jc w:val="center"/>
        <w:rPr>
          <w:rFonts w:ascii="Times New Roman" w:hAnsi="Times New Roman"/>
          <w:sz w:val="18"/>
          <w:szCs w:val="18"/>
        </w:rPr>
      </w:pPr>
      <w:r w:rsidRPr="00222BC9">
        <w:rPr>
          <w:rStyle w:val="aff1"/>
          <w:rFonts w:ascii="Times New Roman" w:hAnsi="Times New Roman"/>
          <w:b w:val="0"/>
          <w:i w:val="0"/>
          <w:sz w:val="18"/>
          <w:szCs w:val="18"/>
          <w:lang w:val="ru-RU"/>
        </w:rPr>
        <w:t>Бековского района Пензенской области</w:t>
      </w:r>
      <w:r w:rsidRPr="00222BC9">
        <w:rPr>
          <w:rFonts w:ascii="Times New Roman" w:hAnsi="Times New Roman"/>
          <w:b/>
          <w:i/>
          <w:spacing w:val="-2"/>
          <w:sz w:val="18"/>
          <w:szCs w:val="18"/>
        </w:rPr>
        <w:t>»</w:t>
      </w:r>
      <w:r w:rsidRPr="00222BC9">
        <w:rPr>
          <w:rFonts w:ascii="Times New Roman" w:hAnsi="Times New Roman"/>
          <w:b/>
          <w:i/>
          <w:sz w:val="18"/>
          <w:szCs w:val="18"/>
        </w:rPr>
        <w:t xml:space="preserve"> за</w:t>
      </w:r>
      <w:r w:rsidRPr="001E15E0">
        <w:rPr>
          <w:rFonts w:ascii="Times New Roman" w:hAnsi="Times New Roman"/>
          <w:sz w:val="18"/>
          <w:szCs w:val="18"/>
        </w:rPr>
        <w:t xml:space="preserve"> счет средств бюджета Мошковского сельсовета</w:t>
      </w:r>
    </w:p>
    <w:p w:rsidR="00222BC9" w:rsidRPr="001E15E0" w:rsidRDefault="00222BC9" w:rsidP="00222BC9">
      <w:pPr>
        <w:pStyle w:val="ConsPlusNormal2"/>
        <w:jc w:val="center"/>
        <w:rPr>
          <w:rFonts w:ascii="Times New Roman" w:hAnsi="Times New Roman"/>
          <w:sz w:val="18"/>
          <w:szCs w:val="18"/>
        </w:rPr>
      </w:pPr>
      <w:r w:rsidRPr="001E15E0">
        <w:rPr>
          <w:rFonts w:ascii="Times New Roman" w:hAnsi="Times New Roman"/>
          <w:sz w:val="18"/>
          <w:szCs w:val="18"/>
        </w:rPr>
        <w:t>Бековского района Пензенской области</w:t>
      </w:r>
    </w:p>
    <w:p w:rsidR="00222BC9" w:rsidRPr="001E15E0" w:rsidRDefault="00222BC9" w:rsidP="00222BC9">
      <w:pPr>
        <w:autoSpaceDE w:val="0"/>
        <w:autoSpaceDN w:val="0"/>
        <w:adjustRightInd w:val="0"/>
        <w:rPr>
          <w:sz w:val="18"/>
          <w:szCs w:val="18"/>
        </w:rPr>
      </w:pPr>
    </w:p>
    <w:tbl>
      <w:tblPr>
        <w:tblW w:w="9842"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5"/>
        <w:gridCol w:w="992"/>
        <w:gridCol w:w="1054"/>
        <w:gridCol w:w="992"/>
        <w:gridCol w:w="709"/>
        <w:gridCol w:w="425"/>
        <w:gridCol w:w="567"/>
        <w:gridCol w:w="709"/>
        <w:gridCol w:w="567"/>
        <w:gridCol w:w="567"/>
        <w:gridCol w:w="567"/>
        <w:gridCol w:w="567"/>
        <w:gridCol w:w="567"/>
        <w:gridCol w:w="567"/>
        <w:gridCol w:w="567"/>
      </w:tblGrid>
      <w:tr w:rsidR="00222BC9" w:rsidRPr="001E15E0" w:rsidTr="004D0A74">
        <w:tc>
          <w:tcPr>
            <w:tcW w:w="425"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 п/п</w:t>
            </w:r>
          </w:p>
        </w:tc>
        <w:tc>
          <w:tcPr>
            <w:tcW w:w="992"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Статус</w:t>
            </w:r>
          </w:p>
        </w:tc>
        <w:tc>
          <w:tcPr>
            <w:tcW w:w="1054"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Наименование муниципальной программы, подпрограммы, основных мероприятий</w:t>
            </w:r>
          </w:p>
        </w:tc>
        <w:tc>
          <w:tcPr>
            <w:tcW w:w="992"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Ответственный исполнитель, соисполнитель подпрограммы, основных мероприятий</w:t>
            </w:r>
          </w:p>
        </w:tc>
        <w:tc>
          <w:tcPr>
            <w:tcW w:w="2977" w:type="dxa"/>
            <w:gridSpan w:val="5"/>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Код классификации расходов бюджета</w:t>
            </w:r>
          </w:p>
        </w:tc>
        <w:tc>
          <w:tcPr>
            <w:tcW w:w="3402" w:type="dxa"/>
            <w:gridSpan w:val="6"/>
            <w:tcBorders>
              <w:top w:val="single" w:sz="4" w:space="0" w:color="auto"/>
              <w:left w:val="single" w:sz="4" w:space="0" w:color="auto"/>
              <w:bottom w:val="single" w:sz="4" w:space="0" w:color="auto"/>
              <w:right w:val="single" w:sz="4" w:space="0" w:color="auto"/>
            </w:tcBorders>
          </w:tcPr>
          <w:p w:rsidR="00222BC9" w:rsidRPr="001E15E0" w:rsidRDefault="00222BC9" w:rsidP="004D0A74">
            <w:pPr>
              <w:pStyle w:val="ConsPlusNormal2"/>
              <w:jc w:val="center"/>
              <w:rPr>
                <w:rFonts w:ascii="Times New Roman" w:hAnsi="Times New Roman"/>
                <w:sz w:val="18"/>
                <w:szCs w:val="18"/>
              </w:rPr>
            </w:pPr>
            <w:r w:rsidRPr="001E15E0">
              <w:rPr>
                <w:rFonts w:ascii="Times New Roman" w:hAnsi="Times New Roman"/>
                <w:sz w:val="18"/>
                <w:szCs w:val="18"/>
              </w:rPr>
              <w:t>Расходы бюджета Мошковского сельсовета Бековского района Пензенской области/Источники финансирования дефицита бюджета Мошковского сельсовета Бековского района Пензенской области, тыс. руб.</w:t>
            </w:r>
          </w:p>
        </w:tc>
      </w:tr>
      <w:tr w:rsidR="00222BC9" w:rsidRPr="001E15E0" w:rsidTr="004D0A74">
        <w:tc>
          <w:tcPr>
            <w:tcW w:w="425" w:type="dxa"/>
            <w:vMerge/>
            <w:tcBorders>
              <w:left w:val="single" w:sz="4" w:space="0" w:color="auto"/>
              <w:right w:val="single" w:sz="4" w:space="0" w:color="auto"/>
            </w:tcBorders>
            <w:vAlign w:val="center"/>
          </w:tcPr>
          <w:p w:rsidR="00222BC9" w:rsidRPr="001E15E0" w:rsidRDefault="00222BC9" w:rsidP="004D0A74">
            <w:pPr>
              <w:rPr>
                <w:sz w:val="18"/>
                <w:szCs w:val="18"/>
                <w:lang w:eastAsia="en-US"/>
              </w:rPr>
            </w:pPr>
          </w:p>
        </w:tc>
        <w:tc>
          <w:tcPr>
            <w:tcW w:w="992" w:type="dxa"/>
            <w:vMerge/>
            <w:tcBorders>
              <w:left w:val="single" w:sz="4" w:space="0" w:color="auto"/>
              <w:right w:val="single" w:sz="4" w:space="0" w:color="auto"/>
            </w:tcBorders>
            <w:vAlign w:val="center"/>
          </w:tcPr>
          <w:p w:rsidR="00222BC9" w:rsidRPr="001E15E0" w:rsidRDefault="00222BC9" w:rsidP="004D0A74">
            <w:pPr>
              <w:rPr>
                <w:sz w:val="18"/>
                <w:szCs w:val="18"/>
                <w:lang w:eastAsia="en-US"/>
              </w:rPr>
            </w:pPr>
          </w:p>
        </w:tc>
        <w:tc>
          <w:tcPr>
            <w:tcW w:w="1054" w:type="dxa"/>
            <w:vMerge/>
            <w:tcBorders>
              <w:left w:val="single" w:sz="4" w:space="0" w:color="auto"/>
              <w:right w:val="single" w:sz="4" w:space="0" w:color="auto"/>
            </w:tcBorders>
            <w:vAlign w:val="center"/>
          </w:tcPr>
          <w:p w:rsidR="00222BC9" w:rsidRPr="001E15E0" w:rsidRDefault="00222BC9" w:rsidP="004D0A74">
            <w:pPr>
              <w:rPr>
                <w:sz w:val="18"/>
                <w:szCs w:val="18"/>
                <w:lang w:eastAsia="en-US"/>
              </w:rPr>
            </w:pPr>
          </w:p>
        </w:tc>
        <w:tc>
          <w:tcPr>
            <w:tcW w:w="992" w:type="dxa"/>
            <w:vMerge/>
            <w:tcBorders>
              <w:left w:val="single" w:sz="4" w:space="0" w:color="auto"/>
              <w:right w:val="single" w:sz="4" w:space="0" w:color="auto"/>
            </w:tcBorders>
            <w:vAlign w:val="center"/>
          </w:tcPr>
          <w:p w:rsidR="00222BC9" w:rsidRPr="001E15E0" w:rsidRDefault="00222BC9" w:rsidP="004D0A74">
            <w:pP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pStyle w:val="ConsPlusNormal2"/>
              <w:jc w:val="center"/>
              <w:rPr>
                <w:rFonts w:ascii="Times New Roman" w:hAnsi="Times New Roman"/>
                <w:sz w:val="18"/>
                <w:szCs w:val="18"/>
              </w:rPr>
            </w:pPr>
            <w:r w:rsidRPr="001E15E0">
              <w:rPr>
                <w:rFonts w:ascii="Times New Roman" w:hAnsi="Times New Roman"/>
                <w:sz w:val="18"/>
                <w:szCs w:val="18"/>
              </w:rPr>
              <w:t>Главный распорядитель бюджетных средств</w:t>
            </w:r>
          </w:p>
        </w:tc>
        <w:tc>
          <w:tcPr>
            <w:tcW w:w="425"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pStyle w:val="ConsPlusNormal2"/>
              <w:jc w:val="center"/>
              <w:rPr>
                <w:rFonts w:ascii="Times New Roman" w:hAnsi="Times New Roman"/>
                <w:sz w:val="18"/>
                <w:szCs w:val="18"/>
              </w:rPr>
            </w:pPr>
            <w:r w:rsidRPr="001E15E0">
              <w:rPr>
                <w:rFonts w:ascii="Times New Roman" w:hAnsi="Times New Roman"/>
                <w:sz w:val="18"/>
                <w:szCs w:val="18"/>
              </w:rPr>
              <w:t>Раздел</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pStyle w:val="ConsPlusNormal2"/>
              <w:jc w:val="center"/>
              <w:rPr>
                <w:rFonts w:ascii="Times New Roman" w:hAnsi="Times New Roman"/>
                <w:sz w:val="18"/>
                <w:szCs w:val="18"/>
              </w:rPr>
            </w:pPr>
            <w:r w:rsidRPr="001E15E0">
              <w:rPr>
                <w:rFonts w:ascii="Times New Roman" w:hAnsi="Times New Roman"/>
                <w:sz w:val="18"/>
                <w:szCs w:val="18"/>
              </w:rPr>
              <w:t>Подраздел</w:t>
            </w:r>
          </w:p>
        </w:tc>
        <w:tc>
          <w:tcPr>
            <w:tcW w:w="709"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pStyle w:val="ConsPlusNormal2"/>
              <w:jc w:val="center"/>
              <w:rPr>
                <w:rFonts w:ascii="Times New Roman" w:hAnsi="Times New Roman"/>
                <w:sz w:val="18"/>
                <w:szCs w:val="18"/>
              </w:rPr>
            </w:pPr>
            <w:r w:rsidRPr="001E15E0">
              <w:rPr>
                <w:rFonts w:ascii="Times New Roman" w:hAnsi="Times New Roman"/>
                <w:sz w:val="18"/>
                <w:szCs w:val="18"/>
              </w:rPr>
              <w:t>Целевая статья</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pStyle w:val="ConsPlusNormal2"/>
              <w:jc w:val="center"/>
              <w:rPr>
                <w:rFonts w:ascii="Times New Roman" w:hAnsi="Times New Roman"/>
                <w:sz w:val="18"/>
                <w:szCs w:val="18"/>
              </w:rPr>
            </w:pPr>
            <w:r w:rsidRPr="001E15E0">
              <w:rPr>
                <w:rFonts w:ascii="Times New Roman" w:hAnsi="Times New Roman"/>
                <w:sz w:val="18"/>
                <w:szCs w:val="18"/>
              </w:rPr>
              <w:t>Вид расходов</w:t>
            </w:r>
          </w:p>
        </w:tc>
        <w:tc>
          <w:tcPr>
            <w:tcW w:w="567"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spacing w:line="228" w:lineRule="auto"/>
              <w:jc w:val="center"/>
              <w:outlineLvl w:val="1"/>
              <w:rPr>
                <w:kern w:val="2"/>
                <w:sz w:val="18"/>
                <w:szCs w:val="18"/>
              </w:rPr>
            </w:pPr>
            <w:r w:rsidRPr="001E15E0">
              <w:rPr>
                <w:kern w:val="2"/>
                <w:sz w:val="18"/>
                <w:szCs w:val="18"/>
              </w:rPr>
              <w:t>2019 год</w:t>
            </w:r>
          </w:p>
        </w:tc>
        <w:tc>
          <w:tcPr>
            <w:tcW w:w="567"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spacing w:line="228" w:lineRule="auto"/>
              <w:jc w:val="center"/>
              <w:outlineLvl w:val="1"/>
              <w:rPr>
                <w:kern w:val="2"/>
                <w:sz w:val="18"/>
                <w:szCs w:val="18"/>
              </w:rPr>
            </w:pPr>
            <w:r w:rsidRPr="001E15E0">
              <w:rPr>
                <w:kern w:val="2"/>
                <w:sz w:val="18"/>
                <w:szCs w:val="18"/>
              </w:rPr>
              <w:t>2020 год</w:t>
            </w:r>
          </w:p>
        </w:tc>
        <w:tc>
          <w:tcPr>
            <w:tcW w:w="567"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spacing w:line="228" w:lineRule="auto"/>
              <w:jc w:val="center"/>
              <w:outlineLvl w:val="1"/>
              <w:rPr>
                <w:kern w:val="2"/>
                <w:sz w:val="18"/>
                <w:szCs w:val="18"/>
              </w:rPr>
            </w:pPr>
            <w:r w:rsidRPr="001E15E0">
              <w:rPr>
                <w:kern w:val="2"/>
                <w:sz w:val="18"/>
                <w:szCs w:val="18"/>
              </w:rPr>
              <w:t>2021 год</w:t>
            </w:r>
          </w:p>
        </w:tc>
        <w:tc>
          <w:tcPr>
            <w:tcW w:w="567"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spacing w:line="228" w:lineRule="auto"/>
              <w:jc w:val="center"/>
              <w:outlineLvl w:val="1"/>
              <w:rPr>
                <w:kern w:val="2"/>
                <w:sz w:val="18"/>
                <w:szCs w:val="18"/>
              </w:rPr>
            </w:pPr>
            <w:r w:rsidRPr="001E15E0">
              <w:rPr>
                <w:kern w:val="2"/>
                <w:sz w:val="18"/>
                <w:szCs w:val="18"/>
              </w:rPr>
              <w:t>2022 год</w:t>
            </w:r>
          </w:p>
        </w:tc>
        <w:tc>
          <w:tcPr>
            <w:tcW w:w="567"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spacing w:line="228" w:lineRule="auto"/>
              <w:jc w:val="center"/>
              <w:outlineLvl w:val="1"/>
              <w:rPr>
                <w:kern w:val="2"/>
                <w:sz w:val="18"/>
                <w:szCs w:val="18"/>
              </w:rPr>
            </w:pPr>
            <w:r w:rsidRPr="001E15E0">
              <w:rPr>
                <w:kern w:val="2"/>
                <w:sz w:val="18"/>
                <w:szCs w:val="18"/>
              </w:rPr>
              <w:t>2023 год</w:t>
            </w:r>
          </w:p>
        </w:tc>
        <w:tc>
          <w:tcPr>
            <w:tcW w:w="567"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spacing w:line="228" w:lineRule="auto"/>
              <w:jc w:val="center"/>
              <w:outlineLvl w:val="1"/>
              <w:rPr>
                <w:kern w:val="2"/>
                <w:sz w:val="18"/>
                <w:szCs w:val="18"/>
              </w:rPr>
            </w:pPr>
            <w:r w:rsidRPr="001E15E0">
              <w:rPr>
                <w:kern w:val="2"/>
                <w:sz w:val="18"/>
                <w:szCs w:val="18"/>
              </w:rPr>
              <w:t>2024 год</w:t>
            </w:r>
          </w:p>
        </w:tc>
      </w:tr>
      <w:tr w:rsidR="00222BC9" w:rsidRPr="001E15E0" w:rsidTr="004D0A74">
        <w:tc>
          <w:tcPr>
            <w:tcW w:w="425" w:type="dxa"/>
            <w:vMerge/>
            <w:tcBorders>
              <w:left w:val="single" w:sz="4" w:space="0" w:color="auto"/>
              <w:bottom w:val="single" w:sz="4" w:space="0" w:color="auto"/>
              <w:right w:val="single" w:sz="4" w:space="0" w:color="auto"/>
            </w:tcBorders>
            <w:vAlign w:val="center"/>
          </w:tcPr>
          <w:p w:rsidR="00222BC9" w:rsidRPr="001E15E0" w:rsidRDefault="00222BC9" w:rsidP="004D0A74">
            <w:pPr>
              <w:rPr>
                <w:sz w:val="18"/>
                <w:szCs w:val="18"/>
                <w:lang w:eastAsia="en-US"/>
              </w:rPr>
            </w:pPr>
          </w:p>
        </w:tc>
        <w:tc>
          <w:tcPr>
            <w:tcW w:w="992" w:type="dxa"/>
            <w:vMerge/>
            <w:tcBorders>
              <w:left w:val="single" w:sz="4" w:space="0" w:color="auto"/>
              <w:bottom w:val="single" w:sz="4" w:space="0" w:color="auto"/>
              <w:right w:val="single" w:sz="4" w:space="0" w:color="auto"/>
            </w:tcBorders>
            <w:vAlign w:val="center"/>
          </w:tcPr>
          <w:p w:rsidR="00222BC9" w:rsidRPr="001E15E0" w:rsidRDefault="00222BC9" w:rsidP="004D0A74">
            <w:pPr>
              <w:rPr>
                <w:sz w:val="18"/>
                <w:szCs w:val="18"/>
                <w:lang w:eastAsia="en-US"/>
              </w:rPr>
            </w:pPr>
          </w:p>
        </w:tc>
        <w:tc>
          <w:tcPr>
            <w:tcW w:w="1054" w:type="dxa"/>
            <w:vMerge/>
            <w:tcBorders>
              <w:left w:val="single" w:sz="4" w:space="0" w:color="auto"/>
              <w:bottom w:val="single" w:sz="4" w:space="0" w:color="auto"/>
              <w:right w:val="single" w:sz="4" w:space="0" w:color="auto"/>
            </w:tcBorders>
            <w:vAlign w:val="center"/>
          </w:tcPr>
          <w:p w:rsidR="00222BC9" w:rsidRPr="001E15E0" w:rsidRDefault="00222BC9" w:rsidP="004D0A74">
            <w:pPr>
              <w:rPr>
                <w:sz w:val="18"/>
                <w:szCs w:val="18"/>
                <w:lang w:eastAsia="en-US"/>
              </w:rPr>
            </w:pPr>
          </w:p>
        </w:tc>
        <w:tc>
          <w:tcPr>
            <w:tcW w:w="992" w:type="dxa"/>
            <w:vMerge/>
            <w:tcBorders>
              <w:left w:val="single" w:sz="4" w:space="0" w:color="auto"/>
              <w:bottom w:val="single" w:sz="4" w:space="0" w:color="auto"/>
              <w:right w:val="single" w:sz="4" w:space="0" w:color="auto"/>
            </w:tcBorders>
            <w:vAlign w:val="center"/>
          </w:tcPr>
          <w:p w:rsidR="00222BC9" w:rsidRPr="001E15E0" w:rsidRDefault="00222BC9" w:rsidP="004D0A74">
            <w:pPr>
              <w:rPr>
                <w:sz w:val="18"/>
                <w:szCs w:val="18"/>
                <w:lang w:eastAsia="en-US"/>
              </w:rPr>
            </w:pP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222BC9" w:rsidRPr="001E15E0" w:rsidRDefault="00222BC9" w:rsidP="004D0A74">
            <w:pPr>
              <w:pStyle w:val="ConsPlusNormal2"/>
              <w:jc w:val="center"/>
              <w:rPr>
                <w:rFonts w:ascii="Times New Roman" w:hAnsi="Times New Roman"/>
                <w:sz w:val="18"/>
                <w:szCs w:val="18"/>
              </w:rPr>
            </w:pPr>
            <w:r w:rsidRPr="001E15E0">
              <w:rPr>
                <w:rFonts w:ascii="Times New Roman" w:hAnsi="Times New Roman"/>
                <w:sz w:val="18"/>
                <w:szCs w:val="18"/>
              </w:rPr>
              <w:t>Код классификации источников финансирования дефицита бюджета</w:t>
            </w:r>
          </w:p>
        </w:tc>
        <w:tc>
          <w:tcPr>
            <w:tcW w:w="567" w:type="dxa"/>
            <w:vMerge/>
            <w:tcBorders>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rPr>
            </w:pPr>
          </w:p>
        </w:tc>
      </w:tr>
      <w:tr w:rsidR="00222BC9" w:rsidRPr="001E15E0" w:rsidTr="004D0A74">
        <w:tc>
          <w:tcPr>
            <w:tcW w:w="425"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lastRenderedPageBreak/>
              <w:t>1</w:t>
            </w:r>
          </w:p>
        </w:tc>
        <w:tc>
          <w:tcPr>
            <w:tcW w:w="992"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2</w:t>
            </w:r>
          </w:p>
        </w:tc>
        <w:tc>
          <w:tcPr>
            <w:tcW w:w="1054"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3</w:t>
            </w:r>
          </w:p>
        </w:tc>
        <w:tc>
          <w:tcPr>
            <w:tcW w:w="992"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5</w:t>
            </w:r>
          </w:p>
        </w:tc>
        <w:tc>
          <w:tcPr>
            <w:tcW w:w="425"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6</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12</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13</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rPr>
              <w:t>14</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sz w:val="18"/>
                <w:szCs w:val="18"/>
              </w:rPr>
            </w:pPr>
            <w:r w:rsidRPr="001E15E0">
              <w:rPr>
                <w:sz w:val="18"/>
                <w:szCs w:val="18"/>
              </w:rPr>
              <w:t>15</w:t>
            </w:r>
          </w:p>
        </w:tc>
      </w:tr>
      <w:tr w:rsidR="00222BC9" w:rsidRPr="001E15E0" w:rsidTr="004D0A74">
        <w:tc>
          <w:tcPr>
            <w:tcW w:w="425"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jc w:val="center"/>
              <w:rPr>
                <w:sz w:val="18"/>
                <w:szCs w:val="18"/>
                <w:lang w:eastAsia="en-US"/>
              </w:rPr>
            </w:pPr>
            <w:r w:rsidRPr="001E15E0">
              <w:rPr>
                <w:sz w:val="18"/>
                <w:szCs w:val="18"/>
                <w:lang w:eastAsia="en-US"/>
              </w:rPr>
              <w:t>1.</w:t>
            </w:r>
          </w:p>
        </w:tc>
        <w:tc>
          <w:tcPr>
            <w:tcW w:w="992"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rPr>
                <w:sz w:val="18"/>
                <w:szCs w:val="18"/>
                <w:lang w:eastAsia="en-US"/>
              </w:rPr>
            </w:pPr>
            <w:r w:rsidRPr="001E15E0">
              <w:rPr>
                <w:sz w:val="18"/>
                <w:szCs w:val="18"/>
              </w:rPr>
              <w:t>Муниципальная программа</w:t>
            </w:r>
          </w:p>
        </w:tc>
        <w:tc>
          <w:tcPr>
            <w:tcW w:w="1054" w:type="dxa"/>
            <w:vMerge w:val="restart"/>
            <w:tcBorders>
              <w:top w:val="single" w:sz="4" w:space="0" w:color="auto"/>
              <w:left w:val="single" w:sz="4" w:space="0" w:color="auto"/>
              <w:right w:val="single" w:sz="4" w:space="0" w:color="auto"/>
            </w:tcBorders>
          </w:tcPr>
          <w:p w:rsidR="00222BC9" w:rsidRPr="001E15E0" w:rsidRDefault="00222BC9" w:rsidP="004D0A74">
            <w:pPr>
              <w:autoSpaceDE w:val="0"/>
              <w:autoSpaceDN w:val="0"/>
              <w:adjustRightInd w:val="0"/>
              <w:rPr>
                <w:spacing w:val="-2"/>
                <w:sz w:val="18"/>
                <w:szCs w:val="18"/>
              </w:rPr>
            </w:pPr>
            <w:r w:rsidRPr="001E15E0">
              <w:rPr>
                <w:spacing w:val="-2"/>
                <w:sz w:val="18"/>
                <w:szCs w:val="18"/>
              </w:rPr>
              <w:t xml:space="preserve">Благоустройство населенных пунктов </w:t>
            </w:r>
            <w:r w:rsidRPr="00222BC9">
              <w:rPr>
                <w:rStyle w:val="aff1"/>
                <w:b w:val="0"/>
                <w:i w:val="0"/>
                <w:sz w:val="18"/>
                <w:szCs w:val="18"/>
                <w:lang w:val="ru-RU"/>
              </w:rPr>
              <w:t>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rPr>
                <w:sz w:val="18"/>
                <w:szCs w:val="18"/>
                <w:lang w:eastAsia="en-US"/>
              </w:rPr>
            </w:pPr>
            <w:r w:rsidRPr="001E15E0">
              <w:rPr>
                <w:sz w:val="18"/>
                <w:szCs w:val="18"/>
              </w:rPr>
              <w:t>всего</w:t>
            </w:r>
          </w:p>
        </w:tc>
        <w:tc>
          <w:tcPr>
            <w:tcW w:w="709"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rPr>
              <w:t>901</w:t>
            </w:r>
          </w:p>
        </w:tc>
        <w:tc>
          <w:tcPr>
            <w:tcW w:w="425"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rPr>
              <w:t>X</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rPr>
              <w:t>X</w:t>
            </w:r>
          </w:p>
        </w:tc>
        <w:tc>
          <w:tcPr>
            <w:tcW w:w="709"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rPr>
              <w:t>X</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rPr>
              <w:t>X</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rPr>
              <w:t>85,320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jc w:val="center"/>
              <w:rPr>
                <w:color w:val="000000"/>
                <w:sz w:val="18"/>
                <w:szCs w:val="18"/>
              </w:rPr>
            </w:pPr>
            <w:r w:rsidRPr="001E15E0">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jc w:val="center"/>
              <w:rPr>
                <w:color w:val="000000"/>
                <w:sz w:val="18"/>
                <w:szCs w:val="18"/>
              </w:rPr>
            </w:pPr>
            <w:r w:rsidRPr="001E15E0">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jc w:val="center"/>
              <w:rPr>
                <w:color w:val="000000"/>
                <w:sz w:val="18"/>
                <w:szCs w:val="18"/>
              </w:rPr>
            </w:pPr>
            <w:r w:rsidRPr="001E15E0">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116,401</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119,401</w:t>
            </w:r>
          </w:p>
        </w:tc>
      </w:tr>
      <w:tr w:rsidR="00222BC9" w:rsidRPr="001E15E0" w:rsidTr="004D0A74">
        <w:tc>
          <w:tcPr>
            <w:tcW w:w="425" w:type="dxa"/>
            <w:vMerge/>
            <w:tcBorders>
              <w:left w:val="single" w:sz="4" w:space="0" w:color="auto"/>
              <w:right w:val="single" w:sz="4" w:space="0" w:color="auto"/>
            </w:tcBorders>
            <w:vAlign w:val="center"/>
          </w:tcPr>
          <w:p w:rsidR="00222BC9" w:rsidRPr="001E15E0" w:rsidRDefault="00222BC9" w:rsidP="004D0A74">
            <w:pPr>
              <w:rPr>
                <w:sz w:val="18"/>
                <w:szCs w:val="18"/>
                <w:lang w:eastAsia="en-US"/>
              </w:rPr>
            </w:pPr>
          </w:p>
        </w:tc>
        <w:tc>
          <w:tcPr>
            <w:tcW w:w="992" w:type="dxa"/>
            <w:vMerge/>
            <w:tcBorders>
              <w:left w:val="single" w:sz="4" w:space="0" w:color="auto"/>
              <w:right w:val="single" w:sz="4" w:space="0" w:color="auto"/>
            </w:tcBorders>
            <w:vAlign w:val="center"/>
          </w:tcPr>
          <w:p w:rsidR="00222BC9" w:rsidRPr="001E15E0" w:rsidRDefault="00222BC9" w:rsidP="004D0A74">
            <w:pPr>
              <w:rPr>
                <w:sz w:val="18"/>
                <w:szCs w:val="18"/>
                <w:lang w:eastAsia="en-US"/>
              </w:rPr>
            </w:pPr>
          </w:p>
        </w:tc>
        <w:tc>
          <w:tcPr>
            <w:tcW w:w="1054" w:type="dxa"/>
            <w:vMerge/>
            <w:tcBorders>
              <w:left w:val="single" w:sz="4" w:space="0" w:color="auto"/>
              <w:right w:val="single" w:sz="4" w:space="0" w:color="auto"/>
            </w:tcBorders>
            <w:vAlign w:val="center"/>
          </w:tcPr>
          <w:p w:rsidR="00222BC9" w:rsidRPr="001E15E0" w:rsidRDefault="00222BC9" w:rsidP="004D0A7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pStyle w:val="ConsPlusNormal2"/>
              <w:rPr>
                <w:rFonts w:ascii="Times New Roman" w:hAnsi="Times New Roman"/>
                <w:sz w:val="18"/>
                <w:szCs w:val="18"/>
              </w:rPr>
            </w:pPr>
            <w:r w:rsidRPr="001E15E0">
              <w:rPr>
                <w:rFonts w:ascii="Times New Roman" w:hAnsi="Times New Roman"/>
                <w:sz w:val="18"/>
                <w:szCs w:val="18"/>
              </w:rPr>
              <w:t>ответственный исполнитель</w:t>
            </w:r>
          </w:p>
        </w:tc>
        <w:tc>
          <w:tcPr>
            <w:tcW w:w="709"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901</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901</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901</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rPr>
              <w:t>901</w:t>
            </w:r>
          </w:p>
        </w:tc>
        <w:tc>
          <w:tcPr>
            <w:tcW w:w="425"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05</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05</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05</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rPr>
              <w:t>05</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03</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03</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03</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rPr>
              <w:t>03</w:t>
            </w:r>
          </w:p>
        </w:tc>
        <w:tc>
          <w:tcPr>
            <w:tcW w:w="709"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X</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0600160100</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0600260400</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0600360800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rPr>
            </w:pPr>
            <w:r w:rsidRPr="001E15E0">
              <w:rPr>
                <w:color w:val="000000"/>
                <w:sz w:val="18"/>
                <w:szCs w:val="18"/>
              </w:rPr>
              <w:t>X</w:t>
            </w:r>
          </w:p>
          <w:p w:rsidR="00222BC9" w:rsidRPr="001E15E0" w:rsidRDefault="00222BC9" w:rsidP="004D0A74">
            <w:pPr>
              <w:autoSpaceDE w:val="0"/>
              <w:autoSpaceDN w:val="0"/>
              <w:adjustRightInd w:val="0"/>
              <w:jc w:val="center"/>
              <w:rPr>
                <w:color w:val="000000"/>
                <w:sz w:val="18"/>
                <w:szCs w:val="18"/>
              </w:rPr>
            </w:pP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244</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244</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244</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85,320</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85,320</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0,000</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jc w:val="center"/>
              <w:rPr>
                <w:color w:val="000000"/>
                <w:sz w:val="18"/>
                <w:szCs w:val="18"/>
              </w:rPr>
            </w:pPr>
            <w:r w:rsidRPr="001E15E0">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jc w:val="center"/>
              <w:rPr>
                <w:color w:val="000000"/>
                <w:sz w:val="18"/>
                <w:szCs w:val="18"/>
              </w:rPr>
            </w:pPr>
            <w:r w:rsidRPr="001E15E0">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jc w:val="center"/>
              <w:rPr>
                <w:color w:val="000000"/>
                <w:sz w:val="18"/>
                <w:szCs w:val="18"/>
              </w:rPr>
            </w:pPr>
            <w:r w:rsidRPr="001E15E0">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116,401</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105,401</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11,000</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119,401</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107,401</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12,000</w:t>
            </w:r>
          </w:p>
          <w:p w:rsidR="00222BC9" w:rsidRPr="001E15E0" w:rsidRDefault="00222BC9" w:rsidP="004D0A74">
            <w:pPr>
              <w:autoSpaceDE w:val="0"/>
              <w:autoSpaceDN w:val="0"/>
              <w:adjustRightInd w:val="0"/>
              <w:jc w:val="center"/>
              <w:rPr>
                <w:color w:val="000000"/>
                <w:sz w:val="18"/>
                <w:szCs w:val="18"/>
                <w:lang w:eastAsia="en-US"/>
              </w:rPr>
            </w:pPr>
          </w:p>
          <w:p w:rsidR="00222BC9" w:rsidRPr="001E15E0" w:rsidRDefault="00222BC9" w:rsidP="004D0A74">
            <w:pPr>
              <w:autoSpaceDE w:val="0"/>
              <w:autoSpaceDN w:val="0"/>
              <w:adjustRightInd w:val="0"/>
              <w:jc w:val="center"/>
              <w:rPr>
                <w:color w:val="000000"/>
                <w:sz w:val="18"/>
                <w:szCs w:val="18"/>
                <w:lang w:eastAsia="en-US"/>
              </w:rPr>
            </w:pPr>
            <w:r w:rsidRPr="001E15E0">
              <w:rPr>
                <w:color w:val="000000"/>
                <w:sz w:val="18"/>
                <w:szCs w:val="18"/>
                <w:lang w:eastAsia="en-US"/>
              </w:rPr>
              <w:t>0,000</w:t>
            </w:r>
          </w:p>
        </w:tc>
      </w:tr>
    </w:tbl>
    <w:p w:rsidR="00674866" w:rsidRDefault="00674866" w:rsidP="00A24507">
      <w:pPr>
        <w:pStyle w:val="ConsPlusTitle"/>
        <w:widowControl/>
        <w:jc w:val="both"/>
        <w:rPr>
          <w:rFonts w:ascii="Times New Roman" w:hAnsi="Times New Roman" w:cs="Times New Roman"/>
          <w:b w:val="0"/>
          <w:sz w:val="18"/>
          <w:szCs w:val="18"/>
        </w:rPr>
      </w:pPr>
    </w:p>
    <w:p w:rsidR="00222BC9" w:rsidRPr="001E15E0" w:rsidRDefault="00222BC9" w:rsidP="00222BC9">
      <w:pPr>
        <w:ind w:left="425" w:right="108"/>
        <w:jc w:val="center"/>
        <w:rPr>
          <w:sz w:val="18"/>
          <w:szCs w:val="18"/>
        </w:rPr>
      </w:pPr>
      <w:r w:rsidRPr="001E15E0">
        <w:rPr>
          <w:sz w:val="18"/>
          <w:szCs w:val="18"/>
        </w:rPr>
        <w:t xml:space="preserve">Приложение № </w:t>
      </w:r>
      <w:r>
        <w:rPr>
          <w:sz w:val="18"/>
          <w:szCs w:val="18"/>
        </w:rPr>
        <w:t>3</w:t>
      </w:r>
      <w:r>
        <w:rPr>
          <w:sz w:val="18"/>
          <w:szCs w:val="18"/>
        </w:rPr>
        <w:t xml:space="preserve"> </w:t>
      </w:r>
      <w:r w:rsidRPr="001E15E0">
        <w:rPr>
          <w:sz w:val="18"/>
          <w:szCs w:val="18"/>
        </w:rPr>
        <w:t>к постановлению администрации</w:t>
      </w:r>
      <w:r>
        <w:rPr>
          <w:sz w:val="18"/>
          <w:szCs w:val="18"/>
        </w:rPr>
        <w:t xml:space="preserve"> </w:t>
      </w:r>
      <w:r w:rsidRPr="001E15E0">
        <w:rPr>
          <w:sz w:val="18"/>
          <w:szCs w:val="18"/>
        </w:rPr>
        <w:t>Мошковского сельсовета</w:t>
      </w:r>
      <w:r>
        <w:rPr>
          <w:sz w:val="18"/>
          <w:szCs w:val="18"/>
        </w:rPr>
        <w:t xml:space="preserve"> </w:t>
      </w:r>
      <w:r w:rsidRPr="001E15E0">
        <w:rPr>
          <w:sz w:val="18"/>
          <w:szCs w:val="18"/>
        </w:rPr>
        <w:t>от 30.10.2019 № 112</w:t>
      </w:r>
    </w:p>
    <w:p w:rsidR="00222BC9" w:rsidRDefault="00222BC9" w:rsidP="00222BC9">
      <w:pPr>
        <w:autoSpaceDE w:val="0"/>
        <w:autoSpaceDN w:val="0"/>
        <w:adjustRightInd w:val="0"/>
        <w:jc w:val="center"/>
        <w:rPr>
          <w:rStyle w:val="aff1"/>
          <w:b w:val="0"/>
          <w:i w:val="0"/>
          <w:sz w:val="18"/>
          <w:szCs w:val="18"/>
          <w:lang w:val="ru-RU"/>
        </w:rPr>
      </w:pPr>
    </w:p>
    <w:p w:rsidR="00222BC9" w:rsidRPr="00222BC9" w:rsidRDefault="00222BC9" w:rsidP="00222BC9">
      <w:pPr>
        <w:autoSpaceDE w:val="0"/>
        <w:autoSpaceDN w:val="0"/>
        <w:adjustRightInd w:val="0"/>
        <w:jc w:val="center"/>
        <w:rPr>
          <w:rStyle w:val="aff1"/>
          <w:b w:val="0"/>
          <w:i w:val="0"/>
          <w:sz w:val="18"/>
          <w:szCs w:val="18"/>
          <w:lang w:val="ru-RU"/>
        </w:rPr>
      </w:pPr>
      <w:r w:rsidRPr="00222BC9">
        <w:rPr>
          <w:rStyle w:val="aff1"/>
          <w:b w:val="0"/>
          <w:i w:val="0"/>
          <w:sz w:val="18"/>
          <w:szCs w:val="18"/>
          <w:lang w:val="ru-RU"/>
        </w:rPr>
        <w:t>Приложение № 4</w:t>
      </w:r>
      <w:r w:rsidRPr="00222BC9">
        <w:rPr>
          <w:rStyle w:val="aff1"/>
          <w:b w:val="0"/>
          <w:i w:val="0"/>
          <w:sz w:val="18"/>
          <w:szCs w:val="18"/>
          <w:lang w:val="ru-RU"/>
        </w:rPr>
        <w:t xml:space="preserve"> </w:t>
      </w:r>
      <w:r w:rsidRPr="00222BC9">
        <w:rPr>
          <w:rStyle w:val="aff1"/>
          <w:b w:val="0"/>
          <w:i w:val="0"/>
          <w:sz w:val="18"/>
          <w:szCs w:val="18"/>
          <w:lang w:val="ru-RU"/>
        </w:rPr>
        <w:t>к муниципальной программе</w:t>
      </w:r>
    </w:p>
    <w:p w:rsidR="00222BC9" w:rsidRPr="00222BC9" w:rsidRDefault="00222BC9" w:rsidP="00222BC9">
      <w:pPr>
        <w:autoSpaceDE w:val="0"/>
        <w:autoSpaceDN w:val="0"/>
        <w:adjustRightInd w:val="0"/>
        <w:jc w:val="center"/>
        <w:outlineLvl w:val="1"/>
        <w:rPr>
          <w:bCs/>
          <w:kern w:val="2"/>
          <w:sz w:val="18"/>
          <w:szCs w:val="18"/>
        </w:rPr>
      </w:pPr>
    </w:p>
    <w:p w:rsidR="00222BC9" w:rsidRDefault="00222BC9" w:rsidP="00222BC9">
      <w:pPr>
        <w:autoSpaceDE w:val="0"/>
        <w:autoSpaceDN w:val="0"/>
        <w:adjustRightInd w:val="0"/>
        <w:jc w:val="center"/>
        <w:rPr>
          <w:bCs/>
          <w:kern w:val="2"/>
          <w:sz w:val="18"/>
          <w:szCs w:val="18"/>
        </w:rPr>
      </w:pPr>
      <w:r w:rsidRPr="00487F2C">
        <w:rPr>
          <w:sz w:val="18"/>
          <w:szCs w:val="18"/>
        </w:rPr>
        <w:t>Мероприятия муниципальной программы</w:t>
      </w:r>
      <w:r w:rsidRPr="00487F2C">
        <w:rPr>
          <w:bCs/>
          <w:kern w:val="2"/>
          <w:sz w:val="18"/>
          <w:szCs w:val="18"/>
        </w:rPr>
        <w:t xml:space="preserve"> Мошковского сельсовета Бековского района</w:t>
      </w:r>
    </w:p>
    <w:p w:rsidR="00222BC9" w:rsidRPr="00222BC9" w:rsidRDefault="00222BC9" w:rsidP="00222BC9">
      <w:pPr>
        <w:autoSpaceDE w:val="0"/>
        <w:autoSpaceDN w:val="0"/>
        <w:adjustRightInd w:val="0"/>
        <w:jc w:val="center"/>
        <w:rPr>
          <w:rStyle w:val="aff1"/>
          <w:b w:val="0"/>
          <w:i w:val="0"/>
          <w:sz w:val="18"/>
          <w:szCs w:val="18"/>
          <w:lang w:val="ru-RU"/>
        </w:rPr>
      </w:pPr>
      <w:r w:rsidRPr="00487F2C">
        <w:rPr>
          <w:bCs/>
          <w:kern w:val="2"/>
          <w:sz w:val="18"/>
          <w:szCs w:val="18"/>
        </w:rPr>
        <w:t xml:space="preserve">Пензенской области </w:t>
      </w:r>
      <w:r w:rsidRPr="00487F2C">
        <w:rPr>
          <w:spacing w:val="-2"/>
          <w:sz w:val="18"/>
          <w:szCs w:val="18"/>
        </w:rPr>
        <w:t xml:space="preserve">«Благоустройство населенных пунктов </w:t>
      </w:r>
      <w:r w:rsidRPr="00222BC9">
        <w:rPr>
          <w:rStyle w:val="aff1"/>
          <w:b w:val="0"/>
          <w:i w:val="0"/>
          <w:sz w:val="18"/>
          <w:szCs w:val="18"/>
          <w:lang w:val="ru-RU"/>
        </w:rPr>
        <w:t>Мошковского сельсовета</w:t>
      </w:r>
    </w:p>
    <w:p w:rsidR="00222BC9" w:rsidRPr="00222BC9" w:rsidRDefault="00222BC9" w:rsidP="00222BC9">
      <w:pPr>
        <w:autoSpaceDE w:val="0"/>
        <w:autoSpaceDN w:val="0"/>
        <w:adjustRightInd w:val="0"/>
        <w:jc w:val="center"/>
        <w:rPr>
          <w:b/>
          <w:i/>
          <w:spacing w:val="-2"/>
          <w:sz w:val="18"/>
          <w:szCs w:val="18"/>
        </w:rPr>
      </w:pPr>
      <w:r w:rsidRPr="00222BC9">
        <w:rPr>
          <w:rStyle w:val="aff1"/>
          <w:b w:val="0"/>
          <w:i w:val="0"/>
          <w:sz w:val="18"/>
          <w:szCs w:val="18"/>
        </w:rPr>
        <w:t xml:space="preserve">Бековского </w:t>
      </w:r>
      <w:proofErr w:type="spellStart"/>
      <w:r w:rsidRPr="00222BC9">
        <w:rPr>
          <w:rStyle w:val="aff1"/>
          <w:b w:val="0"/>
          <w:i w:val="0"/>
          <w:sz w:val="18"/>
          <w:szCs w:val="18"/>
        </w:rPr>
        <w:t>района</w:t>
      </w:r>
      <w:proofErr w:type="spellEnd"/>
      <w:r w:rsidRPr="00222BC9">
        <w:rPr>
          <w:rStyle w:val="aff1"/>
          <w:b w:val="0"/>
          <w:i w:val="0"/>
          <w:sz w:val="18"/>
          <w:szCs w:val="18"/>
        </w:rPr>
        <w:t xml:space="preserve"> </w:t>
      </w:r>
      <w:proofErr w:type="spellStart"/>
      <w:r w:rsidRPr="00222BC9">
        <w:rPr>
          <w:rStyle w:val="aff1"/>
          <w:b w:val="0"/>
          <w:i w:val="0"/>
          <w:sz w:val="18"/>
          <w:szCs w:val="18"/>
        </w:rPr>
        <w:t>Пензенской</w:t>
      </w:r>
      <w:proofErr w:type="spellEnd"/>
      <w:r w:rsidRPr="00222BC9">
        <w:rPr>
          <w:rStyle w:val="aff1"/>
          <w:b w:val="0"/>
          <w:i w:val="0"/>
          <w:sz w:val="18"/>
          <w:szCs w:val="18"/>
        </w:rPr>
        <w:t xml:space="preserve"> </w:t>
      </w:r>
      <w:proofErr w:type="spellStart"/>
      <w:r w:rsidRPr="00222BC9">
        <w:rPr>
          <w:rStyle w:val="aff1"/>
          <w:b w:val="0"/>
          <w:i w:val="0"/>
          <w:sz w:val="18"/>
          <w:szCs w:val="18"/>
        </w:rPr>
        <w:t>области</w:t>
      </w:r>
      <w:proofErr w:type="spellEnd"/>
      <w:r w:rsidRPr="00222BC9">
        <w:rPr>
          <w:b/>
          <w:i/>
          <w:spacing w:val="-2"/>
          <w:sz w:val="18"/>
          <w:szCs w:val="18"/>
        </w:rPr>
        <w:t>»</w:t>
      </w:r>
    </w:p>
    <w:p w:rsidR="00222BC9" w:rsidRPr="00487F2C" w:rsidRDefault="00222BC9" w:rsidP="00222BC9">
      <w:pPr>
        <w:autoSpaceDE w:val="0"/>
        <w:autoSpaceDN w:val="0"/>
        <w:adjustRightInd w:val="0"/>
        <w:jc w:val="center"/>
        <w:outlineLvl w:val="1"/>
        <w:rPr>
          <w:spacing w:val="-2"/>
          <w:sz w:val="18"/>
          <w:szCs w:val="18"/>
        </w:rPr>
      </w:pPr>
    </w:p>
    <w:tbl>
      <w:tblPr>
        <w:tblW w:w="9776" w:type="dxa"/>
        <w:jc w:val="center"/>
        <w:tblLayout w:type="fixed"/>
        <w:tblCellMar>
          <w:left w:w="75" w:type="dxa"/>
          <w:right w:w="75" w:type="dxa"/>
        </w:tblCellMar>
        <w:tblLook w:val="04A0" w:firstRow="1" w:lastRow="0" w:firstColumn="1" w:lastColumn="0" w:noHBand="0" w:noVBand="1"/>
      </w:tblPr>
      <w:tblGrid>
        <w:gridCol w:w="559"/>
        <w:gridCol w:w="1276"/>
        <w:gridCol w:w="1276"/>
        <w:gridCol w:w="850"/>
        <w:gridCol w:w="851"/>
        <w:gridCol w:w="850"/>
        <w:gridCol w:w="709"/>
        <w:gridCol w:w="850"/>
        <w:gridCol w:w="851"/>
        <w:gridCol w:w="1704"/>
      </w:tblGrid>
      <w:tr w:rsidR="00222BC9" w:rsidRPr="00F05C4C" w:rsidTr="00222BC9">
        <w:trPr>
          <w:jc w:val="center"/>
        </w:trPr>
        <w:tc>
          <w:tcPr>
            <w:tcW w:w="559" w:type="dxa"/>
            <w:vMerge w:val="restart"/>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 п/п</w:t>
            </w:r>
          </w:p>
        </w:tc>
        <w:tc>
          <w:tcPr>
            <w:tcW w:w="1276" w:type="dxa"/>
            <w:vMerge w:val="restart"/>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Наименование основного мероприятия,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Исполнители</w:t>
            </w:r>
          </w:p>
        </w:tc>
        <w:tc>
          <w:tcPr>
            <w:tcW w:w="850" w:type="dxa"/>
            <w:vMerge w:val="restart"/>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Срок исполнения (год)</w:t>
            </w:r>
          </w:p>
        </w:tc>
        <w:tc>
          <w:tcPr>
            <w:tcW w:w="4111" w:type="dxa"/>
            <w:gridSpan w:val="5"/>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Объем финансирования, тыс. рублей</w:t>
            </w:r>
          </w:p>
        </w:tc>
        <w:tc>
          <w:tcPr>
            <w:tcW w:w="1704" w:type="dxa"/>
            <w:vMerge w:val="restart"/>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Показатели результата мероприятия по годам (ожидаемый непосредственный результат)</w:t>
            </w:r>
          </w:p>
        </w:tc>
      </w:tr>
      <w:tr w:rsidR="00222BC9" w:rsidRPr="00F05C4C" w:rsidTr="00222BC9">
        <w:trPr>
          <w:jc w:val="center"/>
        </w:trPr>
        <w:tc>
          <w:tcPr>
            <w:tcW w:w="559" w:type="dxa"/>
            <w:vMerge/>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0" w:type="dxa"/>
            <w:vMerge/>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widowControl w:val="0"/>
              <w:autoSpaceDE w:val="0"/>
              <w:autoSpaceDN w:val="0"/>
              <w:adjustRightInd w:val="0"/>
              <w:jc w:val="center"/>
              <w:rPr>
                <w:sz w:val="18"/>
                <w:szCs w:val="18"/>
              </w:rPr>
            </w:pPr>
            <w:r w:rsidRPr="00F05C4C">
              <w:rPr>
                <w:sz w:val="18"/>
                <w:szCs w:val="18"/>
              </w:rPr>
              <w:t>всего</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widowControl w:val="0"/>
              <w:autoSpaceDE w:val="0"/>
              <w:autoSpaceDN w:val="0"/>
              <w:adjustRightInd w:val="0"/>
              <w:jc w:val="center"/>
              <w:rPr>
                <w:sz w:val="18"/>
                <w:szCs w:val="18"/>
              </w:rPr>
            </w:pPr>
            <w:r w:rsidRPr="00F05C4C">
              <w:rPr>
                <w:sz w:val="18"/>
                <w:szCs w:val="18"/>
              </w:rPr>
              <w:t>местный бюджет</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widowControl w:val="0"/>
              <w:autoSpaceDE w:val="0"/>
              <w:autoSpaceDN w:val="0"/>
              <w:adjustRightInd w:val="0"/>
              <w:jc w:val="center"/>
              <w:rPr>
                <w:sz w:val="18"/>
                <w:szCs w:val="18"/>
              </w:rPr>
            </w:pPr>
            <w:r w:rsidRPr="00F05C4C">
              <w:rPr>
                <w:sz w:val="18"/>
                <w:szCs w:val="18"/>
              </w:rPr>
              <w:t>областной бюджет</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widowControl w:val="0"/>
              <w:autoSpaceDE w:val="0"/>
              <w:autoSpaceDN w:val="0"/>
              <w:adjustRightInd w:val="0"/>
              <w:jc w:val="center"/>
              <w:rPr>
                <w:sz w:val="18"/>
                <w:szCs w:val="18"/>
              </w:rPr>
            </w:pPr>
            <w:r w:rsidRPr="00F05C4C">
              <w:rPr>
                <w:sz w:val="18"/>
                <w:szCs w:val="18"/>
              </w:rPr>
              <w:t>федеральный бюджет</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widowControl w:val="0"/>
              <w:autoSpaceDE w:val="0"/>
              <w:autoSpaceDN w:val="0"/>
              <w:adjustRightInd w:val="0"/>
              <w:jc w:val="center"/>
              <w:rPr>
                <w:sz w:val="18"/>
                <w:szCs w:val="18"/>
              </w:rPr>
            </w:pPr>
            <w:r w:rsidRPr="00F05C4C">
              <w:rPr>
                <w:sz w:val="18"/>
                <w:szCs w:val="18"/>
              </w:rPr>
              <w:t>внебюджетные средства</w:t>
            </w:r>
          </w:p>
        </w:tc>
        <w:tc>
          <w:tcPr>
            <w:tcW w:w="1704" w:type="dxa"/>
            <w:vMerge/>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r>
      <w:tr w:rsidR="00222BC9" w:rsidRPr="00F05C4C" w:rsidTr="00222BC9">
        <w:trPr>
          <w:jc w:val="center"/>
        </w:trPr>
        <w:tc>
          <w:tcPr>
            <w:tcW w:w="55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3</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4</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5</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7</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9</w:t>
            </w:r>
          </w:p>
        </w:tc>
        <w:tc>
          <w:tcPr>
            <w:tcW w:w="1704"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10</w:t>
            </w:r>
          </w:p>
        </w:tc>
      </w:tr>
      <w:tr w:rsidR="00222BC9" w:rsidRPr="00F05C4C" w:rsidTr="00222BC9">
        <w:trPr>
          <w:trHeight w:val="585"/>
          <w:jc w:val="center"/>
        </w:trPr>
        <w:tc>
          <w:tcPr>
            <w:tcW w:w="9776" w:type="dxa"/>
            <w:gridSpan w:val="10"/>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both"/>
              <w:rPr>
                <w:sz w:val="18"/>
                <w:szCs w:val="18"/>
              </w:rPr>
            </w:pPr>
            <w:r w:rsidRPr="00F05C4C">
              <w:rPr>
                <w:sz w:val="18"/>
                <w:szCs w:val="18"/>
              </w:rPr>
              <w:t>Цель программы: Выполнение комплексного благоустройства населенных пунктов Мошковского сельсовета Бековского района Пензенской области путем создания наилучших социально-бытовых условий проживания населения и формирования благоприятного социального микроклимата</w:t>
            </w:r>
          </w:p>
        </w:tc>
      </w:tr>
      <w:tr w:rsidR="00222BC9" w:rsidRPr="00F05C4C" w:rsidTr="00222BC9">
        <w:trPr>
          <w:trHeight w:val="343"/>
          <w:jc w:val="center"/>
        </w:trPr>
        <w:tc>
          <w:tcPr>
            <w:tcW w:w="9776" w:type="dxa"/>
            <w:gridSpan w:val="10"/>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Задача 1. Организация и содержание уличного освещения</w:t>
            </w:r>
          </w:p>
        </w:tc>
      </w:tr>
      <w:tr w:rsidR="00222BC9" w:rsidRPr="00F05C4C" w:rsidTr="00222BC9">
        <w:trPr>
          <w:trHeight w:val="270"/>
          <w:jc w:val="center"/>
        </w:trPr>
        <w:tc>
          <w:tcPr>
            <w:tcW w:w="559" w:type="dxa"/>
            <w:vMerge w:val="restart"/>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1.1.</w:t>
            </w:r>
          </w:p>
        </w:tc>
        <w:tc>
          <w:tcPr>
            <w:tcW w:w="1276" w:type="dxa"/>
            <w:vMerge w:val="restart"/>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Организация в границах поселения электроснабжения населения в пределах полномочий, установленных законодательством Российской Федерации</w:t>
            </w:r>
          </w:p>
        </w:tc>
        <w:tc>
          <w:tcPr>
            <w:tcW w:w="1276" w:type="dxa"/>
            <w:vMerge w:val="restart"/>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Администрация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2019</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color w:val="000000"/>
                <w:sz w:val="18"/>
                <w:szCs w:val="18"/>
              </w:rPr>
            </w:pPr>
            <w:r w:rsidRPr="00F05C4C">
              <w:rPr>
                <w:color w:val="000000"/>
                <w:sz w:val="18"/>
                <w:szCs w:val="18"/>
              </w:rPr>
              <w:t>85,320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color w:val="000000"/>
                <w:sz w:val="18"/>
                <w:szCs w:val="18"/>
              </w:rPr>
            </w:pPr>
            <w:r w:rsidRPr="00F05C4C">
              <w:rPr>
                <w:color w:val="000000"/>
                <w:sz w:val="18"/>
                <w:szCs w:val="18"/>
              </w:rPr>
              <w:t>85,320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val="restart"/>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Уровень освещенности населенных пунктов</w:t>
            </w:r>
          </w:p>
        </w:tc>
      </w:tr>
      <w:tr w:rsidR="00222BC9" w:rsidRPr="00F05C4C" w:rsidTr="00222BC9">
        <w:trPr>
          <w:jc w:val="center"/>
        </w:trPr>
        <w:tc>
          <w:tcPr>
            <w:tcW w:w="559" w:type="dxa"/>
            <w:vMerge/>
            <w:tcBorders>
              <w:top w:val="single" w:sz="4" w:space="0" w:color="auto"/>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top w:val="single" w:sz="4" w:space="0" w:color="auto"/>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top w:val="single" w:sz="4" w:space="0" w:color="auto"/>
              <w:left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2020</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top w:val="single" w:sz="4" w:space="0" w:color="auto"/>
              <w:left w:val="single" w:sz="4" w:space="0" w:color="auto"/>
              <w:right w:val="single" w:sz="4" w:space="0" w:color="auto"/>
            </w:tcBorders>
            <w:vAlign w:val="center"/>
          </w:tcPr>
          <w:p w:rsidR="00222BC9" w:rsidRPr="00F05C4C" w:rsidRDefault="00222BC9" w:rsidP="004D0A74">
            <w:pPr>
              <w:rPr>
                <w:sz w:val="18"/>
                <w:szCs w:val="18"/>
              </w:rPr>
            </w:pPr>
          </w:p>
        </w:tc>
      </w:tr>
      <w:tr w:rsidR="00222BC9" w:rsidRPr="00F05C4C" w:rsidTr="00222BC9">
        <w:trPr>
          <w:jc w:val="center"/>
        </w:trPr>
        <w:tc>
          <w:tcPr>
            <w:tcW w:w="559"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2021</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left w:val="single" w:sz="4" w:space="0" w:color="auto"/>
              <w:right w:val="single" w:sz="4" w:space="0" w:color="auto"/>
            </w:tcBorders>
            <w:vAlign w:val="center"/>
          </w:tcPr>
          <w:p w:rsidR="00222BC9" w:rsidRPr="00F05C4C" w:rsidRDefault="00222BC9" w:rsidP="004D0A74">
            <w:pPr>
              <w:rPr>
                <w:sz w:val="18"/>
                <w:szCs w:val="18"/>
              </w:rPr>
            </w:pPr>
          </w:p>
        </w:tc>
      </w:tr>
      <w:tr w:rsidR="00222BC9" w:rsidRPr="00F05C4C" w:rsidTr="00222BC9">
        <w:trPr>
          <w:trHeight w:val="271"/>
          <w:jc w:val="center"/>
        </w:trPr>
        <w:tc>
          <w:tcPr>
            <w:tcW w:w="559"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2022</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left w:val="single" w:sz="4" w:space="0" w:color="auto"/>
              <w:right w:val="single" w:sz="4" w:space="0" w:color="auto"/>
            </w:tcBorders>
            <w:vAlign w:val="center"/>
          </w:tcPr>
          <w:p w:rsidR="00222BC9" w:rsidRPr="00F05C4C" w:rsidRDefault="00222BC9" w:rsidP="004D0A74">
            <w:pPr>
              <w:rPr>
                <w:sz w:val="18"/>
                <w:szCs w:val="18"/>
              </w:rPr>
            </w:pPr>
          </w:p>
        </w:tc>
      </w:tr>
      <w:tr w:rsidR="00222BC9" w:rsidRPr="00F05C4C" w:rsidTr="00222BC9">
        <w:trPr>
          <w:jc w:val="center"/>
        </w:trPr>
        <w:tc>
          <w:tcPr>
            <w:tcW w:w="559" w:type="dxa"/>
            <w:vMerge/>
            <w:tcBorders>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color w:val="000000"/>
                <w:sz w:val="18"/>
                <w:szCs w:val="18"/>
              </w:rPr>
            </w:pPr>
            <w:r w:rsidRPr="00F05C4C">
              <w:rPr>
                <w:color w:val="000000"/>
                <w:sz w:val="18"/>
                <w:szCs w:val="18"/>
              </w:rPr>
              <w:t>105,401</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color w:val="000000"/>
                <w:sz w:val="18"/>
                <w:szCs w:val="18"/>
              </w:rPr>
            </w:pPr>
            <w:r w:rsidRPr="00F05C4C">
              <w:rPr>
                <w:color w:val="000000"/>
                <w:sz w:val="18"/>
                <w:szCs w:val="18"/>
              </w:rPr>
              <w:t>105,401</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left w:val="single" w:sz="4" w:space="0" w:color="auto"/>
              <w:right w:val="single" w:sz="4" w:space="0" w:color="auto"/>
            </w:tcBorders>
          </w:tcPr>
          <w:p w:rsidR="00222BC9" w:rsidRPr="00F05C4C" w:rsidRDefault="00222BC9" w:rsidP="004D0A74">
            <w:pPr>
              <w:autoSpaceDE w:val="0"/>
              <w:autoSpaceDN w:val="0"/>
              <w:adjustRightInd w:val="0"/>
              <w:rPr>
                <w:sz w:val="18"/>
                <w:szCs w:val="18"/>
              </w:rPr>
            </w:pPr>
          </w:p>
        </w:tc>
      </w:tr>
      <w:tr w:rsidR="00222BC9" w:rsidRPr="00F05C4C" w:rsidTr="00222BC9">
        <w:trPr>
          <w:jc w:val="center"/>
        </w:trPr>
        <w:tc>
          <w:tcPr>
            <w:tcW w:w="559"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2024</w:t>
            </w:r>
          </w:p>
        </w:tc>
        <w:tc>
          <w:tcPr>
            <w:tcW w:w="851"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color w:val="000000"/>
                <w:sz w:val="18"/>
                <w:szCs w:val="18"/>
              </w:rPr>
            </w:pPr>
            <w:r w:rsidRPr="00F05C4C">
              <w:rPr>
                <w:color w:val="000000"/>
                <w:sz w:val="18"/>
                <w:szCs w:val="18"/>
              </w:rPr>
              <w:t>107,401</w:t>
            </w:r>
          </w:p>
        </w:tc>
        <w:tc>
          <w:tcPr>
            <w:tcW w:w="850"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color w:val="000000"/>
                <w:sz w:val="18"/>
                <w:szCs w:val="18"/>
              </w:rPr>
            </w:pPr>
            <w:r w:rsidRPr="00F05C4C">
              <w:rPr>
                <w:color w:val="000000"/>
                <w:sz w:val="18"/>
                <w:szCs w:val="18"/>
              </w:rPr>
              <w:t>107,401</w:t>
            </w:r>
          </w:p>
        </w:tc>
        <w:tc>
          <w:tcPr>
            <w:tcW w:w="709"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left w:val="single" w:sz="4" w:space="0" w:color="auto"/>
              <w:right w:val="single" w:sz="4" w:space="0" w:color="auto"/>
            </w:tcBorders>
            <w:vAlign w:val="center"/>
          </w:tcPr>
          <w:p w:rsidR="00222BC9" w:rsidRPr="00F05C4C" w:rsidRDefault="00222BC9" w:rsidP="004D0A74">
            <w:pPr>
              <w:rPr>
                <w:sz w:val="18"/>
                <w:szCs w:val="18"/>
              </w:rPr>
            </w:pPr>
          </w:p>
        </w:tc>
      </w:tr>
      <w:tr w:rsidR="00222BC9" w:rsidRPr="00F05C4C" w:rsidTr="00222BC9">
        <w:trPr>
          <w:trHeight w:val="1360"/>
          <w:jc w:val="center"/>
        </w:trPr>
        <w:tc>
          <w:tcPr>
            <w:tcW w:w="559" w:type="dxa"/>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color w:val="000000"/>
                <w:sz w:val="18"/>
                <w:szCs w:val="18"/>
              </w:rPr>
            </w:pPr>
            <w:r w:rsidRPr="00F05C4C">
              <w:rPr>
                <w:color w:val="000000"/>
                <w:sz w:val="18"/>
                <w:szCs w:val="18"/>
              </w:rPr>
              <w:t>298,122</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color w:val="000000"/>
                <w:sz w:val="18"/>
                <w:szCs w:val="18"/>
              </w:rPr>
            </w:pPr>
            <w:r w:rsidRPr="00F05C4C">
              <w:rPr>
                <w:color w:val="000000"/>
                <w:sz w:val="18"/>
                <w:szCs w:val="18"/>
              </w:rPr>
              <w:t>298,122</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r>
      <w:tr w:rsidR="00222BC9" w:rsidRPr="00F05C4C" w:rsidTr="00222BC9">
        <w:trPr>
          <w:trHeight w:hRule="exact" w:val="290"/>
          <w:jc w:val="center"/>
        </w:trPr>
        <w:tc>
          <w:tcPr>
            <w:tcW w:w="9776" w:type="dxa"/>
            <w:gridSpan w:val="10"/>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both"/>
              <w:rPr>
                <w:color w:val="000000"/>
                <w:sz w:val="18"/>
                <w:szCs w:val="18"/>
              </w:rPr>
            </w:pPr>
            <w:r w:rsidRPr="00F05C4C">
              <w:rPr>
                <w:color w:val="000000"/>
                <w:sz w:val="18"/>
                <w:szCs w:val="18"/>
              </w:rPr>
              <w:t>Задача 2. Организация и содержание мест захоронения</w:t>
            </w:r>
          </w:p>
        </w:tc>
      </w:tr>
      <w:tr w:rsidR="00222BC9" w:rsidRPr="00F05C4C" w:rsidTr="00222BC9">
        <w:trPr>
          <w:trHeight w:val="241"/>
          <w:jc w:val="center"/>
        </w:trPr>
        <w:tc>
          <w:tcPr>
            <w:tcW w:w="559" w:type="dxa"/>
            <w:vMerge w:val="restart"/>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2.1.</w:t>
            </w:r>
          </w:p>
        </w:tc>
        <w:tc>
          <w:tcPr>
            <w:tcW w:w="1276" w:type="dxa"/>
            <w:vMerge w:val="restart"/>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Содержание кладбищ - проведение работ по санитарной очистке и благоустройству кладбищ на территории поселения</w:t>
            </w:r>
          </w:p>
        </w:tc>
        <w:tc>
          <w:tcPr>
            <w:tcW w:w="1276" w:type="dxa"/>
            <w:vMerge w:val="restart"/>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Администрация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2019</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val="restart"/>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Повышение степени удовлетворенности населения уровнем благоустройства кладбищ</w:t>
            </w:r>
          </w:p>
        </w:tc>
      </w:tr>
      <w:tr w:rsidR="00222BC9" w:rsidRPr="00F05C4C" w:rsidTr="00222BC9">
        <w:trPr>
          <w:trHeight w:val="261"/>
          <w:jc w:val="center"/>
        </w:trPr>
        <w:tc>
          <w:tcPr>
            <w:tcW w:w="559" w:type="dxa"/>
            <w:vMerge/>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rPr>
                <w:sz w:val="18"/>
                <w:szCs w:val="18"/>
              </w:rPr>
            </w:pPr>
          </w:p>
        </w:tc>
        <w:tc>
          <w:tcPr>
            <w:tcW w:w="1276" w:type="dxa"/>
            <w:vMerge/>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rPr>
                <w:sz w:val="18"/>
                <w:szCs w:val="18"/>
              </w:rPr>
            </w:pPr>
          </w:p>
        </w:tc>
        <w:tc>
          <w:tcPr>
            <w:tcW w:w="1276" w:type="dxa"/>
            <w:vMerge/>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2020</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rPr>
                <w:sz w:val="18"/>
                <w:szCs w:val="18"/>
              </w:rPr>
            </w:pPr>
          </w:p>
        </w:tc>
      </w:tr>
      <w:tr w:rsidR="00222BC9" w:rsidRPr="00F05C4C" w:rsidTr="00222BC9">
        <w:trPr>
          <w:jc w:val="center"/>
        </w:trPr>
        <w:tc>
          <w:tcPr>
            <w:tcW w:w="559"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2021</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left w:val="single" w:sz="4" w:space="0" w:color="auto"/>
              <w:right w:val="single" w:sz="4" w:space="0" w:color="auto"/>
            </w:tcBorders>
            <w:vAlign w:val="center"/>
          </w:tcPr>
          <w:p w:rsidR="00222BC9" w:rsidRPr="00F05C4C" w:rsidRDefault="00222BC9" w:rsidP="004D0A74">
            <w:pPr>
              <w:rPr>
                <w:sz w:val="18"/>
                <w:szCs w:val="18"/>
              </w:rPr>
            </w:pPr>
          </w:p>
        </w:tc>
      </w:tr>
      <w:tr w:rsidR="00222BC9" w:rsidRPr="00F05C4C" w:rsidTr="00222BC9">
        <w:trPr>
          <w:jc w:val="center"/>
        </w:trPr>
        <w:tc>
          <w:tcPr>
            <w:tcW w:w="559"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2022</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00,000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10,000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left w:val="single" w:sz="4" w:space="0" w:color="auto"/>
              <w:right w:val="single" w:sz="4" w:space="0" w:color="auto"/>
            </w:tcBorders>
            <w:vAlign w:val="center"/>
          </w:tcPr>
          <w:p w:rsidR="00222BC9" w:rsidRPr="00F05C4C" w:rsidRDefault="00222BC9" w:rsidP="004D0A74">
            <w:pPr>
              <w:rPr>
                <w:sz w:val="18"/>
                <w:szCs w:val="18"/>
              </w:rPr>
            </w:pPr>
          </w:p>
        </w:tc>
      </w:tr>
      <w:tr w:rsidR="00222BC9" w:rsidRPr="00F05C4C" w:rsidTr="00222BC9">
        <w:trPr>
          <w:jc w:val="center"/>
        </w:trPr>
        <w:tc>
          <w:tcPr>
            <w:tcW w:w="559"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11,000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11,000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left w:val="single" w:sz="4" w:space="0" w:color="auto"/>
              <w:right w:val="single" w:sz="4" w:space="0" w:color="auto"/>
            </w:tcBorders>
            <w:vAlign w:val="center"/>
          </w:tcPr>
          <w:p w:rsidR="00222BC9" w:rsidRPr="00F05C4C" w:rsidRDefault="00222BC9" w:rsidP="004D0A74">
            <w:pPr>
              <w:rPr>
                <w:sz w:val="18"/>
                <w:szCs w:val="18"/>
              </w:rPr>
            </w:pPr>
          </w:p>
        </w:tc>
      </w:tr>
      <w:tr w:rsidR="00222BC9" w:rsidRPr="00F05C4C" w:rsidTr="00222BC9">
        <w:trPr>
          <w:jc w:val="center"/>
        </w:trPr>
        <w:tc>
          <w:tcPr>
            <w:tcW w:w="559" w:type="dxa"/>
            <w:vMerge/>
            <w:tcBorders>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2024</w:t>
            </w:r>
          </w:p>
        </w:tc>
        <w:tc>
          <w:tcPr>
            <w:tcW w:w="851" w:type="dxa"/>
            <w:tcBorders>
              <w:top w:val="single" w:sz="4" w:space="0" w:color="auto"/>
              <w:left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12,000</w:t>
            </w:r>
          </w:p>
        </w:tc>
        <w:tc>
          <w:tcPr>
            <w:tcW w:w="850" w:type="dxa"/>
            <w:tcBorders>
              <w:top w:val="single" w:sz="4" w:space="0" w:color="auto"/>
              <w:left w:val="single" w:sz="4" w:space="0" w:color="auto"/>
              <w:right w:val="single" w:sz="4" w:space="0" w:color="auto"/>
            </w:tcBorders>
          </w:tcPr>
          <w:p w:rsidR="00222BC9" w:rsidRPr="00F05C4C" w:rsidRDefault="00222BC9" w:rsidP="004D0A74">
            <w:pPr>
              <w:tabs>
                <w:tab w:val="left" w:pos="705"/>
              </w:tabs>
              <w:jc w:val="center"/>
              <w:rPr>
                <w:color w:val="000000"/>
                <w:sz w:val="18"/>
                <w:szCs w:val="18"/>
              </w:rPr>
            </w:pPr>
            <w:r w:rsidRPr="00F05C4C">
              <w:rPr>
                <w:color w:val="000000"/>
                <w:sz w:val="18"/>
                <w:szCs w:val="18"/>
              </w:rPr>
              <w:t>12,000</w:t>
            </w:r>
          </w:p>
        </w:tc>
        <w:tc>
          <w:tcPr>
            <w:tcW w:w="709"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left w:val="single" w:sz="4" w:space="0" w:color="auto"/>
              <w:right w:val="single" w:sz="4" w:space="0" w:color="auto"/>
            </w:tcBorders>
            <w:vAlign w:val="center"/>
          </w:tcPr>
          <w:p w:rsidR="00222BC9" w:rsidRPr="00F05C4C" w:rsidRDefault="00222BC9" w:rsidP="004D0A74">
            <w:pPr>
              <w:rPr>
                <w:sz w:val="18"/>
                <w:szCs w:val="18"/>
              </w:rPr>
            </w:pPr>
          </w:p>
        </w:tc>
      </w:tr>
      <w:tr w:rsidR="00222BC9" w:rsidRPr="00F05C4C" w:rsidTr="00222BC9">
        <w:trPr>
          <w:trHeight w:val="986"/>
          <w:jc w:val="center"/>
        </w:trPr>
        <w:tc>
          <w:tcPr>
            <w:tcW w:w="559"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1276" w:type="dxa"/>
            <w:vMerge/>
            <w:tcBorders>
              <w:left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 xml:space="preserve">Итого </w:t>
            </w:r>
          </w:p>
        </w:tc>
        <w:tc>
          <w:tcPr>
            <w:tcW w:w="851"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color w:val="000000"/>
                <w:sz w:val="18"/>
                <w:szCs w:val="18"/>
              </w:rPr>
            </w:pPr>
            <w:r w:rsidRPr="00F05C4C">
              <w:rPr>
                <w:color w:val="000000"/>
                <w:sz w:val="18"/>
                <w:szCs w:val="18"/>
              </w:rPr>
              <w:t>22,000</w:t>
            </w:r>
          </w:p>
        </w:tc>
        <w:tc>
          <w:tcPr>
            <w:tcW w:w="850"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color w:val="000000"/>
                <w:sz w:val="18"/>
                <w:szCs w:val="18"/>
              </w:rPr>
            </w:pPr>
            <w:r w:rsidRPr="00F05C4C">
              <w:rPr>
                <w:color w:val="000000"/>
                <w:sz w:val="18"/>
                <w:szCs w:val="18"/>
              </w:rPr>
              <w:t>22,000</w:t>
            </w:r>
          </w:p>
        </w:tc>
        <w:tc>
          <w:tcPr>
            <w:tcW w:w="709"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0"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851"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r>
      <w:tr w:rsidR="00222BC9" w:rsidRPr="00F05C4C" w:rsidTr="00222BC9">
        <w:trPr>
          <w:trHeight w:hRule="exact" w:val="607"/>
          <w:jc w:val="center"/>
        </w:trPr>
        <w:tc>
          <w:tcPr>
            <w:tcW w:w="9776"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22BC9" w:rsidRPr="00F05C4C" w:rsidRDefault="00222BC9" w:rsidP="004D0A74">
            <w:pPr>
              <w:autoSpaceDE w:val="0"/>
              <w:autoSpaceDN w:val="0"/>
              <w:adjustRightInd w:val="0"/>
              <w:jc w:val="both"/>
              <w:rPr>
                <w:sz w:val="18"/>
                <w:szCs w:val="18"/>
              </w:rPr>
            </w:pPr>
            <w:r w:rsidRPr="00F05C4C">
              <w:rPr>
                <w:sz w:val="18"/>
                <w:szCs w:val="18"/>
              </w:rPr>
              <w:t>Задача 3. Создание благоприятных условий для проживания граждан,</w:t>
            </w:r>
            <w:r w:rsidRPr="00F05C4C">
              <w:rPr>
                <w:rFonts w:ascii="Arial" w:hAnsi="Arial" w:cs="Arial"/>
                <w:sz w:val="18"/>
                <w:szCs w:val="18"/>
              </w:rPr>
              <w:t xml:space="preserve"> </w:t>
            </w:r>
            <w:r w:rsidRPr="00F05C4C">
              <w:rPr>
                <w:sz w:val="18"/>
                <w:szCs w:val="18"/>
              </w:rPr>
              <w:t>поддержание санитарного состояния территории сельсовета на должном уровне, повышение экологической безопасности</w:t>
            </w:r>
          </w:p>
        </w:tc>
      </w:tr>
      <w:tr w:rsidR="00222BC9" w:rsidRPr="00F05C4C" w:rsidTr="00222BC9">
        <w:trPr>
          <w:trHeight w:val="264"/>
          <w:jc w:val="center"/>
        </w:trPr>
        <w:tc>
          <w:tcPr>
            <w:tcW w:w="559"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222BC9" w:rsidRPr="00F05C4C" w:rsidRDefault="00222BC9" w:rsidP="004D0A74">
            <w:pPr>
              <w:jc w:val="center"/>
              <w:rPr>
                <w:sz w:val="18"/>
                <w:szCs w:val="18"/>
              </w:rPr>
            </w:pPr>
            <w:r w:rsidRPr="00F05C4C">
              <w:rPr>
                <w:sz w:val="18"/>
                <w:szCs w:val="18"/>
              </w:rPr>
              <w:t>3.1.</w:t>
            </w:r>
          </w:p>
        </w:tc>
        <w:tc>
          <w:tcPr>
            <w:tcW w:w="1276" w:type="dxa"/>
            <w:vMerge w:val="restart"/>
            <w:tcBorders>
              <w:top w:val="single" w:sz="4" w:space="0" w:color="auto"/>
              <w:left w:val="single" w:sz="4" w:space="0" w:color="auto"/>
              <w:right w:val="single" w:sz="4" w:space="0" w:color="auto"/>
            </w:tcBorders>
          </w:tcPr>
          <w:p w:rsidR="00222BC9" w:rsidRPr="00F05C4C" w:rsidRDefault="00222BC9" w:rsidP="004D0A74">
            <w:pPr>
              <w:rPr>
                <w:sz w:val="18"/>
                <w:szCs w:val="18"/>
              </w:rPr>
            </w:pPr>
            <w:r w:rsidRPr="00F05C4C">
              <w:rPr>
                <w:sz w:val="18"/>
                <w:szCs w:val="18"/>
              </w:rPr>
              <w:t xml:space="preserve">Создание благоприятных условий для проживания </w:t>
            </w:r>
            <w:r w:rsidRPr="00F05C4C">
              <w:rPr>
                <w:sz w:val="18"/>
                <w:szCs w:val="18"/>
              </w:rPr>
              <w:lastRenderedPageBreak/>
              <w:t>граждан,</w:t>
            </w:r>
            <w:r w:rsidRPr="00F05C4C">
              <w:rPr>
                <w:rFonts w:ascii="Arial" w:hAnsi="Arial" w:cs="Arial"/>
                <w:sz w:val="18"/>
                <w:szCs w:val="18"/>
              </w:rPr>
              <w:t xml:space="preserve"> </w:t>
            </w:r>
            <w:r w:rsidRPr="00F05C4C">
              <w:rPr>
                <w:sz w:val="18"/>
                <w:szCs w:val="18"/>
              </w:rPr>
              <w:t>поддержание санитарного состояния территории сельсовета на должном уровне, повышение экологической безопасности</w:t>
            </w:r>
          </w:p>
        </w:tc>
        <w:tc>
          <w:tcPr>
            <w:tcW w:w="1276" w:type="dxa"/>
            <w:vMerge w:val="restart"/>
            <w:tcBorders>
              <w:top w:val="single" w:sz="4" w:space="0" w:color="auto"/>
              <w:left w:val="single" w:sz="4" w:space="0" w:color="auto"/>
              <w:right w:val="single" w:sz="4" w:space="0" w:color="auto"/>
            </w:tcBorders>
          </w:tcPr>
          <w:p w:rsidR="00222BC9" w:rsidRPr="00F05C4C" w:rsidRDefault="00222BC9" w:rsidP="004D0A74">
            <w:pPr>
              <w:rPr>
                <w:sz w:val="18"/>
                <w:szCs w:val="18"/>
              </w:rPr>
            </w:pPr>
            <w:r w:rsidRPr="00F05C4C">
              <w:rPr>
                <w:sz w:val="18"/>
                <w:szCs w:val="18"/>
              </w:rPr>
              <w:lastRenderedPageBreak/>
              <w:t xml:space="preserve">Администрация Мошковского сельсовета </w:t>
            </w:r>
            <w:r w:rsidRPr="00F05C4C">
              <w:rPr>
                <w:sz w:val="18"/>
                <w:szCs w:val="18"/>
              </w:rPr>
              <w:lastRenderedPageBreak/>
              <w:t>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lastRenderedPageBreak/>
              <w:t>2019</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1704" w:type="dxa"/>
            <w:vMerge w:val="restart"/>
            <w:tcBorders>
              <w:top w:val="single" w:sz="4" w:space="0" w:color="auto"/>
              <w:left w:val="single" w:sz="4" w:space="0" w:color="auto"/>
              <w:right w:val="single" w:sz="4" w:space="0" w:color="auto"/>
            </w:tcBorders>
          </w:tcPr>
          <w:p w:rsidR="00222BC9" w:rsidRPr="00F05C4C" w:rsidRDefault="00222BC9" w:rsidP="004D0A74">
            <w:pPr>
              <w:rPr>
                <w:sz w:val="18"/>
                <w:szCs w:val="18"/>
              </w:rPr>
            </w:pPr>
            <w:r w:rsidRPr="00F05C4C">
              <w:rPr>
                <w:sz w:val="18"/>
                <w:szCs w:val="18"/>
              </w:rPr>
              <w:t>Увеличение количества объектов благоустройства</w:t>
            </w:r>
          </w:p>
        </w:tc>
      </w:tr>
      <w:tr w:rsidR="00222BC9" w:rsidRPr="00F05C4C" w:rsidTr="00222BC9">
        <w:trPr>
          <w:trHeight w:val="211"/>
          <w:jc w:val="center"/>
        </w:trPr>
        <w:tc>
          <w:tcPr>
            <w:tcW w:w="559" w:type="dxa"/>
            <w:vMerge/>
            <w:tcBorders>
              <w:left w:val="single" w:sz="4" w:space="0" w:color="auto"/>
              <w:right w:val="single" w:sz="4" w:space="0" w:color="auto"/>
            </w:tcBorders>
            <w:tcMar>
              <w:top w:w="0" w:type="dxa"/>
              <w:left w:w="108" w:type="dxa"/>
              <w:bottom w:w="0" w:type="dxa"/>
              <w:right w:w="108" w:type="dxa"/>
            </w:tcMar>
          </w:tcPr>
          <w:p w:rsidR="00222BC9" w:rsidRPr="00F05C4C" w:rsidRDefault="00222BC9" w:rsidP="004D0A74">
            <w:pPr>
              <w:rPr>
                <w:sz w:val="18"/>
                <w:szCs w:val="18"/>
              </w:rPr>
            </w:pPr>
          </w:p>
        </w:tc>
        <w:tc>
          <w:tcPr>
            <w:tcW w:w="1276" w:type="dxa"/>
            <w:vMerge/>
            <w:tcBorders>
              <w:left w:val="single" w:sz="4" w:space="0" w:color="auto"/>
              <w:right w:val="single" w:sz="4" w:space="0" w:color="auto"/>
            </w:tcBorders>
          </w:tcPr>
          <w:p w:rsidR="00222BC9" w:rsidRPr="00F05C4C" w:rsidRDefault="00222BC9" w:rsidP="004D0A74">
            <w:pPr>
              <w:rPr>
                <w:sz w:val="18"/>
                <w:szCs w:val="18"/>
              </w:rPr>
            </w:pPr>
          </w:p>
        </w:tc>
        <w:tc>
          <w:tcPr>
            <w:tcW w:w="1276" w:type="dxa"/>
            <w:vMerge/>
            <w:tcBorders>
              <w:left w:val="single" w:sz="4" w:space="0" w:color="auto"/>
              <w:right w:val="single" w:sz="4" w:space="0" w:color="auto"/>
            </w:tcBorders>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2020</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1704" w:type="dxa"/>
            <w:vMerge/>
            <w:tcBorders>
              <w:left w:val="single" w:sz="4" w:space="0" w:color="auto"/>
              <w:right w:val="single" w:sz="4" w:space="0" w:color="auto"/>
            </w:tcBorders>
          </w:tcPr>
          <w:p w:rsidR="00222BC9" w:rsidRPr="00F05C4C" w:rsidRDefault="00222BC9" w:rsidP="004D0A74">
            <w:pPr>
              <w:rPr>
                <w:sz w:val="18"/>
                <w:szCs w:val="18"/>
              </w:rPr>
            </w:pPr>
          </w:p>
        </w:tc>
      </w:tr>
      <w:tr w:rsidR="00222BC9" w:rsidRPr="00F05C4C" w:rsidTr="00222BC9">
        <w:trPr>
          <w:trHeight w:val="211"/>
          <w:jc w:val="center"/>
        </w:trPr>
        <w:tc>
          <w:tcPr>
            <w:tcW w:w="559" w:type="dxa"/>
            <w:vMerge/>
            <w:tcBorders>
              <w:left w:val="single" w:sz="4" w:space="0" w:color="auto"/>
              <w:right w:val="single" w:sz="4" w:space="0" w:color="auto"/>
            </w:tcBorders>
            <w:tcMar>
              <w:top w:w="0" w:type="dxa"/>
              <w:left w:w="108" w:type="dxa"/>
              <w:bottom w:w="0" w:type="dxa"/>
              <w:right w:w="108" w:type="dxa"/>
            </w:tcMar>
          </w:tcPr>
          <w:p w:rsidR="00222BC9" w:rsidRPr="00F05C4C" w:rsidRDefault="00222BC9" w:rsidP="004D0A74">
            <w:pPr>
              <w:rPr>
                <w:sz w:val="18"/>
                <w:szCs w:val="18"/>
              </w:rPr>
            </w:pPr>
          </w:p>
        </w:tc>
        <w:tc>
          <w:tcPr>
            <w:tcW w:w="1276" w:type="dxa"/>
            <w:vMerge/>
            <w:tcBorders>
              <w:left w:val="single" w:sz="4" w:space="0" w:color="auto"/>
              <w:right w:val="single" w:sz="4" w:space="0" w:color="auto"/>
            </w:tcBorders>
          </w:tcPr>
          <w:p w:rsidR="00222BC9" w:rsidRPr="00F05C4C" w:rsidRDefault="00222BC9" w:rsidP="004D0A74">
            <w:pPr>
              <w:rPr>
                <w:sz w:val="18"/>
                <w:szCs w:val="18"/>
              </w:rPr>
            </w:pPr>
          </w:p>
        </w:tc>
        <w:tc>
          <w:tcPr>
            <w:tcW w:w="1276" w:type="dxa"/>
            <w:vMerge/>
            <w:tcBorders>
              <w:left w:val="single" w:sz="4" w:space="0" w:color="auto"/>
              <w:right w:val="single" w:sz="4" w:space="0" w:color="auto"/>
            </w:tcBorders>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2021</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1704" w:type="dxa"/>
            <w:vMerge/>
            <w:tcBorders>
              <w:left w:val="single" w:sz="4" w:space="0" w:color="auto"/>
              <w:right w:val="single" w:sz="4" w:space="0" w:color="auto"/>
            </w:tcBorders>
          </w:tcPr>
          <w:p w:rsidR="00222BC9" w:rsidRPr="00F05C4C" w:rsidRDefault="00222BC9" w:rsidP="004D0A74">
            <w:pPr>
              <w:rPr>
                <w:sz w:val="18"/>
                <w:szCs w:val="18"/>
              </w:rPr>
            </w:pPr>
          </w:p>
        </w:tc>
      </w:tr>
      <w:tr w:rsidR="00222BC9" w:rsidRPr="00F05C4C" w:rsidTr="00222BC9">
        <w:trPr>
          <w:trHeight w:val="211"/>
          <w:jc w:val="center"/>
        </w:trPr>
        <w:tc>
          <w:tcPr>
            <w:tcW w:w="559" w:type="dxa"/>
            <w:vMerge/>
            <w:tcBorders>
              <w:left w:val="single" w:sz="4" w:space="0" w:color="auto"/>
              <w:right w:val="single" w:sz="4" w:space="0" w:color="auto"/>
            </w:tcBorders>
            <w:tcMar>
              <w:top w:w="0" w:type="dxa"/>
              <w:left w:w="108" w:type="dxa"/>
              <w:bottom w:w="0" w:type="dxa"/>
              <w:right w:w="108" w:type="dxa"/>
            </w:tcMar>
          </w:tcPr>
          <w:p w:rsidR="00222BC9" w:rsidRPr="00F05C4C" w:rsidRDefault="00222BC9" w:rsidP="004D0A74">
            <w:pPr>
              <w:rPr>
                <w:sz w:val="18"/>
                <w:szCs w:val="18"/>
              </w:rPr>
            </w:pPr>
          </w:p>
        </w:tc>
        <w:tc>
          <w:tcPr>
            <w:tcW w:w="1276" w:type="dxa"/>
            <w:vMerge/>
            <w:tcBorders>
              <w:left w:val="single" w:sz="4" w:space="0" w:color="auto"/>
              <w:right w:val="single" w:sz="4" w:space="0" w:color="auto"/>
            </w:tcBorders>
          </w:tcPr>
          <w:p w:rsidR="00222BC9" w:rsidRPr="00F05C4C" w:rsidRDefault="00222BC9" w:rsidP="004D0A74">
            <w:pPr>
              <w:rPr>
                <w:sz w:val="18"/>
                <w:szCs w:val="18"/>
              </w:rPr>
            </w:pPr>
          </w:p>
        </w:tc>
        <w:tc>
          <w:tcPr>
            <w:tcW w:w="1276" w:type="dxa"/>
            <w:vMerge/>
            <w:tcBorders>
              <w:left w:val="single" w:sz="4" w:space="0" w:color="auto"/>
              <w:right w:val="single" w:sz="4" w:space="0" w:color="auto"/>
            </w:tcBorders>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2022</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1704" w:type="dxa"/>
            <w:vMerge/>
            <w:tcBorders>
              <w:left w:val="single" w:sz="4" w:space="0" w:color="auto"/>
              <w:right w:val="single" w:sz="4" w:space="0" w:color="auto"/>
            </w:tcBorders>
          </w:tcPr>
          <w:p w:rsidR="00222BC9" w:rsidRPr="00F05C4C" w:rsidRDefault="00222BC9" w:rsidP="004D0A74">
            <w:pPr>
              <w:rPr>
                <w:sz w:val="18"/>
                <w:szCs w:val="18"/>
              </w:rPr>
            </w:pPr>
          </w:p>
        </w:tc>
      </w:tr>
      <w:tr w:rsidR="00222BC9" w:rsidRPr="00F05C4C" w:rsidTr="00222BC9">
        <w:trPr>
          <w:trHeight w:val="211"/>
          <w:jc w:val="center"/>
        </w:trPr>
        <w:tc>
          <w:tcPr>
            <w:tcW w:w="559" w:type="dxa"/>
            <w:vMerge/>
            <w:tcBorders>
              <w:left w:val="single" w:sz="4" w:space="0" w:color="auto"/>
              <w:right w:val="single" w:sz="4" w:space="0" w:color="auto"/>
            </w:tcBorders>
            <w:tcMar>
              <w:top w:w="0" w:type="dxa"/>
              <w:left w:w="108" w:type="dxa"/>
              <w:bottom w:w="0" w:type="dxa"/>
              <w:right w:w="108" w:type="dxa"/>
            </w:tcMar>
          </w:tcPr>
          <w:p w:rsidR="00222BC9" w:rsidRPr="00F05C4C" w:rsidRDefault="00222BC9" w:rsidP="004D0A74">
            <w:pPr>
              <w:rPr>
                <w:sz w:val="18"/>
                <w:szCs w:val="18"/>
              </w:rPr>
            </w:pPr>
          </w:p>
        </w:tc>
        <w:tc>
          <w:tcPr>
            <w:tcW w:w="1276" w:type="dxa"/>
            <w:vMerge/>
            <w:tcBorders>
              <w:left w:val="single" w:sz="4" w:space="0" w:color="auto"/>
              <w:right w:val="single" w:sz="4" w:space="0" w:color="auto"/>
            </w:tcBorders>
          </w:tcPr>
          <w:p w:rsidR="00222BC9" w:rsidRPr="00F05C4C" w:rsidRDefault="00222BC9" w:rsidP="004D0A74">
            <w:pPr>
              <w:rPr>
                <w:sz w:val="18"/>
                <w:szCs w:val="18"/>
              </w:rPr>
            </w:pPr>
          </w:p>
        </w:tc>
        <w:tc>
          <w:tcPr>
            <w:tcW w:w="1276" w:type="dxa"/>
            <w:vMerge/>
            <w:tcBorders>
              <w:left w:val="single" w:sz="4" w:space="0" w:color="auto"/>
              <w:right w:val="single" w:sz="4" w:space="0" w:color="auto"/>
            </w:tcBorders>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1704" w:type="dxa"/>
            <w:vMerge/>
            <w:tcBorders>
              <w:left w:val="single" w:sz="4" w:space="0" w:color="auto"/>
              <w:right w:val="single" w:sz="4" w:space="0" w:color="auto"/>
            </w:tcBorders>
          </w:tcPr>
          <w:p w:rsidR="00222BC9" w:rsidRPr="00F05C4C" w:rsidRDefault="00222BC9" w:rsidP="004D0A74">
            <w:pPr>
              <w:rPr>
                <w:sz w:val="18"/>
                <w:szCs w:val="18"/>
              </w:rPr>
            </w:pPr>
          </w:p>
        </w:tc>
      </w:tr>
      <w:tr w:rsidR="00222BC9" w:rsidRPr="00F05C4C" w:rsidTr="00222BC9">
        <w:trPr>
          <w:trHeight w:val="211"/>
          <w:jc w:val="center"/>
        </w:trPr>
        <w:tc>
          <w:tcPr>
            <w:tcW w:w="559" w:type="dxa"/>
            <w:vMerge/>
            <w:tcBorders>
              <w:left w:val="single" w:sz="4" w:space="0" w:color="auto"/>
              <w:right w:val="single" w:sz="4" w:space="0" w:color="auto"/>
            </w:tcBorders>
            <w:tcMar>
              <w:top w:w="0" w:type="dxa"/>
              <w:left w:w="108" w:type="dxa"/>
              <w:bottom w:w="0" w:type="dxa"/>
              <w:right w:w="108" w:type="dxa"/>
            </w:tcMar>
          </w:tcPr>
          <w:p w:rsidR="00222BC9" w:rsidRPr="00F05C4C" w:rsidRDefault="00222BC9" w:rsidP="004D0A74">
            <w:pPr>
              <w:rPr>
                <w:sz w:val="18"/>
                <w:szCs w:val="18"/>
              </w:rPr>
            </w:pPr>
          </w:p>
        </w:tc>
        <w:tc>
          <w:tcPr>
            <w:tcW w:w="1276" w:type="dxa"/>
            <w:vMerge/>
            <w:tcBorders>
              <w:left w:val="single" w:sz="4" w:space="0" w:color="auto"/>
              <w:right w:val="single" w:sz="4" w:space="0" w:color="auto"/>
            </w:tcBorders>
          </w:tcPr>
          <w:p w:rsidR="00222BC9" w:rsidRPr="00F05C4C" w:rsidRDefault="00222BC9" w:rsidP="004D0A74">
            <w:pPr>
              <w:rPr>
                <w:sz w:val="18"/>
                <w:szCs w:val="18"/>
              </w:rPr>
            </w:pPr>
          </w:p>
        </w:tc>
        <w:tc>
          <w:tcPr>
            <w:tcW w:w="1276" w:type="dxa"/>
            <w:vMerge/>
            <w:tcBorders>
              <w:left w:val="single" w:sz="4" w:space="0" w:color="auto"/>
              <w:right w:val="single" w:sz="4" w:space="0" w:color="auto"/>
            </w:tcBorders>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2024</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1704" w:type="dxa"/>
            <w:vMerge/>
            <w:tcBorders>
              <w:left w:val="single" w:sz="4" w:space="0" w:color="auto"/>
              <w:right w:val="single" w:sz="4" w:space="0" w:color="auto"/>
            </w:tcBorders>
          </w:tcPr>
          <w:p w:rsidR="00222BC9" w:rsidRPr="00F05C4C" w:rsidRDefault="00222BC9" w:rsidP="004D0A74">
            <w:pPr>
              <w:rPr>
                <w:sz w:val="18"/>
                <w:szCs w:val="18"/>
              </w:rPr>
            </w:pPr>
          </w:p>
        </w:tc>
      </w:tr>
      <w:tr w:rsidR="00222BC9" w:rsidRPr="00F05C4C" w:rsidTr="00222BC9">
        <w:trPr>
          <w:trHeight w:val="211"/>
          <w:jc w:val="center"/>
        </w:trPr>
        <w:tc>
          <w:tcPr>
            <w:tcW w:w="559" w:type="dxa"/>
            <w:vMerge/>
            <w:tcBorders>
              <w:left w:val="single" w:sz="4" w:space="0" w:color="auto"/>
              <w:bottom w:val="single" w:sz="4" w:space="0" w:color="auto"/>
              <w:right w:val="single" w:sz="4" w:space="0" w:color="auto"/>
            </w:tcBorders>
            <w:tcMar>
              <w:top w:w="0" w:type="dxa"/>
              <w:left w:w="108" w:type="dxa"/>
              <w:bottom w:w="0" w:type="dxa"/>
              <w:right w:w="108" w:type="dxa"/>
            </w:tcMar>
          </w:tcPr>
          <w:p w:rsidR="00222BC9" w:rsidRPr="00F05C4C" w:rsidRDefault="00222BC9" w:rsidP="004D0A74">
            <w:pPr>
              <w:rPr>
                <w:sz w:val="18"/>
                <w:szCs w:val="18"/>
              </w:rPr>
            </w:pPr>
          </w:p>
        </w:tc>
        <w:tc>
          <w:tcPr>
            <w:tcW w:w="1276" w:type="dxa"/>
            <w:vMerge/>
            <w:tcBorders>
              <w:left w:val="single" w:sz="4" w:space="0" w:color="auto"/>
              <w:bottom w:val="single" w:sz="4" w:space="0" w:color="auto"/>
              <w:right w:val="single" w:sz="4" w:space="0" w:color="auto"/>
            </w:tcBorders>
          </w:tcPr>
          <w:p w:rsidR="00222BC9" w:rsidRPr="00F05C4C" w:rsidRDefault="00222BC9" w:rsidP="004D0A74">
            <w:pPr>
              <w:rPr>
                <w:sz w:val="18"/>
                <w:szCs w:val="18"/>
              </w:rPr>
            </w:pPr>
          </w:p>
        </w:tc>
        <w:tc>
          <w:tcPr>
            <w:tcW w:w="1276" w:type="dxa"/>
            <w:vMerge/>
            <w:tcBorders>
              <w:left w:val="single" w:sz="4" w:space="0" w:color="auto"/>
              <w:bottom w:val="single" w:sz="4" w:space="0" w:color="auto"/>
              <w:right w:val="single" w:sz="4" w:space="0" w:color="auto"/>
            </w:tcBorders>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1704" w:type="dxa"/>
            <w:vMerge/>
            <w:tcBorders>
              <w:left w:val="single" w:sz="4" w:space="0" w:color="auto"/>
              <w:bottom w:val="single" w:sz="4" w:space="0" w:color="auto"/>
              <w:right w:val="single" w:sz="4" w:space="0" w:color="auto"/>
            </w:tcBorders>
          </w:tcPr>
          <w:p w:rsidR="00222BC9" w:rsidRPr="00F05C4C" w:rsidRDefault="00222BC9" w:rsidP="004D0A74">
            <w:pPr>
              <w:rPr>
                <w:sz w:val="18"/>
                <w:szCs w:val="18"/>
              </w:rPr>
            </w:pPr>
          </w:p>
        </w:tc>
      </w:tr>
      <w:tr w:rsidR="00222BC9" w:rsidRPr="00F05C4C" w:rsidTr="00222BC9">
        <w:trPr>
          <w:trHeight w:val="221"/>
          <w:jc w:val="center"/>
        </w:trPr>
        <w:tc>
          <w:tcPr>
            <w:tcW w:w="9776"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22BC9" w:rsidRPr="00F05C4C" w:rsidRDefault="00222BC9" w:rsidP="004D0A74">
            <w:pPr>
              <w:rPr>
                <w:sz w:val="18"/>
                <w:szCs w:val="18"/>
              </w:rPr>
            </w:pPr>
            <w:r w:rsidRPr="00F05C4C">
              <w:rPr>
                <w:sz w:val="18"/>
                <w:szCs w:val="18"/>
              </w:rPr>
              <w:t>Итого по мероприятиям:</w:t>
            </w:r>
          </w:p>
        </w:tc>
      </w:tr>
      <w:tr w:rsidR="00222BC9" w:rsidRPr="00F05C4C" w:rsidTr="00222BC9">
        <w:trPr>
          <w:trHeight w:val="213"/>
          <w:jc w:val="center"/>
        </w:trPr>
        <w:tc>
          <w:tcPr>
            <w:tcW w:w="3111" w:type="dxa"/>
            <w:gridSpan w:val="3"/>
            <w:vMerge w:val="restart"/>
            <w:tcBorders>
              <w:top w:val="single" w:sz="4" w:space="0" w:color="auto"/>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2019</w:t>
            </w:r>
          </w:p>
        </w:tc>
        <w:tc>
          <w:tcPr>
            <w:tcW w:w="851" w:type="dxa"/>
            <w:tcBorders>
              <w:top w:val="single" w:sz="4" w:space="0" w:color="auto"/>
              <w:left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85,320</w:t>
            </w:r>
          </w:p>
        </w:tc>
        <w:tc>
          <w:tcPr>
            <w:tcW w:w="850" w:type="dxa"/>
            <w:tcBorders>
              <w:top w:val="single" w:sz="4" w:space="0" w:color="auto"/>
              <w:left w:val="single" w:sz="4" w:space="0" w:color="auto"/>
              <w:bottom w:val="single" w:sz="4" w:space="0" w:color="auto"/>
            </w:tcBorders>
          </w:tcPr>
          <w:p w:rsidR="00222BC9" w:rsidRPr="00F05C4C" w:rsidRDefault="00222BC9" w:rsidP="004D0A74">
            <w:pPr>
              <w:jc w:val="center"/>
              <w:rPr>
                <w:color w:val="000000"/>
                <w:sz w:val="18"/>
                <w:szCs w:val="18"/>
              </w:rPr>
            </w:pPr>
            <w:r w:rsidRPr="00F05C4C">
              <w:rPr>
                <w:color w:val="000000"/>
                <w:sz w:val="18"/>
                <w:szCs w:val="18"/>
              </w:rPr>
              <w:t>85,320</w:t>
            </w:r>
          </w:p>
        </w:tc>
        <w:tc>
          <w:tcPr>
            <w:tcW w:w="709" w:type="dxa"/>
            <w:tcBorders>
              <w:top w:val="single" w:sz="4" w:space="0" w:color="auto"/>
              <w:left w:val="single" w:sz="4" w:space="0" w:color="auto"/>
              <w:bottom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r>
      <w:tr w:rsidR="00222BC9" w:rsidRPr="00F05C4C" w:rsidTr="00222BC9">
        <w:trPr>
          <w:trHeight w:val="204"/>
          <w:jc w:val="center"/>
        </w:trPr>
        <w:tc>
          <w:tcPr>
            <w:tcW w:w="3111" w:type="dxa"/>
            <w:gridSpan w:val="3"/>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2020</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r>
      <w:tr w:rsidR="00222BC9" w:rsidRPr="00F05C4C" w:rsidTr="00222BC9">
        <w:trPr>
          <w:trHeight w:val="128"/>
          <w:jc w:val="center"/>
        </w:trPr>
        <w:tc>
          <w:tcPr>
            <w:tcW w:w="3111" w:type="dxa"/>
            <w:gridSpan w:val="3"/>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2021</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r>
      <w:tr w:rsidR="00222BC9" w:rsidRPr="00F05C4C" w:rsidTr="00222BC9">
        <w:trPr>
          <w:trHeight w:val="105"/>
          <w:jc w:val="center"/>
        </w:trPr>
        <w:tc>
          <w:tcPr>
            <w:tcW w:w="3111" w:type="dxa"/>
            <w:gridSpan w:val="3"/>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2022</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850" w:type="dxa"/>
            <w:tcBorders>
              <w:top w:val="single" w:sz="4" w:space="0" w:color="auto"/>
              <w:left w:val="single" w:sz="4" w:space="0" w:color="auto"/>
              <w:bottom w:val="single" w:sz="4" w:space="0" w:color="auto"/>
            </w:tcBorders>
          </w:tcPr>
          <w:p w:rsidR="00222BC9" w:rsidRPr="00F05C4C" w:rsidRDefault="00222BC9" w:rsidP="004D0A74">
            <w:pPr>
              <w:jc w:val="center"/>
              <w:rPr>
                <w:color w:val="000000"/>
                <w:sz w:val="18"/>
                <w:szCs w:val="18"/>
              </w:rPr>
            </w:pPr>
            <w:r w:rsidRPr="00F05C4C">
              <w:rPr>
                <w:color w:val="000000"/>
                <w:sz w:val="18"/>
                <w:szCs w:val="18"/>
              </w:rPr>
              <w:t>0,000</w:t>
            </w:r>
          </w:p>
        </w:tc>
        <w:tc>
          <w:tcPr>
            <w:tcW w:w="709" w:type="dxa"/>
            <w:tcBorders>
              <w:top w:val="single" w:sz="4" w:space="0" w:color="auto"/>
              <w:left w:val="single" w:sz="4" w:space="0" w:color="auto"/>
              <w:bottom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r>
      <w:tr w:rsidR="00222BC9" w:rsidRPr="00F05C4C" w:rsidTr="00222BC9">
        <w:trPr>
          <w:trHeight w:val="80"/>
          <w:jc w:val="center"/>
        </w:trPr>
        <w:tc>
          <w:tcPr>
            <w:tcW w:w="3111" w:type="dxa"/>
            <w:gridSpan w:val="3"/>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116,401</w:t>
            </w:r>
          </w:p>
        </w:tc>
        <w:tc>
          <w:tcPr>
            <w:tcW w:w="850" w:type="dxa"/>
            <w:tcBorders>
              <w:top w:val="single" w:sz="4" w:space="0" w:color="auto"/>
              <w:left w:val="single" w:sz="4" w:space="0" w:color="auto"/>
              <w:bottom w:val="single" w:sz="4" w:space="0" w:color="auto"/>
            </w:tcBorders>
          </w:tcPr>
          <w:p w:rsidR="00222BC9" w:rsidRPr="00F05C4C" w:rsidRDefault="00222BC9" w:rsidP="004D0A74">
            <w:pPr>
              <w:jc w:val="center"/>
              <w:rPr>
                <w:color w:val="000000"/>
                <w:sz w:val="18"/>
                <w:szCs w:val="18"/>
              </w:rPr>
            </w:pPr>
            <w:r w:rsidRPr="00F05C4C">
              <w:rPr>
                <w:color w:val="000000"/>
                <w:sz w:val="18"/>
                <w:szCs w:val="18"/>
              </w:rPr>
              <w:t>116,401</w:t>
            </w:r>
          </w:p>
        </w:tc>
        <w:tc>
          <w:tcPr>
            <w:tcW w:w="709" w:type="dxa"/>
            <w:tcBorders>
              <w:top w:val="single" w:sz="4" w:space="0" w:color="auto"/>
              <w:left w:val="single" w:sz="4" w:space="0" w:color="auto"/>
              <w:bottom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r>
      <w:tr w:rsidR="00222BC9" w:rsidRPr="00F05C4C" w:rsidTr="00222BC9">
        <w:trPr>
          <w:trHeight w:val="184"/>
          <w:jc w:val="center"/>
        </w:trPr>
        <w:tc>
          <w:tcPr>
            <w:tcW w:w="3111" w:type="dxa"/>
            <w:gridSpan w:val="3"/>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jc w:val="center"/>
              <w:rPr>
                <w:sz w:val="18"/>
                <w:szCs w:val="18"/>
              </w:rPr>
            </w:pPr>
            <w:r w:rsidRPr="00F05C4C">
              <w:rPr>
                <w:sz w:val="18"/>
                <w:szCs w:val="18"/>
              </w:rPr>
              <w:t>2024</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119,401</w:t>
            </w:r>
          </w:p>
        </w:tc>
        <w:tc>
          <w:tcPr>
            <w:tcW w:w="850" w:type="dxa"/>
            <w:tcBorders>
              <w:top w:val="single" w:sz="4" w:space="0" w:color="auto"/>
              <w:left w:val="single" w:sz="4" w:space="0" w:color="auto"/>
              <w:bottom w:val="single" w:sz="4" w:space="0" w:color="auto"/>
            </w:tcBorders>
          </w:tcPr>
          <w:p w:rsidR="00222BC9" w:rsidRPr="00F05C4C" w:rsidRDefault="00222BC9" w:rsidP="004D0A74">
            <w:pPr>
              <w:jc w:val="center"/>
              <w:rPr>
                <w:color w:val="000000"/>
                <w:sz w:val="18"/>
                <w:szCs w:val="18"/>
              </w:rPr>
            </w:pPr>
            <w:r w:rsidRPr="00F05C4C">
              <w:rPr>
                <w:color w:val="000000"/>
                <w:sz w:val="18"/>
                <w:szCs w:val="18"/>
              </w:rPr>
              <w:t>119,401</w:t>
            </w:r>
          </w:p>
        </w:tc>
        <w:tc>
          <w:tcPr>
            <w:tcW w:w="709" w:type="dxa"/>
            <w:tcBorders>
              <w:top w:val="single" w:sz="4" w:space="0" w:color="auto"/>
              <w:left w:val="single" w:sz="4" w:space="0" w:color="auto"/>
              <w:bottom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r>
      <w:tr w:rsidR="00222BC9" w:rsidRPr="00F05C4C" w:rsidTr="00222BC9">
        <w:trPr>
          <w:trHeight w:val="330"/>
          <w:jc w:val="center"/>
        </w:trPr>
        <w:tc>
          <w:tcPr>
            <w:tcW w:w="3111" w:type="dxa"/>
            <w:gridSpan w:val="3"/>
            <w:vMerge/>
            <w:tcBorders>
              <w:left w:val="single" w:sz="4" w:space="0" w:color="auto"/>
              <w:bottom w:val="single" w:sz="4" w:space="0" w:color="auto"/>
              <w:right w:val="single" w:sz="4" w:space="0" w:color="auto"/>
            </w:tcBorders>
            <w:vAlign w:val="center"/>
          </w:tcPr>
          <w:p w:rsidR="00222BC9" w:rsidRPr="00F05C4C" w:rsidRDefault="00222BC9" w:rsidP="004D0A74">
            <w:pP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autoSpaceDE w:val="0"/>
              <w:autoSpaceDN w:val="0"/>
              <w:adjustRightInd w:val="0"/>
              <w:rPr>
                <w:sz w:val="18"/>
                <w:szCs w:val="18"/>
              </w:rPr>
            </w:pPr>
            <w:r w:rsidRPr="00F05C4C">
              <w:rPr>
                <w:sz w:val="18"/>
                <w:szCs w:val="18"/>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color w:val="000000"/>
                <w:sz w:val="18"/>
                <w:szCs w:val="18"/>
              </w:rPr>
            </w:pPr>
            <w:r w:rsidRPr="00F05C4C">
              <w:rPr>
                <w:color w:val="000000"/>
                <w:sz w:val="18"/>
                <w:szCs w:val="18"/>
              </w:rPr>
              <w:t>321,122</w:t>
            </w:r>
          </w:p>
        </w:tc>
        <w:tc>
          <w:tcPr>
            <w:tcW w:w="850" w:type="dxa"/>
            <w:tcBorders>
              <w:top w:val="single" w:sz="4" w:space="0" w:color="auto"/>
              <w:left w:val="single" w:sz="4" w:space="0" w:color="auto"/>
              <w:bottom w:val="single" w:sz="4" w:space="0" w:color="auto"/>
            </w:tcBorders>
          </w:tcPr>
          <w:p w:rsidR="00222BC9" w:rsidRPr="00F05C4C" w:rsidRDefault="00222BC9" w:rsidP="004D0A74">
            <w:pPr>
              <w:jc w:val="center"/>
              <w:rPr>
                <w:color w:val="000000"/>
                <w:sz w:val="18"/>
                <w:szCs w:val="18"/>
              </w:rPr>
            </w:pPr>
            <w:r w:rsidRPr="00F05C4C">
              <w:rPr>
                <w:color w:val="000000"/>
                <w:sz w:val="18"/>
                <w:szCs w:val="18"/>
              </w:rPr>
              <w:t>321,122</w:t>
            </w:r>
          </w:p>
        </w:tc>
        <w:tc>
          <w:tcPr>
            <w:tcW w:w="709" w:type="dxa"/>
            <w:tcBorders>
              <w:top w:val="single" w:sz="4" w:space="0" w:color="auto"/>
              <w:left w:val="single" w:sz="4" w:space="0" w:color="auto"/>
              <w:bottom w:val="single" w:sz="4" w:space="0" w:color="auto"/>
            </w:tcBorders>
          </w:tcPr>
          <w:p w:rsidR="00222BC9" w:rsidRPr="00F05C4C" w:rsidRDefault="00222BC9" w:rsidP="004D0A74">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c>
          <w:tcPr>
            <w:tcW w:w="851" w:type="dxa"/>
            <w:tcBorders>
              <w:top w:val="single" w:sz="4" w:space="0" w:color="auto"/>
              <w:left w:val="single" w:sz="4" w:space="0" w:color="auto"/>
              <w:bottom w:val="single" w:sz="4" w:space="0" w:color="auto"/>
            </w:tcBorders>
          </w:tcPr>
          <w:p w:rsidR="00222BC9" w:rsidRPr="00F05C4C" w:rsidRDefault="00222BC9" w:rsidP="004D0A74">
            <w:pPr>
              <w:autoSpaceDE w:val="0"/>
              <w:autoSpaceDN w:val="0"/>
              <w:adjustRightInd w:val="0"/>
              <w:jc w:val="center"/>
              <w:rPr>
                <w:sz w:val="18"/>
                <w:szCs w:val="18"/>
              </w:rPr>
            </w:pPr>
          </w:p>
        </w:tc>
        <w:tc>
          <w:tcPr>
            <w:tcW w:w="1704" w:type="dxa"/>
            <w:tcBorders>
              <w:top w:val="single" w:sz="4" w:space="0" w:color="auto"/>
              <w:left w:val="single" w:sz="4" w:space="0" w:color="auto"/>
              <w:bottom w:val="single" w:sz="4" w:space="0" w:color="auto"/>
              <w:right w:val="single" w:sz="4" w:space="0" w:color="auto"/>
            </w:tcBorders>
          </w:tcPr>
          <w:p w:rsidR="00222BC9" w:rsidRPr="00F05C4C" w:rsidRDefault="00222BC9" w:rsidP="004D0A74">
            <w:pPr>
              <w:jc w:val="center"/>
              <w:rPr>
                <w:sz w:val="18"/>
                <w:szCs w:val="18"/>
              </w:rPr>
            </w:pPr>
          </w:p>
        </w:tc>
      </w:tr>
    </w:tbl>
    <w:p w:rsidR="00674866" w:rsidRDefault="0060031A" w:rsidP="00A24507">
      <w:pPr>
        <w:pStyle w:val="ConsPlusTitle"/>
        <w:widowControl/>
        <w:jc w:val="both"/>
        <w:rPr>
          <w:rFonts w:ascii="Times New Roman" w:hAnsi="Times New Roman" w:cs="Times New Roman"/>
          <w:b w:val="0"/>
          <w:sz w:val="18"/>
          <w:szCs w:val="18"/>
        </w:rPr>
      </w:pPr>
      <w:r>
        <w:rPr>
          <w:rFonts w:ascii="Times New Roman" w:hAnsi="Times New Roman" w:cs="Times New Roman"/>
          <w:b w:val="0"/>
          <w:sz w:val="18"/>
          <w:szCs w:val="18"/>
        </w:rPr>
        <w:t>_________________________________________________________________________________________________________________</w:t>
      </w:r>
    </w:p>
    <w:p w:rsidR="0060031A" w:rsidRDefault="0060031A" w:rsidP="0060031A">
      <w:pPr>
        <w:pStyle w:val="ConsPlusNormal2"/>
        <w:jc w:val="center"/>
        <w:rPr>
          <w:rFonts w:ascii="Times New Roman" w:hAnsi="Times New Roman"/>
          <w:b/>
          <w:sz w:val="18"/>
          <w:szCs w:val="18"/>
        </w:rPr>
      </w:pPr>
      <w:r>
        <w:rPr>
          <w:rFonts w:ascii="Times New Roman" w:hAnsi="Times New Roman"/>
          <w:b/>
          <w:sz w:val="18"/>
          <w:szCs w:val="18"/>
        </w:rPr>
        <w:t>Постановление администрации Мошковского сельсовета Бековского района Пензенской области от 30.10.2019 № 113 «</w:t>
      </w:r>
      <w:r w:rsidRPr="00A00CE5">
        <w:rPr>
          <w:rFonts w:ascii="Times New Roman" w:hAnsi="Times New Roman"/>
          <w:b/>
          <w:bCs/>
          <w:spacing w:val="-1"/>
          <w:sz w:val="18"/>
          <w:szCs w:val="18"/>
        </w:rPr>
        <w:t>О внесении изменений в муниципальную программу Мошковского сельсовета</w:t>
      </w:r>
      <w:r w:rsidRPr="00A00CE5">
        <w:rPr>
          <w:rFonts w:ascii="Times New Roman" w:hAnsi="Times New Roman"/>
          <w:b/>
          <w:bCs/>
          <w:color w:val="FF0000"/>
          <w:spacing w:val="-1"/>
          <w:sz w:val="18"/>
          <w:szCs w:val="18"/>
        </w:rPr>
        <w:t xml:space="preserve"> </w:t>
      </w:r>
      <w:r w:rsidRPr="00A00CE5">
        <w:rPr>
          <w:rFonts w:ascii="Times New Roman" w:hAnsi="Times New Roman"/>
          <w:b/>
          <w:bCs/>
          <w:spacing w:val="-1"/>
          <w:sz w:val="18"/>
          <w:szCs w:val="18"/>
        </w:rPr>
        <w:t>Бековского района Пензенской области «</w:t>
      </w:r>
      <w:r w:rsidRPr="00A00CE5">
        <w:rPr>
          <w:rFonts w:ascii="Times New Roman" w:hAnsi="Times New Roman"/>
          <w:b/>
          <w:sz w:val="18"/>
          <w:szCs w:val="18"/>
        </w:rPr>
        <w:t xml:space="preserve">Развитие культуры </w:t>
      </w:r>
      <w:r w:rsidRPr="00A00CE5">
        <w:rPr>
          <w:rFonts w:ascii="Times New Roman" w:hAnsi="Times New Roman"/>
          <w:b/>
          <w:bCs/>
          <w:spacing w:val="-1"/>
          <w:sz w:val="18"/>
          <w:szCs w:val="18"/>
        </w:rPr>
        <w:t>Мошковского</w:t>
      </w:r>
      <w:r w:rsidRPr="00A00CE5">
        <w:rPr>
          <w:rFonts w:ascii="Times New Roman" w:hAnsi="Times New Roman"/>
          <w:b/>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p>
    <w:p w:rsidR="0060031A" w:rsidRPr="00A00CE5" w:rsidRDefault="0060031A" w:rsidP="0060031A">
      <w:pPr>
        <w:tabs>
          <w:tab w:val="left" w:pos="3213"/>
        </w:tabs>
        <w:jc w:val="both"/>
        <w:rPr>
          <w:sz w:val="18"/>
          <w:szCs w:val="18"/>
        </w:rPr>
      </w:pPr>
      <w:r w:rsidRPr="00A00CE5">
        <w:rPr>
          <w:bCs/>
          <w:sz w:val="18"/>
          <w:szCs w:val="18"/>
        </w:rPr>
        <w:t>В соответствии</w:t>
      </w:r>
      <w:r w:rsidRPr="00A00CE5">
        <w:rPr>
          <w:sz w:val="18"/>
          <w:szCs w:val="18"/>
        </w:rPr>
        <w:t xml:space="preserve"> с Бюджетным кодексом РФ, постановлением администрации </w:t>
      </w:r>
      <w:r>
        <w:rPr>
          <w:sz w:val="18"/>
          <w:szCs w:val="18"/>
        </w:rPr>
        <w:t>Мошковского</w:t>
      </w:r>
      <w:r w:rsidRPr="00A00CE5">
        <w:rPr>
          <w:sz w:val="18"/>
          <w:szCs w:val="18"/>
        </w:rPr>
        <w:t xml:space="preserve"> сельсовета Бековского района Пензенской области от 27.09.2018 № 44 «</w:t>
      </w:r>
      <w:r w:rsidRPr="00A00CE5">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A00CE5">
        <w:rPr>
          <w:sz w:val="18"/>
          <w:szCs w:val="18"/>
        </w:rPr>
        <w:t>, на основании статьи 23 Устава Мошковского сельсовета Бековского района Пензенской области</w:t>
      </w:r>
    </w:p>
    <w:p w:rsidR="0060031A" w:rsidRPr="00A00CE5" w:rsidRDefault="0060031A" w:rsidP="0060031A">
      <w:pPr>
        <w:tabs>
          <w:tab w:val="left" w:pos="0"/>
        </w:tabs>
        <w:jc w:val="center"/>
        <w:rPr>
          <w:b/>
          <w:sz w:val="18"/>
          <w:szCs w:val="18"/>
        </w:rPr>
      </w:pPr>
      <w:r w:rsidRPr="00A00CE5">
        <w:rPr>
          <w:sz w:val="18"/>
          <w:szCs w:val="18"/>
        </w:rPr>
        <w:t>администрация Мошковского сельсовета</w:t>
      </w:r>
      <w:r w:rsidRPr="00A00CE5">
        <w:rPr>
          <w:b/>
          <w:sz w:val="18"/>
          <w:szCs w:val="18"/>
        </w:rPr>
        <w:t xml:space="preserve"> постановляет:</w:t>
      </w:r>
    </w:p>
    <w:p w:rsidR="0060031A" w:rsidRPr="00A00CE5" w:rsidRDefault="0060031A" w:rsidP="0060031A">
      <w:pPr>
        <w:autoSpaceDE w:val="0"/>
        <w:autoSpaceDN w:val="0"/>
        <w:adjustRightInd w:val="0"/>
        <w:jc w:val="both"/>
        <w:rPr>
          <w:sz w:val="18"/>
          <w:szCs w:val="18"/>
        </w:rPr>
      </w:pPr>
      <w:r w:rsidRPr="00A00CE5">
        <w:rPr>
          <w:bCs/>
          <w:sz w:val="18"/>
          <w:szCs w:val="18"/>
        </w:rPr>
        <w:t xml:space="preserve">1. Внести в </w:t>
      </w:r>
      <w:r w:rsidRPr="00A00CE5">
        <w:rPr>
          <w:sz w:val="18"/>
          <w:szCs w:val="18"/>
        </w:rPr>
        <w:t xml:space="preserve">муниципальную программу Мошковского сельсовета Бековского района Пензенской области </w:t>
      </w:r>
      <w:r w:rsidRPr="00A00CE5">
        <w:rPr>
          <w:bCs/>
          <w:spacing w:val="-1"/>
          <w:sz w:val="18"/>
          <w:szCs w:val="18"/>
        </w:rPr>
        <w:t>«</w:t>
      </w:r>
      <w:r w:rsidRPr="00A00CE5">
        <w:rPr>
          <w:sz w:val="18"/>
          <w:szCs w:val="18"/>
        </w:rPr>
        <w:t xml:space="preserve">Развитие культуры </w:t>
      </w:r>
      <w:r w:rsidRPr="00A00CE5">
        <w:rPr>
          <w:bCs/>
          <w:spacing w:val="-1"/>
          <w:sz w:val="18"/>
          <w:szCs w:val="18"/>
        </w:rPr>
        <w:t>Мошковского</w:t>
      </w:r>
      <w:r w:rsidRPr="00A00CE5">
        <w:rPr>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r w:rsidRPr="00A00CE5">
        <w:rPr>
          <w:b/>
          <w:sz w:val="18"/>
          <w:szCs w:val="18"/>
        </w:rPr>
        <w:t xml:space="preserve"> </w:t>
      </w:r>
      <w:r w:rsidRPr="00A00CE5">
        <w:rPr>
          <w:sz w:val="18"/>
          <w:szCs w:val="18"/>
        </w:rPr>
        <w:t>следующие изменения:</w:t>
      </w:r>
    </w:p>
    <w:p w:rsidR="0060031A" w:rsidRPr="00A00CE5" w:rsidRDefault="0060031A" w:rsidP="0060031A">
      <w:pPr>
        <w:autoSpaceDE w:val="0"/>
        <w:autoSpaceDN w:val="0"/>
        <w:adjustRightInd w:val="0"/>
        <w:jc w:val="both"/>
        <w:rPr>
          <w:sz w:val="18"/>
          <w:szCs w:val="18"/>
        </w:rPr>
      </w:pPr>
      <w:r w:rsidRPr="00A00CE5">
        <w:rPr>
          <w:sz w:val="18"/>
          <w:szCs w:val="18"/>
        </w:rPr>
        <w:t>1.1.  В паспорте муниципальной программы позицию «Объемы бюджетных ассигнований муниципальной программы изложить в следующей редакции:</w:t>
      </w:r>
    </w:p>
    <w:p w:rsidR="0060031A" w:rsidRPr="00A00CE5" w:rsidRDefault="0060031A" w:rsidP="0060031A">
      <w:pPr>
        <w:autoSpaceDE w:val="0"/>
        <w:autoSpaceDN w:val="0"/>
        <w:adjustRightInd w:val="0"/>
        <w:rPr>
          <w:sz w:val="18"/>
          <w:szCs w:val="18"/>
        </w:rPr>
      </w:pPr>
      <w:r w:rsidRPr="00A00CE5">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60031A" w:rsidRPr="00A00CE5" w:rsidTr="004D0A74">
        <w:trPr>
          <w:trHeight w:val="1266"/>
          <w:jc w:val="center"/>
        </w:trPr>
        <w:tc>
          <w:tcPr>
            <w:tcW w:w="3474"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b/>
                <w:i/>
                <w:sz w:val="18"/>
                <w:szCs w:val="18"/>
              </w:rPr>
            </w:pPr>
            <w:r w:rsidRPr="00A00CE5">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rPr>
                <w:color w:val="000000"/>
                <w:sz w:val="18"/>
                <w:szCs w:val="18"/>
              </w:rPr>
            </w:pPr>
            <w:r w:rsidRPr="00A00CE5">
              <w:rPr>
                <w:sz w:val="18"/>
                <w:szCs w:val="18"/>
              </w:rPr>
              <w:t xml:space="preserve">Общий объем бюджетных ассигнований на реализацию муниципальной программы за счет средств бюджета </w:t>
            </w:r>
            <w:r w:rsidRPr="00A00CE5">
              <w:rPr>
                <w:color w:val="000000"/>
                <w:sz w:val="18"/>
                <w:szCs w:val="18"/>
              </w:rPr>
              <w:t>Мошковского</w:t>
            </w:r>
            <w:r w:rsidRPr="00A00CE5">
              <w:rPr>
                <w:sz w:val="18"/>
                <w:szCs w:val="18"/>
              </w:rPr>
              <w:t xml:space="preserve"> сельсовета Бековского района Пензенской области – </w:t>
            </w:r>
            <w:r w:rsidRPr="00A00CE5">
              <w:rPr>
                <w:color w:val="000000"/>
                <w:sz w:val="18"/>
                <w:szCs w:val="18"/>
              </w:rPr>
              <w:t xml:space="preserve">2347,766 тыс. руб., из них по годам: </w:t>
            </w:r>
          </w:p>
          <w:p w:rsidR="0060031A" w:rsidRPr="00A00CE5" w:rsidRDefault="0060031A" w:rsidP="004D0A74">
            <w:pPr>
              <w:tabs>
                <w:tab w:val="center" w:pos="5032"/>
              </w:tabs>
              <w:rPr>
                <w:color w:val="000000"/>
                <w:sz w:val="18"/>
                <w:szCs w:val="18"/>
              </w:rPr>
            </w:pPr>
            <w:r w:rsidRPr="00A00CE5">
              <w:rPr>
                <w:color w:val="000000"/>
                <w:sz w:val="18"/>
                <w:szCs w:val="18"/>
              </w:rPr>
              <w:t>2019 год – 602,691 тыс. руб.;</w:t>
            </w:r>
          </w:p>
          <w:p w:rsidR="0060031A" w:rsidRPr="00A00CE5" w:rsidRDefault="0060031A" w:rsidP="004D0A74">
            <w:pPr>
              <w:rPr>
                <w:color w:val="000000"/>
                <w:sz w:val="18"/>
                <w:szCs w:val="18"/>
              </w:rPr>
            </w:pPr>
            <w:r w:rsidRPr="00A00CE5">
              <w:rPr>
                <w:color w:val="000000"/>
                <w:sz w:val="18"/>
                <w:szCs w:val="18"/>
              </w:rPr>
              <w:t>2020 год – 349,015 тыс. руб.;</w:t>
            </w:r>
          </w:p>
          <w:p w:rsidR="0060031A" w:rsidRPr="00A00CE5" w:rsidRDefault="0060031A" w:rsidP="004D0A74">
            <w:pPr>
              <w:rPr>
                <w:color w:val="000000"/>
                <w:sz w:val="18"/>
                <w:szCs w:val="18"/>
              </w:rPr>
            </w:pPr>
            <w:r w:rsidRPr="00A00CE5">
              <w:rPr>
                <w:color w:val="000000"/>
                <w:sz w:val="18"/>
                <w:szCs w:val="18"/>
              </w:rPr>
              <w:t>2021 год – 349,015 тыс. руб.;</w:t>
            </w:r>
          </w:p>
          <w:p w:rsidR="0060031A" w:rsidRPr="00A00CE5" w:rsidRDefault="0060031A" w:rsidP="004D0A74">
            <w:pPr>
              <w:rPr>
                <w:color w:val="000000"/>
                <w:sz w:val="18"/>
                <w:szCs w:val="18"/>
              </w:rPr>
            </w:pPr>
            <w:r w:rsidRPr="00A00CE5">
              <w:rPr>
                <w:color w:val="000000"/>
                <w:sz w:val="18"/>
                <w:szCs w:val="18"/>
              </w:rPr>
              <w:t>2022 год – 349,015 тыс. руб.;</w:t>
            </w:r>
          </w:p>
          <w:p w:rsidR="0060031A" w:rsidRPr="00A00CE5" w:rsidRDefault="0060031A" w:rsidP="004D0A74">
            <w:pPr>
              <w:rPr>
                <w:color w:val="000000"/>
                <w:sz w:val="18"/>
                <w:szCs w:val="18"/>
              </w:rPr>
            </w:pPr>
            <w:r w:rsidRPr="00A00CE5">
              <w:rPr>
                <w:color w:val="000000"/>
                <w:sz w:val="18"/>
                <w:szCs w:val="18"/>
              </w:rPr>
              <w:t>2023 год – 349,015 тыс. руб.;</w:t>
            </w:r>
          </w:p>
          <w:p w:rsidR="0060031A" w:rsidRPr="00A00CE5" w:rsidRDefault="0060031A" w:rsidP="004D0A74">
            <w:pPr>
              <w:autoSpaceDE w:val="0"/>
              <w:autoSpaceDN w:val="0"/>
              <w:adjustRightInd w:val="0"/>
              <w:rPr>
                <w:rStyle w:val="aff1"/>
                <w:color w:val="000000"/>
                <w:sz w:val="18"/>
                <w:szCs w:val="18"/>
                <w:lang w:val="ru-RU"/>
              </w:rPr>
            </w:pPr>
            <w:r w:rsidRPr="00A00CE5">
              <w:rPr>
                <w:color w:val="000000"/>
                <w:sz w:val="18"/>
                <w:szCs w:val="18"/>
              </w:rPr>
              <w:t>2024 год – 349,015 тыс. руб.</w:t>
            </w:r>
          </w:p>
        </w:tc>
      </w:tr>
    </w:tbl>
    <w:p w:rsidR="0060031A" w:rsidRPr="00A00CE5" w:rsidRDefault="0060031A" w:rsidP="0060031A">
      <w:pPr>
        <w:tabs>
          <w:tab w:val="left" w:pos="940"/>
          <w:tab w:val="center" w:pos="4677"/>
          <w:tab w:val="right" w:pos="9354"/>
        </w:tabs>
        <w:autoSpaceDE w:val="0"/>
        <w:autoSpaceDN w:val="0"/>
        <w:adjustRightInd w:val="0"/>
        <w:rPr>
          <w:sz w:val="18"/>
          <w:szCs w:val="18"/>
        </w:rPr>
      </w:pPr>
      <w:r w:rsidRPr="00A00CE5">
        <w:rPr>
          <w:b/>
          <w:sz w:val="18"/>
          <w:szCs w:val="18"/>
        </w:rPr>
        <w:tab/>
      </w:r>
      <w:r w:rsidRPr="00A00CE5">
        <w:rPr>
          <w:b/>
          <w:sz w:val="18"/>
          <w:szCs w:val="18"/>
        </w:rPr>
        <w:tab/>
      </w:r>
      <w:r w:rsidRPr="00A00CE5">
        <w:rPr>
          <w:b/>
          <w:sz w:val="18"/>
          <w:szCs w:val="18"/>
        </w:rPr>
        <w:tab/>
      </w:r>
      <w:r w:rsidRPr="00A00CE5">
        <w:rPr>
          <w:sz w:val="18"/>
          <w:szCs w:val="18"/>
        </w:rPr>
        <w:t xml:space="preserve">»; </w:t>
      </w:r>
      <w:r w:rsidRPr="00A00CE5">
        <w:rPr>
          <w:sz w:val="18"/>
          <w:szCs w:val="18"/>
        </w:rPr>
        <w:tab/>
      </w:r>
    </w:p>
    <w:p w:rsidR="0060031A" w:rsidRPr="00A00CE5" w:rsidRDefault="0060031A" w:rsidP="0060031A">
      <w:pPr>
        <w:pStyle w:val="ConsPlusTitle"/>
        <w:widowControl/>
        <w:jc w:val="both"/>
        <w:rPr>
          <w:rFonts w:ascii="Times New Roman" w:hAnsi="Times New Roman" w:cs="Times New Roman"/>
          <w:b w:val="0"/>
          <w:sz w:val="18"/>
          <w:szCs w:val="18"/>
        </w:rPr>
      </w:pPr>
      <w:r w:rsidRPr="00A00CE5">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60031A" w:rsidRPr="00A00CE5" w:rsidRDefault="0060031A" w:rsidP="0060031A">
      <w:pPr>
        <w:pStyle w:val="21"/>
        <w:spacing w:after="0" w:line="240" w:lineRule="auto"/>
        <w:jc w:val="center"/>
        <w:rPr>
          <w:b/>
          <w:sz w:val="18"/>
          <w:szCs w:val="18"/>
        </w:rPr>
      </w:pPr>
      <w:r w:rsidRPr="00A00CE5">
        <w:rPr>
          <w:b/>
          <w:sz w:val="18"/>
          <w:szCs w:val="18"/>
        </w:rPr>
        <w:t>«4. Ресурсное обеспечение и перечень мероприятий муниципальной программы</w:t>
      </w:r>
    </w:p>
    <w:p w:rsidR="0060031A" w:rsidRPr="00A00CE5" w:rsidRDefault="0060031A" w:rsidP="0060031A">
      <w:pPr>
        <w:jc w:val="both"/>
        <w:rPr>
          <w:color w:val="000000"/>
          <w:sz w:val="18"/>
          <w:szCs w:val="18"/>
        </w:rPr>
      </w:pPr>
      <w:r w:rsidRPr="00A00CE5">
        <w:rPr>
          <w:sz w:val="18"/>
          <w:szCs w:val="18"/>
        </w:rPr>
        <w:t xml:space="preserve">Финансовое обеспечение реализации муниципальной программы осуществляется за счет средств бюджета </w:t>
      </w:r>
      <w:r w:rsidRPr="00A00CE5">
        <w:rPr>
          <w:color w:val="000000"/>
          <w:sz w:val="18"/>
          <w:szCs w:val="18"/>
        </w:rPr>
        <w:t>Мошковского</w:t>
      </w:r>
      <w:r w:rsidRPr="00A00CE5">
        <w:rPr>
          <w:sz w:val="18"/>
          <w:szCs w:val="18"/>
        </w:rPr>
        <w:t xml:space="preserve"> сельсовета Бековского района Пензенской области – </w:t>
      </w:r>
      <w:r w:rsidRPr="00A00CE5">
        <w:rPr>
          <w:color w:val="000000"/>
          <w:sz w:val="18"/>
          <w:szCs w:val="18"/>
        </w:rPr>
        <w:t xml:space="preserve">2347,766 тыс. руб., из них по годам: </w:t>
      </w:r>
    </w:p>
    <w:p w:rsidR="0060031A" w:rsidRPr="00A00CE5" w:rsidRDefault="0060031A" w:rsidP="0060031A">
      <w:pPr>
        <w:tabs>
          <w:tab w:val="center" w:pos="5032"/>
        </w:tabs>
        <w:jc w:val="both"/>
        <w:rPr>
          <w:color w:val="000000"/>
          <w:sz w:val="18"/>
          <w:szCs w:val="18"/>
        </w:rPr>
      </w:pPr>
      <w:r w:rsidRPr="00A00CE5">
        <w:rPr>
          <w:color w:val="000000"/>
          <w:sz w:val="18"/>
          <w:szCs w:val="18"/>
        </w:rPr>
        <w:t>2019 год – 602,691 тыс. руб.;</w:t>
      </w:r>
    </w:p>
    <w:p w:rsidR="0060031A" w:rsidRPr="00A00CE5" w:rsidRDefault="0060031A" w:rsidP="0060031A">
      <w:pPr>
        <w:jc w:val="both"/>
        <w:rPr>
          <w:color w:val="000000"/>
          <w:sz w:val="18"/>
          <w:szCs w:val="18"/>
        </w:rPr>
      </w:pPr>
      <w:r w:rsidRPr="00A00CE5">
        <w:rPr>
          <w:color w:val="000000"/>
          <w:sz w:val="18"/>
          <w:szCs w:val="18"/>
        </w:rPr>
        <w:t>2020 год – 349,015 тыс. руб.;</w:t>
      </w:r>
    </w:p>
    <w:p w:rsidR="0060031A" w:rsidRPr="00A00CE5" w:rsidRDefault="0060031A" w:rsidP="0060031A">
      <w:pPr>
        <w:jc w:val="both"/>
        <w:rPr>
          <w:color w:val="000000"/>
          <w:sz w:val="18"/>
          <w:szCs w:val="18"/>
        </w:rPr>
      </w:pPr>
      <w:r w:rsidRPr="00A00CE5">
        <w:rPr>
          <w:color w:val="000000"/>
          <w:sz w:val="18"/>
          <w:szCs w:val="18"/>
        </w:rPr>
        <w:t>2021 год – 349,015 тыс. руб.;</w:t>
      </w:r>
    </w:p>
    <w:p w:rsidR="0060031A" w:rsidRPr="00A00CE5" w:rsidRDefault="0060031A" w:rsidP="0060031A">
      <w:pPr>
        <w:jc w:val="both"/>
        <w:rPr>
          <w:color w:val="000000"/>
          <w:sz w:val="18"/>
          <w:szCs w:val="18"/>
        </w:rPr>
      </w:pPr>
      <w:r w:rsidRPr="00A00CE5">
        <w:rPr>
          <w:color w:val="000000"/>
          <w:sz w:val="18"/>
          <w:szCs w:val="18"/>
        </w:rPr>
        <w:t>2022 год – 349,015 тыс. руб.;</w:t>
      </w:r>
    </w:p>
    <w:p w:rsidR="0060031A" w:rsidRPr="00A00CE5" w:rsidRDefault="0060031A" w:rsidP="0060031A">
      <w:pPr>
        <w:jc w:val="both"/>
        <w:rPr>
          <w:color w:val="000000"/>
          <w:sz w:val="18"/>
          <w:szCs w:val="18"/>
        </w:rPr>
      </w:pPr>
      <w:r w:rsidRPr="00A00CE5">
        <w:rPr>
          <w:color w:val="000000"/>
          <w:sz w:val="18"/>
          <w:szCs w:val="18"/>
        </w:rPr>
        <w:t>2023 год – 349,015 тыс. руб.;</w:t>
      </w:r>
    </w:p>
    <w:p w:rsidR="0060031A" w:rsidRPr="00A00CE5" w:rsidRDefault="0060031A" w:rsidP="0060031A">
      <w:pPr>
        <w:jc w:val="both"/>
        <w:rPr>
          <w:color w:val="000000"/>
          <w:sz w:val="18"/>
          <w:szCs w:val="18"/>
        </w:rPr>
      </w:pPr>
      <w:r w:rsidRPr="00A00CE5">
        <w:rPr>
          <w:color w:val="000000"/>
          <w:sz w:val="18"/>
          <w:szCs w:val="18"/>
        </w:rPr>
        <w:t>2024 год – 349,015 тыс. руб.</w:t>
      </w:r>
    </w:p>
    <w:p w:rsidR="0060031A" w:rsidRPr="00A00CE5" w:rsidRDefault="0060031A" w:rsidP="0060031A">
      <w:pPr>
        <w:autoSpaceDE w:val="0"/>
        <w:autoSpaceDN w:val="0"/>
        <w:adjustRightInd w:val="0"/>
        <w:jc w:val="both"/>
        <w:outlineLvl w:val="1"/>
        <w:rPr>
          <w:sz w:val="18"/>
          <w:szCs w:val="18"/>
        </w:rPr>
      </w:pPr>
      <w:r w:rsidRPr="00A00CE5">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60031A" w:rsidRPr="00A00CE5" w:rsidRDefault="0060031A" w:rsidP="0060031A">
      <w:pPr>
        <w:autoSpaceDE w:val="0"/>
        <w:autoSpaceDN w:val="0"/>
        <w:adjustRightInd w:val="0"/>
        <w:jc w:val="both"/>
        <w:rPr>
          <w:sz w:val="18"/>
          <w:szCs w:val="18"/>
        </w:rPr>
      </w:pPr>
      <w:r w:rsidRPr="00A00CE5">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60031A" w:rsidRPr="00A00CE5" w:rsidRDefault="0060031A" w:rsidP="0060031A">
      <w:pPr>
        <w:autoSpaceDE w:val="0"/>
        <w:autoSpaceDN w:val="0"/>
        <w:adjustRightInd w:val="0"/>
        <w:jc w:val="both"/>
        <w:rPr>
          <w:sz w:val="18"/>
          <w:szCs w:val="18"/>
        </w:rPr>
      </w:pPr>
      <w:r w:rsidRPr="00A00CE5">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60031A" w:rsidRPr="00A00CE5" w:rsidRDefault="0060031A" w:rsidP="0060031A">
      <w:pPr>
        <w:autoSpaceDE w:val="0"/>
        <w:autoSpaceDN w:val="0"/>
        <w:adjustRightInd w:val="0"/>
        <w:jc w:val="both"/>
        <w:outlineLvl w:val="1"/>
        <w:rPr>
          <w:sz w:val="18"/>
          <w:szCs w:val="18"/>
        </w:rPr>
      </w:pPr>
      <w:r w:rsidRPr="00A00CE5">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60031A" w:rsidRPr="00A00CE5" w:rsidRDefault="0060031A" w:rsidP="0060031A">
      <w:pPr>
        <w:autoSpaceDE w:val="0"/>
        <w:autoSpaceDN w:val="0"/>
        <w:adjustRightInd w:val="0"/>
        <w:jc w:val="both"/>
        <w:rPr>
          <w:sz w:val="18"/>
          <w:szCs w:val="18"/>
        </w:rPr>
      </w:pPr>
      <w:r w:rsidRPr="00A00CE5">
        <w:rPr>
          <w:sz w:val="18"/>
          <w:szCs w:val="18"/>
        </w:rPr>
        <w:lastRenderedPageBreak/>
        <w:t xml:space="preserve">1.3. Приложение № 2 «Ресурсное обеспечение реализации муниципальной программы </w:t>
      </w:r>
      <w:r w:rsidRPr="00A00CE5">
        <w:rPr>
          <w:bCs/>
          <w:spacing w:val="-1"/>
          <w:sz w:val="18"/>
          <w:szCs w:val="18"/>
        </w:rPr>
        <w:t>«</w:t>
      </w:r>
      <w:r w:rsidRPr="00A00CE5">
        <w:rPr>
          <w:sz w:val="18"/>
          <w:szCs w:val="18"/>
        </w:rPr>
        <w:t xml:space="preserve">Развитие культуры </w:t>
      </w:r>
      <w:r w:rsidRPr="00A00CE5">
        <w:rPr>
          <w:bCs/>
          <w:spacing w:val="-1"/>
          <w:sz w:val="18"/>
          <w:szCs w:val="18"/>
        </w:rPr>
        <w:t>Мошковского</w:t>
      </w:r>
      <w:r w:rsidRPr="00A00CE5">
        <w:rPr>
          <w:sz w:val="18"/>
          <w:szCs w:val="18"/>
        </w:rPr>
        <w:t xml:space="preserve"> сельсовета Бековского района Пензенской области и» за счет всех источников финансирования» изложить в новой редакции согласно приложению № 1 к настоящему постановлению;</w:t>
      </w:r>
    </w:p>
    <w:p w:rsidR="0060031A" w:rsidRPr="00A00CE5" w:rsidRDefault="0060031A" w:rsidP="0060031A">
      <w:pPr>
        <w:autoSpaceDE w:val="0"/>
        <w:autoSpaceDN w:val="0"/>
        <w:adjustRightInd w:val="0"/>
        <w:jc w:val="both"/>
        <w:rPr>
          <w:sz w:val="18"/>
          <w:szCs w:val="18"/>
        </w:rPr>
      </w:pPr>
      <w:r w:rsidRPr="00A00CE5">
        <w:rPr>
          <w:sz w:val="18"/>
          <w:szCs w:val="18"/>
        </w:rPr>
        <w:t xml:space="preserve">1.4. Приложение № 3 «Ресурсное обеспечение реализации муниципальной программы </w:t>
      </w:r>
      <w:r w:rsidRPr="00A00CE5">
        <w:rPr>
          <w:bCs/>
          <w:spacing w:val="-1"/>
          <w:sz w:val="18"/>
          <w:szCs w:val="18"/>
        </w:rPr>
        <w:t>«</w:t>
      </w:r>
      <w:r w:rsidRPr="00A00CE5">
        <w:rPr>
          <w:sz w:val="18"/>
          <w:szCs w:val="18"/>
        </w:rPr>
        <w:t xml:space="preserve">Развитие культуры </w:t>
      </w:r>
      <w:r w:rsidRPr="00A00CE5">
        <w:rPr>
          <w:bCs/>
          <w:spacing w:val="-1"/>
          <w:sz w:val="18"/>
          <w:szCs w:val="18"/>
        </w:rPr>
        <w:t>Мошковского</w:t>
      </w:r>
      <w:r w:rsidRPr="00A00CE5">
        <w:rPr>
          <w:sz w:val="18"/>
          <w:szCs w:val="18"/>
        </w:rPr>
        <w:t xml:space="preserve">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60031A" w:rsidRPr="00A00CE5" w:rsidRDefault="0060031A" w:rsidP="0060031A">
      <w:pPr>
        <w:autoSpaceDE w:val="0"/>
        <w:autoSpaceDN w:val="0"/>
        <w:adjustRightInd w:val="0"/>
        <w:jc w:val="both"/>
        <w:rPr>
          <w:sz w:val="18"/>
          <w:szCs w:val="18"/>
        </w:rPr>
      </w:pPr>
      <w:r w:rsidRPr="00A00CE5">
        <w:rPr>
          <w:sz w:val="18"/>
          <w:szCs w:val="18"/>
        </w:rPr>
        <w:t xml:space="preserve">1.5. Приложение № 4 «Мероприятия муниципальной программы </w:t>
      </w:r>
      <w:r w:rsidRPr="00A00CE5">
        <w:rPr>
          <w:bCs/>
          <w:spacing w:val="-1"/>
          <w:sz w:val="18"/>
          <w:szCs w:val="18"/>
        </w:rPr>
        <w:t>«</w:t>
      </w:r>
      <w:r w:rsidRPr="00A00CE5">
        <w:rPr>
          <w:sz w:val="18"/>
          <w:szCs w:val="18"/>
        </w:rPr>
        <w:t xml:space="preserve">Развитие культуры </w:t>
      </w:r>
      <w:r w:rsidRPr="00A00CE5">
        <w:rPr>
          <w:bCs/>
          <w:spacing w:val="-1"/>
          <w:sz w:val="18"/>
          <w:szCs w:val="18"/>
        </w:rPr>
        <w:t>Мошковского</w:t>
      </w:r>
      <w:r w:rsidRPr="00A00CE5">
        <w:rPr>
          <w:sz w:val="18"/>
          <w:szCs w:val="18"/>
        </w:rPr>
        <w:t xml:space="preserve"> сельсовета Бековского района Пензенской области» изложить в новой редакции согласно приложению № 3 к настоящему постановлению.</w:t>
      </w:r>
    </w:p>
    <w:p w:rsidR="0060031A" w:rsidRPr="00A00CE5" w:rsidRDefault="0060031A" w:rsidP="0060031A">
      <w:pPr>
        <w:jc w:val="both"/>
        <w:rPr>
          <w:sz w:val="18"/>
          <w:szCs w:val="18"/>
        </w:rPr>
      </w:pPr>
      <w:r w:rsidRPr="00A00CE5">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60031A" w:rsidRPr="00A00CE5" w:rsidRDefault="0060031A" w:rsidP="0060031A">
      <w:pPr>
        <w:autoSpaceDE w:val="0"/>
        <w:autoSpaceDN w:val="0"/>
        <w:adjustRightInd w:val="0"/>
        <w:jc w:val="both"/>
        <w:rPr>
          <w:sz w:val="18"/>
          <w:szCs w:val="18"/>
        </w:rPr>
      </w:pPr>
      <w:r w:rsidRPr="00A00CE5">
        <w:rPr>
          <w:sz w:val="18"/>
          <w:szCs w:val="18"/>
        </w:rPr>
        <w:t>3. Опубликовать настоящее постановление в информационном бюллетене «Ведомости Мошковского сельсовета».</w:t>
      </w:r>
    </w:p>
    <w:p w:rsidR="0060031A" w:rsidRPr="00A00CE5" w:rsidRDefault="0060031A" w:rsidP="0060031A">
      <w:pPr>
        <w:autoSpaceDE w:val="0"/>
        <w:autoSpaceDN w:val="0"/>
        <w:adjustRightInd w:val="0"/>
        <w:jc w:val="both"/>
        <w:rPr>
          <w:sz w:val="18"/>
          <w:szCs w:val="18"/>
        </w:rPr>
      </w:pPr>
      <w:r w:rsidRPr="00A00CE5">
        <w:rPr>
          <w:sz w:val="18"/>
          <w:szCs w:val="18"/>
        </w:rPr>
        <w:t xml:space="preserve">4. Настоящее постановление вступает в силу </w:t>
      </w:r>
      <w:r w:rsidRPr="00A00CE5">
        <w:rPr>
          <w:bCs/>
          <w:sz w:val="18"/>
          <w:szCs w:val="18"/>
        </w:rPr>
        <w:t xml:space="preserve">после </w:t>
      </w:r>
      <w:r w:rsidRPr="00A00CE5">
        <w:rPr>
          <w:sz w:val="18"/>
          <w:szCs w:val="18"/>
        </w:rPr>
        <w:t>его официального опубликования.</w:t>
      </w:r>
    </w:p>
    <w:p w:rsidR="0060031A" w:rsidRPr="00A00CE5" w:rsidRDefault="0060031A" w:rsidP="0060031A">
      <w:pPr>
        <w:autoSpaceDE w:val="0"/>
        <w:autoSpaceDN w:val="0"/>
        <w:adjustRightInd w:val="0"/>
        <w:jc w:val="both"/>
        <w:rPr>
          <w:sz w:val="18"/>
          <w:szCs w:val="18"/>
        </w:rPr>
      </w:pPr>
      <w:r w:rsidRPr="00A00CE5">
        <w:rPr>
          <w:sz w:val="18"/>
          <w:szCs w:val="18"/>
        </w:rPr>
        <w:t>5. Контроль за исполнением настоящего постановления возложить на главу администрации Мошковского сельсовета И.Б. Гнивковского.</w:t>
      </w:r>
    </w:p>
    <w:p w:rsidR="0060031A" w:rsidRDefault="0060031A" w:rsidP="0060031A">
      <w:pPr>
        <w:autoSpaceDE w:val="0"/>
        <w:autoSpaceDN w:val="0"/>
        <w:adjustRightInd w:val="0"/>
        <w:jc w:val="both"/>
        <w:rPr>
          <w:sz w:val="18"/>
          <w:szCs w:val="18"/>
        </w:rPr>
      </w:pPr>
    </w:p>
    <w:p w:rsidR="0060031A" w:rsidRPr="00A00CE5" w:rsidRDefault="0060031A" w:rsidP="0060031A">
      <w:pPr>
        <w:autoSpaceDE w:val="0"/>
        <w:autoSpaceDN w:val="0"/>
        <w:adjustRightInd w:val="0"/>
        <w:jc w:val="both"/>
        <w:rPr>
          <w:sz w:val="18"/>
          <w:szCs w:val="18"/>
        </w:rPr>
      </w:pPr>
      <w:r w:rsidRPr="00A00CE5">
        <w:rPr>
          <w:sz w:val="18"/>
          <w:szCs w:val="18"/>
        </w:rPr>
        <w:t>Глава администрации</w:t>
      </w:r>
    </w:p>
    <w:p w:rsidR="0060031A" w:rsidRPr="00A00CE5" w:rsidRDefault="0060031A" w:rsidP="0060031A">
      <w:pPr>
        <w:pStyle w:val="ConsPlusNormal2"/>
        <w:rPr>
          <w:rFonts w:ascii="Times New Roman" w:hAnsi="Times New Roman"/>
          <w:b/>
          <w:sz w:val="18"/>
          <w:szCs w:val="18"/>
        </w:rPr>
      </w:pPr>
      <w:r w:rsidRPr="00A00CE5">
        <w:rPr>
          <w:rFonts w:ascii="Times New Roman" w:hAnsi="Times New Roman"/>
          <w:sz w:val="18"/>
          <w:szCs w:val="18"/>
        </w:rPr>
        <w:t>Мошковского сельсовета                                                                      И.Б. Гнивковский</w:t>
      </w:r>
    </w:p>
    <w:p w:rsidR="0060031A" w:rsidRDefault="0060031A" w:rsidP="0060031A">
      <w:pPr>
        <w:pStyle w:val="ConsPlusTitle"/>
        <w:widowControl/>
        <w:jc w:val="both"/>
        <w:rPr>
          <w:rFonts w:ascii="Times New Roman" w:hAnsi="Times New Roman" w:cs="Times New Roman"/>
          <w:b w:val="0"/>
          <w:sz w:val="18"/>
          <w:szCs w:val="18"/>
        </w:rPr>
      </w:pPr>
    </w:p>
    <w:p w:rsidR="0060031A" w:rsidRPr="00A00CE5" w:rsidRDefault="0060031A" w:rsidP="0060031A">
      <w:pPr>
        <w:jc w:val="center"/>
        <w:rPr>
          <w:sz w:val="18"/>
          <w:szCs w:val="18"/>
        </w:rPr>
      </w:pPr>
      <w:r w:rsidRPr="00A00CE5">
        <w:rPr>
          <w:sz w:val="18"/>
          <w:szCs w:val="18"/>
        </w:rPr>
        <w:t>Приложение № 1</w:t>
      </w:r>
      <w:r>
        <w:rPr>
          <w:sz w:val="18"/>
          <w:szCs w:val="18"/>
        </w:rPr>
        <w:t xml:space="preserve"> </w:t>
      </w:r>
      <w:r w:rsidRPr="00A00CE5">
        <w:rPr>
          <w:sz w:val="18"/>
          <w:szCs w:val="18"/>
        </w:rPr>
        <w:t>к постановлению администрации</w:t>
      </w:r>
      <w:r>
        <w:rPr>
          <w:sz w:val="18"/>
          <w:szCs w:val="18"/>
        </w:rPr>
        <w:t xml:space="preserve"> </w:t>
      </w:r>
      <w:r w:rsidRPr="00A00CE5">
        <w:rPr>
          <w:sz w:val="18"/>
          <w:szCs w:val="18"/>
        </w:rPr>
        <w:t xml:space="preserve">Мошковского </w:t>
      </w:r>
      <w:proofErr w:type="gramStart"/>
      <w:r w:rsidRPr="00A00CE5">
        <w:rPr>
          <w:sz w:val="18"/>
          <w:szCs w:val="18"/>
        </w:rPr>
        <w:t>сельсовета</w:t>
      </w:r>
      <w:r>
        <w:rPr>
          <w:sz w:val="18"/>
          <w:szCs w:val="18"/>
        </w:rPr>
        <w:t xml:space="preserve"> </w:t>
      </w:r>
      <w:r w:rsidRPr="00A00CE5">
        <w:rPr>
          <w:sz w:val="18"/>
          <w:szCs w:val="18"/>
        </w:rPr>
        <w:t xml:space="preserve"> от</w:t>
      </w:r>
      <w:proofErr w:type="gramEnd"/>
      <w:r w:rsidRPr="00A00CE5">
        <w:rPr>
          <w:sz w:val="18"/>
          <w:szCs w:val="18"/>
        </w:rPr>
        <w:t xml:space="preserve"> 30.10.2019 № 113</w:t>
      </w:r>
    </w:p>
    <w:p w:rsidR="0060031A" w:rsidRDefault="0060031A" w:rsidP="0060031A">
      <w:pPr>
        <w:autoSpaceDE w:val="0"/>
        <w:autoSpaceDN w:val="0"/>
        <w:adjustRightInd w:val="0"/>
        <w:jc w:val="center"/>
        <w:rPr>
          <w:rStyle w:val="aff1"/>
          <w:b w:val="0"/>
          <w:i w:val="0"/>
          <w:sz w:val="18"/>
          <w:szCs w:val="18"/>
          <w:lang w:val="ru-RU"/>
        </w:rPr>
      </w:pPr>
    </w:p>
    <w:p w:rsidR="0060031A" w:rsidRPr="00745D10" w:rsidRDefault="0060031A" w:rsidP="0060031A">
      <w:pPr>
        <w:autoSpaceDE w:val="0"/>
        <w:autoSpaceDN w:val="0"/>
        <w:adjustRightInd w:val="0"/>
        <w:jc w:val="center"/>
        <w:rPr>
          <w:rStyle w:val="aff1"/>
          <w:b w:val="0"/>
          <w:i w:val="0"/>
          <w:sz w:val="18"/>
          <w:szCs w:val="18"/>
          <w:lang w:val="ru-RU"/>
        </w:rPr>
      </w:pPr>
      <w:r w:rsidRPr="00745D10">
        <w:rPr>
          <w:rStyle w:val="aff1"/>
          <w:b w:val="0"/>
          <w:i w:val="0"/>
          <w:sz w:val="18"/>
          <w:szCs w:val="18"/>
          <w:lang w:val="ru-RU"/>
        </w:rPr>
        <w:t>Приложение № 2 к муниципальной программе</w:t>
      </w:r>
    </w:p>
    <w:p w:rsidR="0060031A" w:rsidRPr="00A00CE5" w:rsidRDefault="0060031A" w:rsidP="0060031A">
      <w:pPr>
        <w:widowControl w:val="0"/>
        <w:autoSpaceDE w:val="0"/>
        <w:autoSpaceDN w:val="0"/>
        <w:adjustRightInd w:val="0"/>
        <w:jc w:val="center"/>
        <w:rPr>
          <w:sz w:val="18"/>
          <w:szCs w:val="18"/>
        </w:rPr>
      </w:pPr>
    </w:p>
    <w:p w:rsidR="0060031A" w:rsidRPr="00A00CE5" w:rsidRDefault="0060031A" w:rsidP="0060031A">
      <w:pPr>
        <w:autoSpaceDE w:val="0"/>
        <w:autoSpaceDN w:val="0"/>
        <w:adjustRightInd w:val="0"/>
        <w:jc w:val="center"/>
        <w:rPr>
          <w:sz w:val="18"/>
          <w:szCs w:val="18"/>
        </w:rPr>
      </w:pPr>
      <w:r w:rsidRPr="00A00CE5">
        <w:rPr>
          <w:sz w:val="18"/>
          <w:szCs w:val="18"/>
        </w:rPr>
        <w:t xml:space="preserve">Ресурсное обеспечение реализации муниципальной программы </w:t>
      </w:r>
      <w:r w:rsidRPr="00A00CE5">
        <w:rPr>
          <w:color w:val="000000"/>
          <w:sz w:val="18"/>
          <w:szCs w:val="18"/>
        </w:rPr>
        <w:t>Мошковского</w:t>
      </w:r>
      <w:r w:rsidRPr="00A00CE5">
        <w:rPr>
          <w:sz w:val="18"/>
          <w:szCs w:val="18"/>
        </w:rPr>
        <w:t xml:space="preserve"> сельсовета Бековского района Пензенской области «Развитие культуры </w:t>
      </w:r>
      <w:r w:rsidRPr="00A00CE5">
        <w:rPr>
          <w:color w:val="000000"/>
          <w:sz w:val="18"/>
          <w:szCs w:val="18"/>
        </w:rPr>
        <w:t>Мошковского</w:t>
      </w:r>
      <w:r w:rsidRPr="00A00CE5">
        <w:rPr>
          <w:sz w:val="18"/>
          <w:szCs w:val="18"/>
        </w:rPr>
        <w:t xml:space="preserve"> сельсовета Бековского района Пензенской области» за счет всех источников финансирования</w:t>
      </w:r>
    </w:p>
    <w:p w:rsidR="0060031A" w:rsidRPr="00A00CE5" w:rsidRDefault="0060031A" w:rsidP="0060031A">
      <w:pPr>
        <w:autoSpaceDE w:val="0"/>
        <w:autoSpaceDN w:val="0"/>
        <w:adjustRightInd w:val="0"/>
        <w:jc w:val="center"/>
        <w:rPr>
          <w:sz w:val="18"/>
          <w:szCs w:val="18"/>
        </w:rPr>
      </w:pPr>
    </w:p>
    <w:tbl>
      <w:tblPr>
        <w:tblW w:w="10041"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20"/>
        <w:gridCol w:w="1161"/>
        <w:gridCol w:w="1564"/>
        <w:gridCol w:w="1845"/>
        <w:gridCol w:w="858"/>
        <w:gridCol w:w="859"/>
        <w:gridCol w:w="858"/>
        <w:gridCol w:w="859"/>
        <w:gridCol w:w="858"/>
        <w:gridCol w:w="859"/>
      </w:tblGrid>
      <w:tr w:rsidR="0060031A" w:rsidRPr="00A00CE5" w:rsidTr="004D0A74">
        <w:trPr>
          <w:trHeight w:val="289"/>
          <w:tblCellSpacing w:w="5" w:type="nil"/>
          <w:jc w:val="center"/>
        </w:trPr>
        <w:tc>
          <w:tcPr>
            <w:tcW w:w="320"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 п/п</w:t>
            </w:r>
          </w:p>
        </w:tc>
        <w:tc>
          <w:tcPr>
            <w:tcW w:w="1161"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Статус</w:t>
            </w:r>
          </w:p>
        </w:tc>
        <w:tc>
          <w:tcPr>
            <w:tcW w:w="1564"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Наименование муниципальной программы, подпрограммы, основных мероприятий</w:t>
            </w:r>
          </w:p>
        </w:tc>
        <w:tc>
          <w:tcPr>
            <w:tcW w:w="1845"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Источник финансирования</w:t>
            </w:r>
          </w:p>
        </w:tc>
        <w:tc>
          <w:tcPr>
            <w:tcW w:w="5151" w:type="dxa"/>
            <w:gridSpan w:val="6"/>
          </w:tcPr>
          <w:p w:rsidR="0060031A" w:rsidRPr="00A00CE5" w:rsidRDefault="0060031A" w:rsidP="004D0A74">
            <w:pPr>
              <w:autoSpaceDE w:val="0"/>
              <w:autoSpaceDN w:val="0"/>
              <w:adjustRightInd w:val="0"/>
              <w:jc w:val="center"/>
              <w:rPr>
                <w:sz w:val="18"/>
                <w:szCs w:val="18"/>
              </w:rPr>
            </w:pPr>
            <w:r w:rsidRPr="00A00CE5">
              <w:rPr>
                <w:sz w:val="18"/>
                <w:szCs w:val="18"/>
              </w:rPr>
              <w:t>Оценка расходов, тыс. рублей</w:t>
            </w:r>
          </w:p>
        </w:tc>
      </w:tr>
      <w:tr w:rsidR="0060031A" w:rsidRPr="00A00CE5" w:rsidTr="004D0A74">
        <w:trPr>
          <w:trHeight w:val="640"/>
          <w:tblCellSpacing w:w="5" w:type="nil"/>
          <w:jc w:val="center"/>
        </w:trPr>
        <w:tc>
          <w:tcPr>
            <w:tcW w:w="320" w:type="dxa"/>
            <w:vMerge/>
          </w:tcPr>
          <w:p w:rsidR="0060031A" w:rsidRPr="00A00CE5" w:rsidRDefault="0060031A" w:rsidP="004D0A74">
            <w:pPr>
              <w:autoSpaceDE w:val="0"/>
              <w:autoSpaceDN w:val="0"/>
              <w:adjustRightInd w:val="0"/>
              <w:jc w:val="center"/>
              <w:rPr>
                <w:sz w:val="18"/>
                <w:szCs w:val="18"/>
              </w:rPr>
            </w:pPr>
          </w:p>
        </w:tc>
        <w:tc>
          <w:tcPr>
            <w:tcW w:w="1161" w:type="dxa"/>
            <w:vMerge/>
          </w:tcPr>
          <w:p w:rsidR="0060031A" w:rsidRPr="00A00CE5" w:rsidRDefault="0060031A" w:rsidP="004D0A74">
            <w:pPr>
              <w:autoSpaceDE w:val="0"/>
              <w:autoSpaceDN w:val="0"/>
              <w:adjustRightInd w:val="0"/>
              <w:jc w:val="center"/>
              <w:rPr>
                <w:sz w:val="18"/>
                <w:szCs w:val="18"/>
              </w:rPr>
            </w:pPr>
          </w:p>
        </w:tc>
        <w:tc>
          <w:tcPr>
            <w:tcW w:w="1564" w:type="dxa"/>
            <w:vMerge/>
          </w:tcPr>
          <w:p w:rsidR="0060031A" w:rsidRPr="00A00CE5" w:rsidRDefault="0060031A" w:rsidP="004D0A74">
            <w:pPr>
              <w:autoSpaceDE w:val="0"/>
              <w:autoSpaceDN w:val="0"/>
              <w:adjustRightInd w:val="0"/>
              <w:jc w:val="center"/>
              <w:rPr>
                <w:sz w:val="18"/>
                <w:szCs w:val="18"/>
              </w:rPr>
            </w:pPr>
          </w:p>
        </w:tc>
        <w:tc>
          <w:tcPr>
            <w:tcW w:w="1845" w:type="dxa"/>
            <w:vMerge/>
          </w:tcPr>
          <w:p w:rsidR="0060031A" w:rsidRPr="00A00CE5" w:rsidRDefault="0060031A" w:rsidP="004D0A74">
            <w:pPr>
              <w:autoSpaceDE w:val="0"/>
              <w:autoSpaceDN w:val="0"/>
              <w:adjustRightInd w:val="0"/>
              <w:jc w:val="center"/>
              <w:rPr>
                <w:sz w:val="18"/>
                <w:szCs w:val="18"/>
              </w:rPr>
            </w:pPr>
          </w:p>
        </w:tc>
        <w:tc>
          <w:tcPr>
            <w:tcW w:w="858" w:type="dxa"/>
          </w:tcPr>
          <w:p w:rsidR="0060031A" w:rsidRPr="00A00CE5" w:rsidRDefault="0060031A" w:rsidP="004D0A74">
            <w:pPr>
              <w:autoSpaceDE w:val="0"/>
              <w:autoSpaceDN w:val="0"/>
              <w:adjustRightInd w:val="0"/>
              <w:jc w:val="center"/>
              <w:rPr>
                <w:sz w:val="18"/>
                <w:szCs w:val="18"/>
              </w:rPr>
            </w:pPr>
            <w:r w:rsidRPr="00A00CE5">
              <w:rPr>
                <w:sz w:val="18"/>
                <w:szCs w:val="18"/>
              </w:rPr>
              <w:t>2019 год</w:t>
            </w:r>
          </w:p>
        </w:tc>
        <w:tc>
          <w:tcPr>
            <w:tcW w:w="859" w:type="dxa"/>
          </w:tcPr>
          <w:p w:rsidR="0060031A" w:rsidRPr="00A00CE5" w:rsidRDefault="0060031A" w:rsidP="004D0A74">
            <w:pPr>
              <w:autoSpaceDE w:val="0"/>
              <w:autoSpaceDN w:val="0"/>
              <w:adjustRightInd w:val="0"/>
              <w:jc w:val="center"/>
              <w:rPr>
                <w:sz w:val="18"/>
                <w:szCs w:val="18"/>
              </w:rPr>
            </w:pPr>
            <w:r w:rsidRPr="00A00CE5">
              <w:rPr>
                <w:sz w:val="18"/>
                <w:szCs w:val="18"/>
              </w:rPr>
              <w:t>2020 год</w:t>
            </w:r>
          </w:p>
        </w:tc>
        <w:tc>
          <w:tcPr>
            <w:tcW w:w="858" w:type="dxa"/>
          </w:tcPr>
          <w:p w:rsidR="0060031A" w:rsidRPr="00A00CE5" w:rsidRDefault="0060031A" w:rsidP="004D0A74">
            <w:pPr>
              <w:autoSpaceDE w:val="0"/>
              <w:autoSpaceDN w:val="0"/>
              <w:adjustRightInd w:val="0"/>
              <w:jc w:val="center"/>
              <w:rPr>
                <w:sz w:val="18"/>
                <w:szCs w:val="18"/>
              </w:rPr>
            </w:pPr>
            <w:r w:rsidRPr="00A00CE5">
              <w:rPr>
                <w:sz w:val="18"/>
                <w:szCs w:val="18"/>
              </w:rPr>
              <w:t>2021 год</w:t>
            </w:r>
          </w:p>
        </w:tc>
        <w:tc>
          <w:tcPr>
            <w:tcW w:w="859" w:type="dxa"/>
          </w:tcPr>
          <w:p w:rsidR="0060031A" w:rsidRPr="00A00CE5" w:rsidRDefault="0060031A" w:rsidP="004D0A74">
            <w:pPr>
              <w:autoSpaceDE w:val="0"/>
              <w:autoSpaceDN w:val="0"/>
              <w:adjustRightInd w:val="0"/>
              <w:jc w:val="center"/>
              <w:rPr>
                <w:sz w:val="18"/>
                <w:szCs w:val="18"/>
              </w:rPr>
            </w:pPr>
            <w:r w:rsidRPr="00A00CE5">
              <w:rPr>
                <w:sz w:val="18"/>
                <w:szCs w:val="18"/>
              </w:rPr>
              <w:t>2022 год</w:t>
            </w:r>
          </w:p>
        </w:tc>
        <w:tc>
          <w:tcPr>
            <w:tcW w:w="858" w:type="dxa"/>
          </w:tcPr>
          <w:p w:rsidR="0060031A" w:rsidRPr="00A00CE5" w:rsidRDefault="0060031A" w:rsidP="004D0A74">
            <w:pPr>
              <w:autoSpaceDE w:val="0"/>
              <w:autoSpaceDN w:val="0"/>
              <w:adjustRightInd w:val="0"/>
              <w:jc w:val="center"/>
              <w:rPr>
                <w:sz w:val="18"/>
                <w:szCs w:val="18"/>
              </w:rPr>
            </w:pPr>
            <w:r w:rsidRPr="00A00CE5">
              <w:rPr>
                <w:sz w:val="18"/>
                <w:szCs w:val="18"/>
              </w:rPr>
              <w:t xml:space="preserve">2023 год </w:t>
            </w:r>
          </w:p>
        </w:tc>
        <w:tc>
          <w:tcPr>
            <w:tcW w:w="859" w:type="dxa"/>
          </w:tcPr>
          <w:p w:rsidR="0060031A" w:rsidRPr="00A00CE5" w:rsidRDefault="0060031A" w:rsidP="004D0A74">
            <w:pPr>
              <w:autoSpaceDE w:val="0"/>
              <w:autoSpaceDN w:val="0"/>
              <w:adjustRightInd w:val="0"/>
              <w:jc w:val="center"/>
              <w:rPr>
                <w:sz w:val="18"/>
                <w:szCs w:val="18"/>
              </w:rPr>
            </w:pPr>
            <w:r w:rsidRPr="00A00CE5">
              <w:rPr>
                <w:sz w:val="18"/>
                <w:szCs w:val="18"/>
              </w:rPr>
              <w:t>2024 год</w:t>
            </w:r>
          </w:p>
        </w:tc>
      </w:tr>
      <w:tr w:rsidR="0060031A" w:rsidRPr="00A00CE5" w:rsidTr="004D0A74">
        <w:trPr>
          <w:tblCellSpacing w:w="5" w:type="nil"/>
          <w:jc w:val="center"/>
        </w:trPr>
        <w:tc>
          <w:tcPr>
            <w:tcW w:w="320" w:type="dxa"/>
          </w:tcPr>
          <w:p w:rsidR="0060031A" w:rsidRPr="00A00CE5" w:rsidRDefault="0060031A" w:rsidP="004D0A74">
            <w:pPr>
              <w:autoSpaceDE w:val="0"/>
              <w:autoSpaceDN w:val="0"/>
              <w:adjustRightInd w:val="0"/>
              <w:jc w:val="center"/>
              <w:rPr>
                <w:sz w:val="18"/>
                <w:szCs w:val="18"/>
              </w:rPr>
            </w:pPr>
            <w:r w:rsidRPr="00A00CE5">
              <w:rPr>
                <w:sz w:val="18"/>
                <w:szCs w:val="18"/>
              </w:rPr>
              <w:t>1</w:t>
            </w:r>
          </w:p>
        </w:tc>
        <w:tc>
          <w:tcPr>
            <w:tcW w:w="1161" w:type="dxa"/>
          </w:tcPr>
          <w:p w:rsidR="0060031A" w:rsidRPr="00A00CE5" w:rsidRDefault="0060031A" w:rsidP="004D0A74">
            <w:pPr>
              <w:autoSpaceDE w:val="0"/>
              <w:autoSpaceDN w:val="0"/>
              <w:adjustRightInd w:val="0"/>
              <w:jc w:val="center"/>
              <w:rPr>
                <w:sz w:val="18"/>
                <w:szCs w:val="18"/>
              </w:rPr>
            </w:pPr>
            <w:r w:rsidRPr="00A00CE5">
              <w:rPr>
                <w:sz w:val="18"/>
                <w:szCs w:val="18"/>
              </w:rPr>
              <w:t>2</w:t>
            </w:r>
          </w:p>
        </w:tc>
        <w:tc>
          <w:tcPr>
            <w:tcW w:w="1564" w:type="dxa"/>
          </w:tcPr>
          <w:p w:rsidR="0060031A" w:rsidRPr="00A00CE5" w:rsidRDefault="0060031A" w:rsidP="004D0A74">
            <w:pPr>
              <w:autoSpaceDE w:val="0"/>
              <w:autoSpaceDN w:val="0"/>
              <w:adjustRightInd w:val="0"/>
              <w:jc w:val="center"/>
              <w:rPr>
                <w:sz w:val="18"/>
                <w:szCs w:val="18"/>
              </w:rPr>
            </w:pPr>
            <w:r w:rsidRPr="00A00CE5">
              <w:rPr>
                <w:sz w:val="18"/>
                <w:szCs w:val="18"/>
              </w:rPr>
              <w:t>3</w:t>
            </w:r>
          </w:p>
        </w:tc>
        <w:tc>
          <w:tcPr>
            <w:tcW w:w="1845" w:type="dxa"/>
          </w:tcPr>
          <w:p w:rsidR="0060031A" w:rsidRPr="00A00CE5" w:rsidRDefault="0060031A" w:rsidP="004D0A74">
            <w:pPr>
              <w:autoSpaceDE w:val="0"/>
              <w:autoSpaceDN w:val="0"/>
              <w:adjustRightInd w:val="0"/>
              <w:jc w:val="center"/>
              <w:rPr>
                <w:sz w:val="18"/>
                <w:szCs w:val="18"/>
              </w:rPr>
            </w:pPr>
            <w:r w:rsidRPr="00A00CE5">
              <w:rPr>
                <w:sz w:val="18"/>
                <w:szCs w:val="18"/>
              </w:rPr>
              <w:t>4</w:t>
            </w:r>
          </w:p>
        </w:tc>
        <w:tc>
          <w:tcPr>
            <w:tcW w:w="858" w:type="dxa"/>
          </w:tcPr>
          <w:p w:rsidR="0060031A" w:rsidRPr="00A00CE5" w:rsidRDefault="0060031A" w:rsidP="004D0A74">
            <w:pPr>
              <w:autoSpaceDE w:val="0"/>
              <w:autoSpaceDN w:val="0"/>
              <w:adjustRightInd w:val="0"/>
              <w:jc w:val="center"/>
              <w:rPr>
                <w:sz w:val="18"/>
                <w:szCs w:val="18"/>
              </w:rPr>
            </w:pPr>
            <w:r w:rsidRPr="00A00CE5">
              <w:rPr>
                <w:sz w:val="18"/>
                <w:szCs w:val="18"/>
              </w:rPr>
              <w:t>5</w:t>
            </w:r>
          </w:p>
        </w:tc>
        <w:tc>
          <w:tcPr>
            <w:tcW w:w="859" w:type="dxa"/>
          </w:tcPr>
          <w:p w:rsidR="0060031A" w:rsidRPr="00A00CE5" w:rsidRDefault="0060031A" w:rsidP="004D0A74">
            <w:pPr>
              <w:autoSpaceDE w:val="0"/>
              <w:autoSpaceDN w:val="0"/>
              <w:adjustRightInd w:val="0"/>
              <w:jc w:val="center"/>
              <w:rPr>
                <w:sz w:val="18"/>
                <w:szCs w:val="18"/>
              </w:rPr>
            </w:pPr>
            <w:r w:rsidRPr="00A00CE5">
              <w:rPr>
                <w:sz w:val="18"/>
                <w:szCs w:val="18"/>
              </w:rPr>
              <w:t>6</w:t>
            </w:r>
          </w:p>
        </w:tc>
        <w:tc>
          <w:tcPr>
            <w:tcW w:w="858" w:type="dxa"/>
          </w:tcPr>
          <w:p w:rsidR="0060031A" w:rsidRPr="00A00CE5" w:rsidRDefault="0060031A" w:rsidP="004D0A74">
            <w:pPr>
              <w:autoSpaceDE w:val="0"/>
              <w:autoSpaceDN w:val="0"/>
              <w:adjustRightInd w:val="0"/>
              <w:jc w:val="center"/>
              <w:rPr>
                <w:sz w:val="18"/>
                <w:szCs w:val="18"/>
              </w:rPr>
            </w:pPr>
            <w:r w:rsidRPr="00A00CE5">
              <w:rPr>
                <w:sz w:val="18"/>
                <w:szCs w:val="18"/>
              </w:rPr>
              <w:t>7</w:t>
            </w:r>
          </w:p>
        </w:tc>
        <w:tc>
          <w:tcPr>
            <w:tcW w:w="859" w:type="dxa"/>
          </w:tcPr>
          <w:p w:rsidR="0060031A" w:rsidRPr="00A00CE5" w:rsidRDefault="0060031A" w:rsidP="004D0A74">
            <w:pPr>
              <w:autoSpaceDE w:val="0"/>
              <w:autoSpaceDN w:val="0"/>
              <w:adjustRightInd w:val="0"/>
              <w:jc w:val="center"/>
              <w:rPr>
                <w:sz w:val="18"/>
                <w:szCs w:val="18"/>
              </w:rPr>
            </w:pPr>
            <w:r w:rsidRPr="00A00CE5">
              <w:rPr>
                <w:sz w:val="18"/>
                <w:szCs w:val="18"/>
              </w:rPr>
              <w:t>8</w:t>
            </w:r>
          </w:p>
        </w:tc>
        <w:tc>
          <w:tcPr>
            <w:tcW w:w="858" w:type="dxa"/>
          </w:tcPr>
          <w:p w:rsidR="0060031A" w:rsidRPr="00A00CE5" w:rsidRDefault="0060031A" w:rsidP="004D0A74">
            <w:pPr>
              <w:autoSpaceDE w:val="0"/>
              <w:autoSpaceDN w:val="0"/>
              <w:adjustRightInd w:val="0"/>
              <w:jc w:val="center"/>
              <w:rPr>
                <w:sz w:val="18"/>
                <w:szCs w:val="18"/>
              </w:rPr>
            </w:pPr>
            <w:r w:rsidRPr="00A00CE5">
              <w:rPr>
                <w:sz w:val="18"/>
                <w:szCs w:val="18"/>
              </w:rPr>
              <w:t>9</w:t>
            </w:r>
          </w:p>
        </w:tc>
        <w:tc>
          <w:tcPr>
            <w:tcW w:w="859" w:type="dxa"/>
          </w:tcPr>
          <w:p w:rsidR="0060031A" w:rsidRPr="00A00CE5" w:rsidRDefault="0060031A" w:rsidP="004D0A74">
            <w:pPr>
              <w:autoSpaceDE w:val="0"/>
              <w:autoSpaceDN w:val="0"/>
              <w:adjustRightInd w:val="0"/>
              <w:jc w:val="center"/>
              <w:rPr>
                <w:sz w:val="18"/>
                <w:szCs w:val="18"/>
              </w:rPr>
            </w:pPr>
            <w:r w:rsidRPr="00A00CE5">
              <w:rPr>
                <w:sz w:val="18"/>
                <w:szCs w:val="18"/>
              </w:rPr>
              <w:t>10</w:t>
            </w:r>
          </w:p>
        </w:tc>
      </w:tr>
      <w:tr w:rsidR="0060031A" w:rsidRPr="00A00CE5" w:rsidTr="004D0A74">
        <w:trPr>
          <w:trHeight w:val="320"/>
          <w:tblCellSpacing w:w="5" w:type="nil"/>
          <w:jc w:val="center"/>
        </w:trPr>
        <w:tc>
          <w:tcPr>
            <w:tcW w:w="320" w:type="dxa"/>
            <w:vMerge w:val="restart"/>
          </w:tcPr>
          <w:p w:rsidR="0060031A" w:rsidRPr="00A00CE5" w:rsidRDefault="0060031A" w:rsidP="004D0A74">
            <w:pPr>
              <w:autoSpaceDE w:val="0"/>
              <w:autoSpaceDN w:val="0"/>
              <w:adjustRightInd w:val="0"/>
              <w:jc w:val="center"/>
              <w:rPr>
                <w:sz w:val="18"/>
                <w:szCs w:val="18"/>
              </w:rPr>
            </w:pPr>
          </w:p>
        </w:tc>
        <w:tc>
          <w:tcPr>
            <w:tcW w:w="1161" w:type="dxa"/>
            <w:vMerge w:val="restart"/>
          </w:tcPr>
          <w:p w:rsidR="0060031A" w:rsidRPr="00A00CE5" w:rsidRDefault="0060031A" w:rsidP="004D0A74">
            <w:pPr>
              <w:autoSpaceDE w:val="0"/>
              <w:autoSpaceDN w:val="0"/>
              <w:adjustRightInd w:val="0"/>
              <w:rPr>
                <w:sz w:val="18"/>
                <w:szCs w:val="18"/>
              </w:rPr>
            </w:pPr>
            <w:r w:rsidRPr="00A00CE5">
              <w:rPr>
                <w:sz w:val="18"/>
                <w:szCs w:val="18"/>
              </w:rPr>
              <w:t xml:space="preserve">Муниципальная программа </w:t>
            </w:r>
          </w:p>
        </w:tc>
        <w:tc>
          <w:tcPr>
            <w:tcW w:w="1564" w:type="dxa"/>
            <w:vMerge w:val="restart"/>
          </w:tcPr>
          <w:p w:rsidR="0060031A" w:rsidRPr="00A00CE5" w:rsidRDefault="0060031A" w:rsidP="004D0A74">
            <w:pPr>
              <w:autoSpaceDE w:val="0"/>
              <w:autoSpaceDN w:val="0"/>
              <w:adjustRightInd w:val="0"/>
              <w:rPr>
                <w:sz w:val="18"/>
                <w:szCs w:val="18"/>
              </w:rPr>
            </w:pPr>
            <w:r w:rsidRPr="00A00CE5">
              <w:rPr>
                <w:sz w:val="18"/>
                <w:szCs w:val="18"/>
              </w:rPr>
              <w:t xml:space="preserve">Развитие культуры </w:t>
            </w:r>
            <w:r w:rsidRPr="00A00CE5">
              <w:rPr>
                <w:color w:val="000000"/>
                <w:sz w:val="18"/>
                <w:szCs w:val="18"/>
              </w:rPr>
              <w:t>Мошковского</w:t>
            </w:r>
            <w:r w:rsidRPr="00A00CE5">
              <w:rPr>
                <w:sz w:val="18"/>
                <w:szCs w:val="18"/>
              </w:rPr>
              <w:t xml:space="preserve"> сельсовета Бековского района Пензенской области</w:t>
            </w:r>
          </w:p>
        </w:tc>
        <w:tc>
          <w:tcPr>
            <w:tcW w:w="1845" w:type="dxa"/>
          </w:tcPr>
          <w:p w:rsidR="0060031A" w:rsidRPr="00A00CE5" w:rsidRDefault="0060031A" w:rsidP="004D0A74">
            <w:pPr>
              <w:autoSpaceDE w:val="0"/>
              <w:autoSpaceDN w:val="0"/>
              <w:adjustRightInd w:val="0"/>
              <w:rPr>
                <w:sz w:val="18"/>
                <w:szCs w:val="18"/>
              </w:rPr>
            </w:pPr>
            <w:r w:rsidRPr="00A00CE5">
              <w:rPr>
                <w:sz w:val="18"/>
                <w:szCs w:val="18"/>
              </w:rPr>
              <w:t xml:space="preserve">всего </w:t>
            </w:r>
          </w:p>
        </w:tc>
        <w:tc>
          <w:tcPr>
            <w:tcW w:w="858" w:type="dxa"/>
          </w:tcPr>
          <w:p w:rsidR="0060031A" w:rsidRPr="00A00CE5" w:rsidRDefault="0060031A" w:rsidP="004D0A74">
            <w:pPr>
              <w:jc w:val="center"/>
              <w:rPr>
                <w:color w:val="000000"/>
                <w:sz w:val="18"/>
                <w:szCs w:val="18"/>
              </w:rPr>
            </w:pPr>
            <w:r w:rsidRPr="00A00CE5">
              <w:rPr>
                <w:color w:val="000000"/>
                <w:sz w:val="18"/>
                <w:szCs w:val="18"/>
              </w:rPr>
              <w:t>602,691</w:t>
            </w:r>
          </w:p>
        </w:tc>
        <w:tc>
          <w:tcPr>
            <w:tcW w:w="859" w:type="dxa"/>
          </w:tcPr>
          <w:p w:rsidR="0060031A" w:rsidRPr="00A00CE5" w:rsidRDefault="0060031A" w:rsidP="004D0A74">
            <w:pPr>
              <w:jc w:val="center"/>
              <w:rPr>
                <w:color w:val="000000"/>
                <w:sz w:val="18"/>
                <w:szCs w:val="18"/>
              </w:rPr>
            </w:pPr>
            <w:r w:rsidRPr="00A00CE5">
              <w:rPr>
                <w:color w:val="000000"/>
                <w:sz w:val="18"/>
                <w:szCs w:val="18"/>
              </w:rPr>
              <w:t>349,015</w:t>
            </w:r>
          </w:p>
        </w:tc>
        <w:tc>
          <w:tcPr>
            <w:tcW w:w="858" w:type="dxa"/>
          </w:tcPr>
          <w:p w:rsidR="0060031A" w:rsidRPr="00A00CE5" w:rsidRDefault="0060031A" w:rsidP="004D0A74">
            <w:pPr>
              <w:jc w:val="center"/>
              <w:rPr>
                <w:color w:val="000000"/>
                <w:sz w:val="18"/>
                <w:szCs w:val="18"/>
              </w:rPr>
            </w:pPr>
            <w:r w:rsidRPr="00A00CE5">
              <w:rPr>
                <w:color w:val="000000"/>
                <w:sz w:val="18"/>
                <w:szCs w:val="18"/>
              </w:rPr>
              <w:t>349,015</w:t>
            </w:r>
          </w:p>
        </w:tc>
        <w:tc>
          <w:tcPr>
            <w:tcW w:w="859" w:type="dxa"/>
          </w:tcPr>
          <w:p w:rsidR="0060031A" w:rsidRPr="00A00CE5" w:rsidRDefault="0060031A" w:rsidP="004D0A74">
            <w:pPr>
              <w:jc w:val="center"/>
              <w:rPr>
                <w:color w:val="000000"/>
                <w:sz w:val="18"/>
                <w:szCs w:val="18"/>
              </w:rPr>
            </w:pPr>
            <w:r w:rsidRPr="00A00CE5">
              <w:rPr>
                <w:color w:val="000000"/>
                <w:sz w:val="18"/>
                <w:szCs w:val="18"/>
              </w:rPr>
              <w:t>349,015</w:t>
            </w:r>
          </w:p>
        </w:tc>
        <w:tc>
          <w:tcPr>
            <w:tcW w:w="858" w:type="dxa"/>
          </w:tcPr>
          <w:p w:rsidR="0060031A" w:rsidRPr="00A00CE5" w:rsidRDefault="0060031A" w:rsidP="004D0A74">
            <w:pPr>
              <w:jc w:val="center"/>
              <w:rPr>
                <w:color w:val="000000"/>
                <w:sz w:val="18"/>
                <w:szCs w:val="18"/>
              </w:rPr>
            </w:pPr>
            <w:r w:rsidRPr="00A00CE5">
              <w:rPr>
                <w:color w:val="000000"/>
                <w:sz w:val="18"/>
                <w:szCs w:val="18"/>
              </w:rPr>
              <w:t>349,015</w:t>
            </w:r>
          </w:p>
        </w:tc>
        <w:tc>
          <w:tcPr>
            <w:tcW w:w="859" w:type="dxa"/>
          </w:tcPr>
          <w:p w:rsidR="0060031A" w:rsidRPr="00A00CE5" w:rsidRDefault="0060031A" w:rsidP="004D0A74">
            <w:pPr>
              <w:jc w:val="center"/>
              <w:rPr>
                <w:color w:val="000000"/>
                <w:sz w:val="18"/>
                <w:szCs w:val="18"/>
              </w:rPr>
            </w:pPr>
            <w:r w:rsidRPr="00A00CE5">
              <w:rPr>
                <w:color w:val="000000"/>
                <w:sz w:val="18"/>
                <w:szCs w:val="18"/>
              </w:rPr>
              <w:t>349,015</w:t>
            </w:r>
          </w:p>
        </w:tc>
      </w:tr>
      <w:tr w:rsidR="0060031A" w:rsidRPr="00A00CE5" w:rsidTr="004D0A74">
        <w:trPr>
          <w:trHeight w:val="480"/>
          <w:tblCellSpacing w:w="5" w:type="nil"/>
          <w:jc w:val="center"/>
        </w:trPr>
        <w:tc>
          <w:tcPr>
            <w:tcW w:w="320" w:type="dxa"/>
            <w:vMerge/>
          </w:tcPr>
          <w:p w:rsidR="0060031A" w:rsidRPr="00A00CE5" w:rsidRDefault="0060031A" w:rsidP="004D0A74">
            <w:pPr>
              <w:autoSpaceDE w:val="0"/>
              <w:autoSpaceDN w:val="0"/>
              <w:adjustRightInd w:val="0"/>
              <w:jc w:val="center"/>
              <w:rPr>
                <w:sz w:val="18"/>
                <w:szCs w:val="18"/>
              </w:rPr>
            </w:pPr>
          </w:p>
        </w:tc>
        <w:tc>
          <w:tcPr>
            <w:tcW w:w="1161" w:type="dxa"/>
            <w:vMerge/>
          </w:tcPr>
          <w:p w:rsidR="0060031A" w:rsidRPr="00A00CE5" w:rsidRDefault="0060031A" w:rsidP="004D0A74">
            <w:pPr>
              <w:autoSpaceDE w:val="0"/>
              <w:autoSpaceDN w:val="0"/>
              <w:adjustRightInd w:val="0"/>
              <w:jc w:val="center"/>
              <w:rPr>
                <w:sz w:val="18"/>
                <w:szCs w:val="18"/>
              </w:rPr>
            </w:pPr>
          </w:p>
        </w:tc>
        <w:tc>
          <w:tcPr>
            <w:tcW w:w="1564" w:type="dxa"/>
            <w:vMerge/>
          </w:tcPr>
          <w:p w:rsidR="0060031A" w:rsidRPr="00A00CE5" w:rsidRDefault="0060031A" w:rsidP="004D0A74">
            <w:pPr>
              <w:autoSpaceDE w:val="0"/>
              <w:autoSpaceDN w:val="0"/>
              <w:adjustRightInd w:val="0"/>
              <w:jc w:val="center"/>
              <w:rPr>
                <w:sz w:val="18"/>
                <w:szCs w:val="18"/>
              </w:rPr>
            </w:pPr>
          </w:p>
        </w:tc>
        <w:tc>
          <w:tcPr>
            <w:tcW w:w="1845" w:type="dxa"/>
          </w:tcPr>
          <w:p w:rsidR="0060031A" w:rsidRPr="00A00CE5" w:rsidRDefault="0060031A" w:rsidP="004D0A74">
            <w:pPr>
              <w:autoSpaceDE w:val="0"/>
              <w:autoSpaceDN w:val="0"/>
              <w:adjustRightInd w:val="0"/>
              <w:rPr>
                <w:sz w:val="18"/>
                <w:szCs w:val="18"/>
              </w:rPr>
            </w:pPr>
            <w:r w:rsidRPr="00A00CE5">
              <w:rPr>
                <w:sz w:val="18"/>
                <w:szCs w:val="18"/>
              </w:rPr>
              <w:t xml:space="preserve">бюджет </w:t>
            </w:r>
            <w:r w:rsidRPr="00A00CE5">
              <w:rPr>
                <w:color w:val="000000"/>
                <w:sz w:val="18"/>
                <w:szCs w:val="18"/>
              </w:rPr>
              <w:t>Мошковского</w:t>
            </w:r>
            <w:r w:rsidRPr="00A00CE5">
              <w:rPr>
                <w:sz w:val="18"/>
                <w:szCs w:val="18"/>
              </w:rPr>
              <w:t xml:space="preserve"> сельсовета Бековского района Пензенской области </w:t>
            </w:r>
          </w:p>
        </w:tc>
        <w:tc>
          <w:tcPr>
            <w:tcW w:w="858" w:type="dxa"/>
          </w:tcPr>
          <w:p w:rsidR="0060031A" w:rsidRPr="00A00CE5" w:rsidRDefault="0060031A" w:rsidP="004D0A74">
            <w:pPr>
              <w:jc w:val="center"/>
              <w:rPr>
                <w:color w:val="000000"/>
                <w:sz w:val="18"/>
                <w:szCs w:val="18"/>
              </w:rPr>
            </w:pPr>
            <w:r w:rsidRPr="00A00CE5">
              <w:rPr>
                <w:color w:val="000000"/>
                <w:sz w:val="18"/>
                <w:szCs w:val="18"/>
              </w:rPr>
              <w:t>602,691</w:t>
            </w:r>
          </w:p>
        </w:tc>
        <w:tc>
          <w:tcPr>
            <w:tcW w:w="859" w:type="dxa"/>
          </w:tcPr>
          <w:p w:rsidR="0060031A" w:rsidRPr="00A00CE5" w:rsidRDefault="0060031A" w:rsidP="004D0A74">
            <w:pPr>
              <w:jc w:val="center"/>
              <w:rPr>
                <w:color w:val="000000"/>
                <w:sz w:val="18"/>
                <w:szCs w:val="18"/>
              </w:rPr>
            </w:pPr>
            <w:r w:rsidRPr="00A00CE5">
              <w:rPr>
                <w:color w:val="000000"/>
                <w:sz w:val="18"/>
                <w:szCs w:val="18"/>
              </w:rPr>
              <w:t>349,015</w:t>
            </w:r>
          </w:p>
        </w:tc>
        <w:tc>
          <w:tcPr>
            <w:tcW w:w="858" w:type="dxa"/>
          </w:tcPr>
          <w:p w:rsidR="0060031A" w:rsidRPr="00A00CE5" w:rsidRDefault="0060031A" w:rsidP="004D0A74">
            <w:pPr>
              <w:jc w:val="center"/>
              <w:rPr>
                <w:color w:val="000000"/>
                <w:sz w:val="18"/>
                <w:szCs w:val="18"/>
              </w:rPr>
            </w:pPr>
            <w:r w:rsidRPr="00A00CE5">
              <w:rPr>
                <w:color w:val="000000"/>
                <w:sz w:val="18"/>
                <w:szCs w:val="18"/>
              </w:rPr>
              <w:t>349,015</w:t>
            </w:r>
          </w:p>
        </w:tc>
        <w:tc>
          <w:tcPr>
            <w:tcW w:w="859" w:type="dxa"/>
          </w:tcPr>
          <w:p w:rsidR="0060031A" w:rsidRPr="00A00CE5" w:rsidRDefault="0060031A" w:rsidP="004D0A74">
            <w:pPr>
              <w:jc w:val="center"/>
              <w:rPr>
                <w:color w:val="000000"/>
                <w:sz w:val="18"/>
                <w:szCs w:val="18"/>
              </w:rPr>
            </w:pPr>
            <w:r w:rsidRPr="00A00CE5">
              <w:rPr>
                <w:color w:val="000000"/>
                <w:sz w:val="18"/>
                <w:szCs w:val="18"/>
              </w:rPr>
              <w:t>349,015</w:t>
            </w:r>
          </w:p>
        </w:tc>
        <w:tc>
          <w:tcPr>
            <w:tcW w:w="858" w:type="dxa"/>
          </w:tcPr>
          <w:p w:rsidR="0060031A" w:rsidRPr="00A00CE5" w:rsidRDefault="0060031A" w:rsidP="004D0A74">
            <w:pPr>
              <w:jc w:val="center"/>
              <w:rPr>
                <w:color w:val="000000"/>
                <w:sz w:val="18"/>
                <w:szCs w:val="18"/>
              </w:rPr>
            </w:pPr>
            <w:r w:rsidRPr="00A00CE5">
              <w:rPr>
                <w:color w:val="000000"/>
                <w:sz w:val="18"/>
                <w:szCs w:val="18"/>
              </w:rPr>
              <w:t>349,015</w:t>
            </w:r>
          </w:p>
        </w:tc>
        <w:tc>
          <w:tcPr>
            <w:tcW w:w="859" w:type="dxa"/>
          </w:tcPr>
          <w:p w:rsidR="0060031A" w:rsidRPr="00A00CE5" w:rsidRDefault="0060031A" w:rsidP="004D0A74">
            <w:pPr>
              <w:jc w:val="center"/>
              <w:rPr>
                <w:color w:val="000000"/>
                <w:sz w:val="18"/>
                <w:szCs w:val="18"/>
              </w:rPr>
            </w:pPr>
            <w:r w:rsidRPr="00A00CE5">
              <w:rPr>
                <w:color w:val="000000"/>
                <w:sz w:val="18"/>
                <w:szCs w:val="18"/>
              </w:rPr>
              <w:t>349,015</w:t>
            </w:r>
          </w:p>
        </w:tc>
      </w:tr>
      <w:tr w:rsidR="0060031A" w:rsidRPr="00A00CE5" w:rsidTr="004D0A74">
        <w:trPr>
          <w:trHeight w:val="454"/>
          <w:tblCellSpacing w:w="5" w:type="nil"/>
          <w:jc w:val="center"/>
        </w:trPr>
        <w:tc>
          <w:tcPr>
            <w:tcW w:w="320" w:type="dxa"/>
            <w:vMerge/>
          </w:tcPr>
          <w:p w:rsidR="0060031A" w:rsidRPr="00A00CE5" w:rsidRDefault="0060031A" w:rsidP="004D0A74">
            <w:pPr>
              <w:autoSpaceDE w:val="0"/>
              <w:autoSpaceDN w:val="0"/>
              <w:adjustRightInd w:val="0"/>
              <w:jc w:val="center"/>
              <w:rPr>
                <w:sz w:val="18"/>
                <w:szCs w:val="18"/>
              </w:rPr>
            </w:pPr>
          </w:p>
        </w:tc>
        <w:tc>
          <w:tcPr>
            <w:tcW w:w="1161" w:type="dxa"/>
            <w:vMerge/>
          </w:tcPr>
          <w:p w:rsidR="0060031A" w:rsidRPr="00A00CE5" w:rsidRDefault="0060031A" w:rsidP="004D0A74">
            <w:pPr>
              <w:autoSpaceDE w:val="0"/>
              <w:autoSpaceDN w:val="0"/>
              <w:adjustRightInd w:val="0"/>
              <w:jc w:val="center"/>
              <w:rPr>
                <w:sz w:val="18"/>
                <w:szCs w:val="18"/>
              </w:rPr>
            </w:pPr>
          </w:p>
        </w:tc>
        <w:tc>
          <w:tcPr>
            <w:tcW w:w="1564" w:type="dxa"/>
            <w:vMerge/>
          </w:tcPr>
          <w:p w:rsidR="0060031A" w:rsidRPr="00A00CE5" w:rsidRDefault="0060031A" w:rsidP="004D0A74">
            <w:pPr>
              <w:autoSpaceDE w:val="0"/>
              <w:autoSpaceDN w:val="0"/>
              <w:adjustRightInd w:val="0"/>
              <w:jc w:val="center"/>
              <w:rPr>
                <w:sz w:val="18"/>
                <w:szCs w:val="18"/>
              </w:rPr>
            </w:pPr>
          </w:p>
        </w:tc>
        <w:tc>
          <w:tcPr>
            <w:tcW w:w="1845" w:type="dxa"/>
          </w:tcPr>
          <w:p w:rsidR="0060031A" w:rsidRPr="00A00CE5" w:rsidRDefault="0060031A" w:rsidP="004D0A74">
            <w:pPr>
              <w:autoSpaceDE w:val="0"/>
              <w:autoSpaceDN w:val="0"/>
              <w:adjustRightInd w:val="0"/>
              <w:rPr>
                <w:sz w:val="18"/>
                <w:szCs w:val="18"/>
              </w:rPr>
            </w:pPr>
            <w:r w:rsidRPr="00A00CE5">
              <w:rPr>
                <w:sz w:val="18"/>
                <w:szCs w:val="18"/>
              </w:rPr>
              <w:t>бюджет Пензенской области</w:t>
            </w:r>
          </w:p>
        </w:tc>
        <w:tc>
          <w:tcPr>
            <w:tcW w:w="858" w:type="dxa"/>
          </w:tcPr>
          <w:p w:rsidR="0060031A" w:rsidRPr="00A00CE5" w:rsidRDefault="0060031A" w:rsidP="004D0A74">
            <w:pPr>
              <w:autoSpaceDE w:val="0"/>
              <w:autoSpaceDN w:val="0"/>
              <w:adjustRightInd w:val="0"/>
              <w:jc w:val="center"/>
              <w:rPr>
                <w:sz w:val="18"/>
                <w:szCs w:val="18"/>
              </w:rPr>
            </w:pPr>
          </w:p>
        </w:tc>
        <w:tc>
          <w:tcPr>
            <w:tcW w:w="859" w:type="dxa"/>
          </w:tcPr>
          <w:p w:rsidR="0060031A" w:rsidRPr="00A00CE5" w:rsidRDefault="0060031A" w:rsidP="004D0A74">
            <w:pPr>
              <w:autoSpaceDE w:val="0"/>
              <w:autoSpaceDN w:val="0"/>
              <w:adjustRightInd w:val="0"/>
              <w:jc w:val="center"/>
              <w:rPr>
                <w:sz w:val="18"/>
                <w:szCs w:val="18"/>
              </w:rPr>
            </w:pPr>
          </w:p>
        </w:tc>
        <w:tc>
          <w:tcPr>
            <w:tcW w:w="858" w:type="dxa"/>
          </w:tcPr>
          <w:p w:rsidR="0060031A" w:rsidRPr="00A00CE5" w:rsidRDefault="0060031A" w:rsidP="004D0A74">
            <w:pPr>
              <w:autoSpaceDE w:val="0"/>
              <w:autoSpaceDN w:val="0"/>
              <w:adjustRightInd w:val="0"/>
              <w:jc w:val="center"/>
              <w:rPr>
                <w:sz w:val="18"/>
                <w:szCs w:val="18"/>
              </w:rPr>
            </w:pPr>
          </w:p>
        </w:tc>
        <w:tc>
          <w:tcPr>
            <w:tcW w:w="859" w:type="dxa"/>
          </w:tcPr>
          <w:p w:rsidR="0060031A" w:rsidRPr="00A00CE5" w:rsidRDefault="0060031A" w:rsidP="004D0A74">
            <w:pPr>
              <w:autoSpaceDE w:val="0"/>
              <w:autoSpaceDN w:val="0"/>
              <w:adjustRightInd w:val="0"/>
              <w:jc w:val="center"/>
              <w:rPr>
                <w:sz w:val="18"/>
                <w:szCs w:val="18"/>
              </w:rPr>
            </w:pPr>
          </w:p>
        </w:tc>
        <w:tc>
          <w:tcPr>
            <w:tcW w:w="858" w:type="dxa"/>
          </w:tcPr>
          <w:p w:rsidR="0060031A" w:rsidRPr="00A00CE5" w:rsidRDefault="0060031A" w:rsidP="004D0A74">
            <w:pPr>
              <w:autoSpaceDE w:val="0"/>
              <w:autoSpaceDN w:val="0"/>
              <w:adjustRightInd w:val="0"/>
              <w:jc w:val="center"/>
              <w:rPr>
                <w:sz w:val="18"/>
                <w:szCs w:val="18"/>
              </w:rPr>
            </w:pPr>
          </w:p>
        </w:tc>
        <w:tc>
          <w:tcPr>
            <w:tcW w:w="859" w:type="dxa"/>
          </w:tcPr>
          <w:p w:rsidR="0060031A" w:rsidRPr="00A00CE5" w:rsidRDefault="0060031A" w:rsidP="004D0A74">
            <w:pPr>
              <w:autoSpaceDE w:val="0"/>
              <w:autoSpaceDN w:val="0"/>
              <w:adjustRightInd w:val="0"/>
              <w:jc w:val="center"/>
              <w:rPr>
                <w:sz w:val="18"/>
                <w:szCs w:val="18"/>
              </w:rPr>
            </w:pPr>
          </w:p>
        </w:tc>
      </w:tr>
      <w:tr w:rsidR="0060031A" w:rsidRPr="00A00CE5" w:rsidTr="004D0A74">
        <w:trPr>
          <w:trHeight w:val="319"/>
          <w:tblCellSpacing w:w="5" w:type="nil"/>
          <w:jc w:val="center"/>
        </w:trPr>
        <w:tc>
          <w:tcPr>
            <w:tcW w:w="320" w:type="dxa"/>
            <w:vMerge/>
          </w:tcPr>
          <w:p w:rsidR="0060031A" w:rsidRPr="00A00CE5" w:rsidRDefault="0060031A" w:rsidP="004D0A74">
            <w:pPr>
              <w:autoSpaceDE w:val="0"/>
              <w:autoSpaceDN w:val="0"/>
              <w:adjustRightInd w:val="0"/>
              <w:jc w:val="center"/>
              <w:rPr>
                <w:sz w:val="18"/>
                <w:szCs w:val="18"/>
              </w:rPr>
            </w:pPr>
          </w:p>
        </w:tc>
        <w:tc>
          <w:tcPr>
            <w:tcW w:w="1161" w:type="dxa"/>
            <w:vMerge/>
          </w:tcPr>
          <w:p w:rsidR="0060031A" w:rsidRPr="00A00CE5" w:rsidRDefault="0060031A" w:rsidP="004D0A74">
            <w:pPr>
              <w:autoSpaceDE w:val="0"/>
              <w:autoSpaceDN w:val="0"/>
              <w:adjustRightInd w:val="0"/>
              <w:jc w:val="center"/>
              <w:rPr>
                <w:sz w:val="18"/>
                <w:szCs w:val="18"/>
              </w:rPr>
            </w:pPr>
          </w:p>
        </w:tc>
        <w:tc>
          <w:tcPr>
            <w:tcW w:w="1564" w:type="dxa"/>
            <w:vMerge/>
          </w:tcPr>
          <w:p w:rsidR="0060031A" w:rsidRPr="00A00CE5" w:rsidRDefault="0060031A" w:rsidP="004D0A74">
            <w:pPr>
              <w:autoSpaceDE w:val="0"/>
              <w:autoSpaceDN w:val="0"/>
              <w:adjustRightInd w:val="0"/>
              <w:jc w:val="center"/>
              <w:rPr>
                <w:sz w:val="18"/>
                <w:szCs w:val="18"/>
              </w:rPr>
            </w:pPr>
          </w:p>
        </w:tc>
        <w:tc>
          <w:tcPr>
            <w:tcW w:w="1845" w:type="dxa"/>
          </w:tcPr>
          <w:p w:rsidR="0060031A" w:rsidRPr="00A00CE5" w:rsidRDefault="0060031A" w:rsidP="004D0A74">
            <w:pPr>
              <w:autoSpaceDE w:val="0"/>
              <w:autoSpaceDN w:val="0"/>
              <w:adjustRightInd w:val="0"/>
              <w:rPr>
                <w:sz w:val="18"/>
                <w:szCs w:val="18"/>
              </w:rPr>
            </w:pPr>
            <w:r w:rsidRPr="00A00CE5">
              <w:rPr>
                <w:sz w:val="18"/>
                <w:szCs w:val="18"/>
              </w:rPr>
              <w:t>федеральный бюджет</w:t>
            </w:r>
          </w:p>
        </w:tc>
        <w:tc>
          <w:tcPr>
            <w:tcW w:w="858" w:type="dxa"/>
          </w:tcPr>
          <w:p w:rsidR="0060031A" w:rsidRPr="00A00CE5" w:rsidRDefault="0060031A" w:rsidP="004D0A74">
            <w:pPr>
              <w:autoSpaceDE w:val="0"/>
              <w:autoSpaceDN w:val="0"/>
              <w:adjustRightInd w:val="0"/>
              <w:jc w:val="center"/>
              <w:rPr>
                <w:sz w:val="18"/>
                <w:szCs w:val="18"/>
              </w:rPr>
            </w:pPr>
          </w:p>
        </w:tc>
        <w:tc>
          <w:tcPr>
            <w:tcW w:w="859" w:type="dxa"/>
          </w:tcPr>
          <w:p w:rsidR="0060031A" w:rsidRPr="00A00CE5" w:rsidRDefault="0060031A" w:rsidP="004D0A74">
            <w:pPr>
              <w:autoSpaceDE w:val="0"/>
              <w:autoSpaceDN w:val="0"/>
              <w:adjustRightInd w:val="0"/>
              <w:jc w:val="center"/>
              <w:rPr>
                <w:sz w:val="18"/>
                <w:szCs w:val="18"/>
              </w:rPr>
            </w:pPr>
          </w:p>
        </w:tc>
        <w:tc>
          <w:tcPr>
            <w:tcW w:w="858" w:type="dxa"/>
          </w:tcPr>
          <w:p w:rsidR="0060031A" w:rsidRPr="00A00CE5" w:rsidRDefault="0060031A" w:rsidP="004D0A74">
            <w:pPr>
              <w:autoSpaceDE w:val="0"/>
              <w:autoSpaceDN w:val="0"/>
              <w:adjustRightInd w:val="0"/>
              <w:jc w:val="center"/>
              <w:rPr>
                <w:sz w:val="18"/>
                <w:szCs w:val="18"/>
              </w:rPr>
            </w:pPr>
          </w:p>
        </w:tc>
        <w:tc>
          <w:tcPr>
            <w:tcW w:w="859" w:type="dxa"/>
          </w:tcPr>
          <w:p w:rsidR="0060031A" w:rsidRPr="00A00CE5" w:rsidRDefault="0060031A" w:rsidP="004D0A74">
            <w:pPr>
              <w:autoSpaceDE w:val="0"/>
              <w:autoSpaceDN w:val="0"/>
              <w:adjustRightInd w:val="0"/>
              <w:jc w:val="center"/>
              <w:rPr>
                <w:sz w:val="18"/>
                <w:szCs w:val="18"/>
              </w:rPr>
            </w:pPr>
          </w:p>
        </w:tc>
        <w:tc>
          <w:tcPr>
            <w:tcW w:w="858" w:type="dxa"/>
          </w:tcPr>
          <w:p w:rsidR="0060031A" w:rsidRPr="00A00CE5" w:rsidRDefault="0060031A" w:rsidP="004D0A74">
            <w:pPr>
              <w:autoSpaceDE w:val="0"/>
              <w:autoSpaceDN w:val="0"/>
              <w:adjustRightInd w:val="0"/>
              <w:jc w:val="center"/>
              <w:rPr>
                <w:sz w:val="18"/>
                <w:szCs w:val="18"/>
              </w:rPr>
            </w:pPr>
          </w:p>
        </w:tc>
        <w:tc>
          <w:tcPr>
            <w:tcW w:w="859" w:type="dxa"/>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320" w:type="dxa"/>
            <w:vMerge/>
          </w:tcPr>
          <w:p w:rsidR="0060031A" w:rsidRPr="00A00CE5" w:rsidRDefault="0060031A" w:rsidP="004D0A74">
            <w:pPr>
              <w:autoSpaceDE w:val="0"/>
              <w:autoSpaceDN w:val="0"/>
              <w:adjustRightInd w:val="0"/>
              <w:jc w:val="center"/>
              <w:rPr>
                <w:sz w:val="18"/>
                <w:szCs w:val="18"/>
              </w:rPr>
            </w:pPr>
          </w:p>
        </w:tc>
        <w:tc>
          <w:tcPr>
            <w:tcW w:w="1161" w:type="dxa"/>
            <w:vMerge/>
          </w:tcPr>
          <w:p w:rsidR="0060031A" w:rsidRPr="00A00CE5" w:rsidRDefault="0060031A" w:rsidP="004D0A74">
            <w:pPr>
              <w:autoSpaceDE w:val="0"/>
              <w:autoSpaceDN w:val="0"/>
              <w:adjustRightInd w:val="0"/>
              <w:jc w:val="center"/>
              <w:rPr>
                <w:sz w:val="18"/>
                <w:szCs w:val="18"/>
              </w:rPr>
            </w:pPr>
          </w:p>
        </w:tc>
        <w:tc>
          <w:tcPr>
            <w:tcW w:w="1564" w:type="dxa"/>
            <w:vMerge/>
          </w:tcPr>
          <w:p w:rsidR="0060031A" w:rsidRPr="00A00CE5" w:rsidRDefault="0060031A" w:rsidP="004D0A74">
            <w:pPr>
              <w:autoSpaceDE w:val="0"/>
              <w:autoSpaceDN w:val="0"/>
              <w:adjustRightInd w:val="0"/>
              <w:jc w:val="center"/>
              <w:rPr>
                <w:sz w:val="18"/>
                <w:szCs w:val="18"/>
              </w:rPr>
            </w:pPr>
          </w:p>
        </w:tc>
        <w:tc>
          <w:tcPr>
            <w:tcW w:w="1845" w:type="dxa"/>
          </w:tcPr>
          <w:p w:rsidR="0060031A" w:rsidRPr="00A00CE5" w:rsidRDefault="0060031A" w:rsidP="004D0A74">
            <w:pPr>
              <w:autoSpaceDE w:val="0"/>
              <w:autoSpaceDN w:val="0"/>
              <w:adjustRightInd w:val="0"/>
              <w:rPr>
                <w:sz w:val="18"/>
                <w:szCs w:val="18"/>
              </w:rPr>
            </w:pPr>
            <w:r w:rsidRPr="00A00CE5">
              <w:rPr>
                <w:sz w:val="18"/>
                <w:szCs w:val="18"/>
              </w:rPr>
              <w:t>внебюджетные источники</w:t>
            </w:r>
          </w:p>
        </w:tc>
        <w:tc>
          <w:tcPr>
            <w:tcW w:w="858" w:type="dxa"/>
          </w:tcPr>
          <w:p w:rsidR="0060031A" w:rsidRPr="00A00CE5" w:rsidRDefault="0060031A" w:rsidP="004D0A74">
            <w:pPr>
              <w:autoSpaceDE w:val="0"/>
              <w:autoSpaceDN w:val="0"/>
              <w:adjustRightInd w:val="0"/>
              <w:jc w:val="center"/>
              <w:rPr>
                <w:sz w:val="18"/>
                <w:szCs w:val="18"/>
              </w:rPr>
            </w:pPr>
          </w:p>
        </w:tc>
        <w:tc>
          <w:tcPr>
            <w:tcW w:w="859" w:type="dxa"/>
          </w:tcPr>
          <w:p w:rsidR="0060031A" w:rsidRPr="00A00CE5" w:rsidRDefault="0060031A" w:rsidP="004D0A74">
            <w:pPr>
              <w:autoSpaceDE w:val="0"/>
              <w:autoSpaceDN w:val="0"/>
              <w:adjustRightInd w:val="0"/>
              <w:jc w:val="center"/>
              <w:rPr>
                <w:sz w:val="18"/>
                <w:szCs w:val="18"/>
              </w:rPr>
            </w:pPr>
          </w:p>
        </w:tc>
        <w:tc>
          <w:tcPr>
            <w:tcW w:w="858" w:type="dxa"/>
          </w:tcPr>
          <w:p w:rsidR="0060031A" w:rsidRPr="00A00CE5" w:rsidRDefault="0060031A" w:rsidP="004D0A74">
            <w:pPr>
              <w:autoSpaceDE w:val="0"/>
              <w:autoSpaceDN w:val="0"/>
              <w:adjustRightInd w:val="0"/>
              <w:jc w:val="center"/>
              <w:rPr>
                <w:sz w:val="18"/>
                <w:szCs w:val="18"/>
              </w:rPr>
            </w:pPr>
          </w:p>
        </w:tc>
        <w:tc>
          <w:tcPr>
            <w:tcW w:w="859" w:type="dxa"/>
          </w:tcPr>
          <w:p w:rsidR="0060031A" w:rsidRPr="00A00CE5" w:rsidRDefault="0060031A" w:rsidP="004D0A74">
            <w:pPr>
              <w:autoSpaceDE w:val="0"/>
              <w:autoSpaceDN w:val="0"/>
              <w:adjustRightInd w:val="0"/>
              <w:jc w:val="center"/>
              <w:rPr>
                <w:sz w:val="18"/>
                <w:szCs w:val="18"/>
              </w:rPr>
            </w:pPr>
          </w:p>
        </w:tc>
        <w:tc>
          <w:tcPr>
            <w:tcW w:w="858" w:type="dxa"/>
          </w:tcPr>
          <w:p w:rsidR="0060031A" w:rsidRPr="00A00CE5" w:rsidRDefault="0060031A" w:rsidP="004D0A74">
            <w:pPr>
              <w:autoSpaceDE w:val="0"/>
              <w:autoSpaceDN w:val="0"/>
              <w:adjustRightInd w:val="0"/>
              <w:jc w:val="center"/>
              <w:rPr>
                <w:sz w:val="18"/>
                <w:szCs w:val="18"/>
              </w:rPr>
            </w:pPr>
          </w:p>
        </w:tc>
        <w:tc>
          <w:tcPr>
            <w:tcW w:w="859" w:type="dxa"/>
          </w:tcPr>
          <w:p w:rsidR="0060031A" w:rsidRPr="00A00CE5" w:rsidRDefault="0060031A" w:rsidP="004D0A74">
            <w:pPr>
              <w:autoSpaceDE w:val="0"/>
              <w:autoSpaceDN w:val="0"/>
              <w:adjustRightInd w:val="0"/>
              <w:jc w:val="center"/>
              <w:rPr>
                <w:sz w:val="18"/>
                <w:szCs w:val="18"/>
              </w:rPr>
            </w:pPr>
          </w:p>
        </w:tc>
      </w:tr>
    </w:tbl>
    <w:p w:rsidR="0060031A" w:rsidRDefault="0060031A" w:rsidP="0060031A">
      <w:pPr>
        <w:pStyle w:val="ConsPlusTitle"/>
        <w:widowControl/>
        <w:jc w:val="both"/>
        <w:rPr>
          <w:rFonts w:ascii="Times New Roman" w:hAnsi="Times New Roman" w:cs="Times New Roman"/>
          <w:b w:val="0"/>
          <w:sz w:val="18"/>
          <w:szCs w:val="18"/>
        </w:rPr>
      </w:pPr>
    </w:p>
    <w:p w:rsidR="0060031A" w:rsidRPr="00745D10" w:rsidRDefault="0060031A" w:rsidP="0060031A">
      <w:pPr>
        <w:jc w:val="center"/>
        <w:rPr>
          <w:rStyle w:val="aff1"/>
          <w:b w:val="0"/>
          <w:bCs w:val="0"/>
          <w:i w:val="0"/>
          <w:sz w:val="18"/>
          <w:szCs w:val="18"/>
          <w:lang w:val="ru-RU" w:eastAsia="ru-RU"/>
        </w:rPr>
      </w:pPr>
      <w:r w:rsidRPr="00A00CE5">
        <w:rPr>
          <w:sz w:val="18"/>
          <w:szCs w:val="18"/>
        </w:rPr>
        <w:t>Приложение № 2</w:t>
      </w:r>
      <w:r>
        <w:rPr>
          <w:sz w:val="18"/>
          <w:szCs w:val="18"/>
        </w:rPr>
        <w:t xml:space="preserve"> </w:t>
      </w:r>
      <w:r w:rsidRPr="00A00CE5">
        <w:rPr>
          <w:sz w:val="18"/>
          <w:szCs w:val="18"/>
        </w:rPr>
        <w:t>к постановлению администрации</w:t>
      </w:r>
      <w:r>
        <w:rPr>
          <w:sz w:val="18"/>
          <w:szCs w:val="18"/>
        </w:rPr>
        <w:t xml:space="preserve"> </w:t>
      </w:r>
      <w:r w:rsidRPr="00A00CE5">
        <w:rPr>
          <w:sz w:val="18"/>
          <w:szCs w:val="18"/>
        </w:rPr>
        <w:t>Мошковского сельсовета</w:t>
      </w:r>
      <w:r>
        <w:rPr>
          <w:sz w:val="18"/>
          <w:szCs w:val="18"/>
        </w:rPr>
        <w:t xml:space="preserve"> </w:t>
      </w:r>
      <w:r w:rsidRPr="00A00CE5">
        <w:rPr>
          <w:sz w:val="18"/>
          <w:szCs w:val="18"/>
        </w:rPr>
        <w:t>от 30.10.2019 № 113</w:t>
      </w:r>
      <w:r w:rsidRPr="00A00CE5">
        <w:rPr>
          <w:rStyle w:val="aff1"/>
          <w:sz w:val="18"/>
          <w:szCs w:val="18"/>
          <w:lang w:val="ru-RU"/>
        </w:rPr>
        <w:t xml:space="preserve">                                                                                                                                                                                                  </w:t>
      </w:r>
    </w:p>
    <w:p w:rsidR="0060031A" w:rsidRDefault="0060031A" w:rsidP="0060031A">
      <w:pPr>
        <w:autoSpaceDE w:val="0"/>
        <w:autoSpaceDN w:val="0"/>
        <w:adjustRightInd w:val="0"/>
        <w:jc w:val="center"/>
        <w:rPr>
          <w:rStyle w:val="aff1"/>
          <w:b w:val="0"/>
          <w:i w:val="0"/>
          <w:sz w:val="18"/>
          <w:szCs w:val="18"/>
          <w:lang w:val="ru-RU"/>
        </w:rPr>
      </w:pPr>
    </w:p>
    <w:p w:rsidR="0060031A" w:rsidRPr="00745D10" w:rsidRDefault="0060031A" w:rsidP="0060031A">
      <w:pPr>
        <w:autoSpaceDE w:val="0"/>
        <w:autoSpaceDN w:val="0"/>
        <w:adjustRightInd w:val="0"/>
        <w:jc w:val="center"/>
        <w:rPr>
          <w:rStyle w:val="aff1"/>
          <w:b w:val="0"/>
          <w:i w:val="0"/>
          <w:sz w:val="18"/>
          <w:szCs w:val="18"/>
          <w:lang w:val="ru-RU"/>
        </w:rPr>
      </w:pPr>
      <w:r w:rsidRPr="00745D10">
        <w:rPr>
          <w:rStyle w:val="aff1"/>
          <w:b w:val="0"/>
          <w:i w:val="0"/>
          <w:sz w:val="18"/>
          <w:szCs w:val="18"/>
          <w:lang w:val="ru-RU"/>
        </w:rPr>
        <w:t>Приложение № 3 к муниципальной программе</w:t>
      </w:r>
    </w:p>
    <w:p w:rsidR="0060031A" w:rsidRPr="00A00CE5" w:rsidRDefault="0060031A" w:rsidP="0060031A">
      <w:pPr>
        <w:autoSpaceDE w:val="0"/>
        <w:autoSpaceDN w:val="0"/>
        <w:adjustRightInd w:val="0"/>
        <w:jc w:val="right"/>
        <w:rPr>
          <w:rStyle w:val="aff1"/>
          <w:sz w:val="18"/>
          <w:szCs w:val="18"/>
          <w:lang w:val="ru-RU"/>
        </w:rPr>
      </w:pPr>
    </w:p>
    <w:p w:rsidR="0060031A" w:rsidRPr="00A00CE5" w:rsidRDefault="0060031A" w:rsidP="0060031A">
      <w:pPr>
        <w:autoSpaceDE w:val="0"/>
        <w:autoSpaceDN w:val="0"/>
        <w:adjustRightInd w:val="0"/>
        <w:jc w:val="center"/>
        <w:rPr>
          <w:sz w:val="18"/>
          <w:szCs w:val="18"/>
        </w:rPr>
      </w:pPr>
      <w:r w:rsidRPr="00A00CE5">
        <w:rPr>
          <w:sz w:val="18"/>
          <w:szCs w:val="18"/>
        </w:rPr>
        <w:t xml:space="preserve">Ресурсное обеспечение реализации муниципальной программы </w:t>
      </w:r>
      <w:r w:rsidRPr="00A00CE5">
        <w:rPr>
          <w:color w:val="000000"/>
          <w:sz w:val="18"/>
          <w:szCs w:val="18"/>
        </w:rPr>
        <w:t>Мошковского</w:t>
      </w:r>
      <w:r w:rsidRPr="00A00CE5">
        <w:rPr>
          <w:sz w:val="18"/>
          <w:szCs w:val="18"/>
        </w:rPr>
        <w:t xml:space="preserve"> сельсовета Бековского района Пензенской области «Развитие культуры </w:t>
      </w:r>
      <w:r w:rsidRPr="00A00CE5">
        <w:rPr>
          <w:color w:val="000000"/>
          <w:sz w:val="18"/>
          <w:szCs w:val="18"/>
        </w:rPr>
        <w:t>Мошковского</w:t>
      </w:r>
      <w:r w:rsidRPr="00A00CE5">
        <w:rPr>
          <w:sz w:val="18"/>
          <w:szCs w:val="18"/>
        </w:rPr>
        <w:t xml:space="preserve"> сельсовета Бековского района Пензенской области» за счет средств бюджета </w:t>
      </w:r>
      <w:r w:rsidRPr="00A00CE5">
        <w:rPr>
          <w:color w:val="000000"/>
          <w:sz w:val="18"/>
          <w:szCs w:val="18"/>
        </w:rPr>
        <w:t>Мошковского</w:t>
      </w:r>
      <w:r w:rsidRPr="00A00CE5">
        <w:rPr>
          <w:sz w:val="18"/>
          <w:szCs w:val="18"/>
        </w:rPr>
        <w:t xml:space="preserve"> сельсовета Бековского района Пензенской области</w:t>
      </w:r>
    </w:p>
    <w:tbl>
      <w:tblPr>
        <w:tblpPr w:leftFromText="180" w:rightFromText="180" w:vertAnchor="text" w:horzAnchor="margin" w:tblpXSpec="center" w:tblpY="212"/>
        <w:tblW w:w="10727"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9"/>
        <w:gridCol w:w="708"/>
        <w:gridCol w:w="1134"/>
        <w:gridCol w:w="1003"/>
        <w:gridCol w:w="557"/>
        <w:gridCol w:w="425"/>
        <w:gridCol w:w="402"/>
        <w:gridCol w:w="732"/>
        <w:gridCol w:w="425"/>
        <w:gridCol w:w="830"/>
        <w:gridCol w:w="830"/>
        <w:gridCol w:w="831"/>
        <w:gridCol w:w="830"/>
        <w:gridCol w:w="830"/>
        <w:gridCol w:w="831"/>
      </w:tblGrid>
      <w:tr w:rsidR="0060031A" w:rsidRPr="00A00CE5" w:rsidTr="004D0A74">
        <w:trPr>
          <w:tblCellSpacing w:w="5" w:type="nil"/>
        </w:trPr>
        <w:tc>
          <w:tcPr>
            <w:tcW w:w="359"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 п/п</w:t>
            </w:r>
          </w:p>
        </w:tc>
        <w:tc>
          <w:tcPr>
            <w:tcW w:w="708"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Статус</w:t>
            </w:r>
          </w:p>
        </w:tc>
        <w:tc>
          <w:tcPr>
            <w:tcW w:w="1134"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Наименование муниципальной программы, подпрограммы, основных мероприятий</w:t>
            </w:r>
          </w:p>
        </w:tc>
        <w:tc>
          <w:tcPr>
            <w:tcW w:w="1003"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Ответственный исполнитель, соисполнитель подпрограммы, основных мероприятий</w:t>
            </w:r>
          </w:p>
        </w:tc>
        <w:tc>
          <w:tcPr>
            <w:tcW w:w="2541" w:type="dxa"/>
            <w:gridSpan w:val="5"/>
          </w:tcPr>
          <w:p w:rsidR="0060031A" w:rsidRPr="00A00CE5" w:rsidRDefault="0060031A" w:rsidP="004D0A74">
            <w:pPr>
              <w:autoSpaceDE w:val="0"/>
              <w:autoSpaceDN w:val="0"/>
              <w:adjustRightInd w:val="0"/>
              <w:jc w:val="center"/>
              <w:rPr>
                <w:sz w:val="18"/>
                <w:szCs w:val="18"/>
              </w:rPr>
            </w:pPr>
            <w:r w:rsidRPr="00A00CE5">
              <w:rPr>
                <w:sz w:val="18"/>
                <w:szCs w:val="18"/>
              </w:rPr>
              <w:t>Код классификации расходов бюджета</w:t>
            </w:r>
          </w:p>
        </w:tc>
        <w:tc>
          <w:tcPr>
            <w:tcW w:w="4982" w:type="dxa"/>
            <w:gridSpan w:val="6"/>
          </w:tcPr>
          <w:p w:rsidR="0060031A" w:rsidRPr="00A00CE5" w:rsidRDefault="0060031A" w:rsidP="004D0A74">
            <w:pPr>
              <w:jc w:val="center"/>
              <w:rPr>
                <w:sz w:val="18"/>
                <w:szCs w:val="18"/>
              </w:rPr>
            </w:pPr>
            <w:r w:rsidRPr="00A00CE5">
              <w:rPr>
                <w:color w:val="000000"/>
                <w:sz w:val="18"/>
                <w:szCs w:val="18"/>
              </w:rPr>
              <w:t>Расходы бюджета Мошковского</w:t>
            </w:r>
            <w:r w:rsidRPr="00A00CE5">
              <w:rPr>
                <w:sz w:val="18"/>
                <w:szCs w:val="18"/>
              </w:rPr>
              <w:t xml:space="preserve"> </w:t>
            </w:r>
            <w:r w:rsidRPr="00A00CE5">
              <w:rPr>
                <w:color w:val="000000"/>
                <w:sz w:val="18"/>
                <w:szCs w:val="18"/>
              </w:rPr>
              <w:t>сельсовета Бековского района Пензенской области</w:t>
            </w:r>
            <w:r w:rsidRPr="00A00CE5">
              <w:rPr>
                <w:sz w:val="18"/>
                <w:szCs w:val="18"/>
              </w:rPr>
              <w:t xml:space="preserve">/Источники финансирования дефицита бюджета </w:t>
            </w:r>
            <w:r w:rsidRPr="00A00CE5">
              <w:rPr>
                <w:color w:val="000000"/>
                <w:sz w:val="18"/>
                <w:szCs w:val="18"/>
              </w:rPr>
              <w:t>Мошковского</w:t>
            </w:r>
            <w:r w:rsidRPr="00A00CE5">
              <w:rPr>
                <w:sz w:val="18"/>
                <w:szCs w:val="18"/>
              </w:rPr>
              <w:t xml:space="preserve"> </w:t>
            </w:r>
            <w:r w:rsidRPr="00A00CE5">
              <w:rPr>
                <w:color w:val="000000"/>
                <w:sz w:val="18"/>
                <w:szCs w:val="18"/>
              </w:rPr>
              <w:t>сельсовета Бековского района Пензенской области, тыс. рублей</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tcPr>
          <w:p w:rsidR="0060031A" w:rsidRPr="00A00CE5" w:rsidRDefault="0060031A" w:rsidP="004D0A74">
            <w:pPr>
              <w:autoSpaceDE w:val="0"/>
              <w:autoSpaceDN w:val="0"/>
              <w:adjustRightInd w:val="0"/>
              <w:jc w:val="center"/>
              <w:rPr>
                <w:sz w:val="18"/>
                <w:szCs w:val="18"/>
              </w:rPr>
            </w:pPr>
          </w:p>
        </w:tc>
        <w:tc>
          <w:tcPr>
            <w:tcW w:w="557" w:type="dxa"/>
          </w:tcPr>
          <w:p w:rsidR="0060031A" w:rsidRPr="00A00CE5" w:rsidRDefault="0060031A" w:rsidP="004D0A74">
            <w:pPr>
              <w:jc w:val="center"/>
              <w:rPr>
                <w:color w:val="000000"/>
                <w:spacing w:val="-8"/>
                <w:sz w:val="18"/>
                <w:szCs w:val="18"/>
              </w:rPr>
            </w:pPr>
            <w:r w:rsidRPr="00A00CE5">
              <w:rPr>
                <w:sz w:val="18"/>
                <w:szCs w:val="18"/>
              </w:rPr>
              <w:t xml:space="preserve">Главный </w:t>
            </w:r>
            <w:proofErr w:type="gramStart"/>
            <w:r w:rsidRPr="00A00CE5">
              <w:rPr>
                <w:sz w:val="18"/>
                <w:szCs w:val="18"/>
              </w:rPr>
              <w:t>распорядитель  бюджетных</w:t>
            </w:r>
            <w:proofErr w:type="gramEnd"/>
            <w:r w:rsidRPr="00A00CE5">
              <w:rPr>
                <w:sz w:val="18"/>
                <w:szCs w:val="18"/>
              </w:rPr>
              <w:t xml:space="preserve"> средств</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Раздел</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Подраздел</w:t>
            </w:r>
          </w:p>
        </w:tc>
        <w:tc>
          <w:tcPr>
            <w:tcW w:w="732" w:type="dxa"/>
          </w:tcPr>
          <w:p w:rsidR="0060031A" w:rsidRPr="00A00CE5" w:rsidRDefault="0060031A" w:rsidP="004D0A74">
            <w:pPr>
              <w:autoSpaceDE w:val="0"/>
              <w:autoSpaceDN w:val="0"/>
              <w:adjustRightInd w:val="0"/>
              <w:jc w:val="center"/>
              <w:rPr>
                <w:sz w:val="18"/>
                <w:szCs w:val="18"/>
              </w:rPr>
            </w:pPr>
            <w:r w:rsidRPr="00A00CE5">
              <w:rPr>
                <w:sz w:val="18"/>
                <w:szCs w:val="18"/>
              </w:rPr>
              <w:t>Целевая статья</w:t>
            </w:r>
          </w:p>
        </w:tc>
        <w:tc>
          <w:tcPr>
            <w:tcW w:w="425" w:type="dxa"/>
          </w:tcPr>
          <w:p w:rsidR="0060031A" w:rsidRPr="00A00CE5" w:rsidRDefault="0060031A" w:rsidP="004D0A74">
            <w:pPr>
              <w:jc w:val="center"/>
              <w:rPr>
                <w:color w:val="000000"/>
                <w:sz w:val="18"/>
                <w:szCs w:val="18"/>
              </w:rPr>
            </w:pPr>
            <w:r w:rsidRPr="00A00CE5">
              <w:rPr>
                <w:sz w:val="18"/>
                <w:szCs w:val="18"/>
              </w:rPr>
              <w:t>Вид расходов</w:t>
            </w:r>
          </w:p>
        </w:tc>
        <w:tc>
          <w:tcPr>
            <w:tcW w:w="830"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2019 год</w:t>
            </w:r>
          </w:p>
        </w:tc>
        <w:tc>
          <w:tcPr>
            <w:tcW w:w="830"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2020 год</w:t>
            </w:r>
          </w:p>
        </w:tc>
        <w:tc>
          <w:tcPr>
            <w:tcW w:w="831"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2021 год</w:t>
            </w:r>
          </w:p>
        </w:tc>
        <w:tc>
          <w:tcPr>
            <w:tcW w:w="830"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2022 год</w:t>
            </w:r>
          </w:p>
        </w:tc>
        <w:tc>
          <w:tcPr>
            <w:tcW w:w="830"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2023 год</w:t>
            </w:r>
          </w:p>
        </w:tc>
        <w:tc>
          <w:tcPr>
            <w:tcW w:w="831"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2024 год</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tcPr>
          <w:p w:rsidR="0060031A" w:rsidRPr="00A00CE5" w:rsidRDefault="0060031A" w:rsidP="004D0A74">
            <w:pPr>
              <w:autoSpaceDE w:val="0"/>
              <w:autoSpaceDN w:val="0"/>
              <w:adjustRightInd w:val="0"/>
              <w:jc w:val="center"/>
              <w:rPr>
                <w:sz w:val="18"/>
                <w:szCs w:val="18"/>
              </w:rPr>
            </w:pPr>
          </w:p>
        </w:tc>
        <w:tc>
          <w:tcPr>
            <w:tcW w:w="2541" w:type="dxa"/>
            <w:gridSpan w:val="5"/>
          </w:tcPr>
          <w:p w:rsidR="0060031A" w:rsidRPr="00A00CE5" w:rsidRDefault="0060031A" w:rsidP="004D0A74">
            <w:pPr>
              <w:tabs>
                <w:tab w:val="left" w:pos="780"/>
              </w:tabs>
              <w:jc w:val="center"/>
              <w:rPr>
                <w:sz w:val="18"/>
                <w:szCs w:val="18"/>
              </w:rPr>
            </w:pPr>
            <w:r w:rsidRPr="00A00CE5">
              <w:rPr>
                <w:sz w:val="18"/>
                <w:szCs w:val="18"/>
              </w:rPr>
              <w:t>Код классификации источников финансирования дефицита бюджета</w:t>
            </w:r>
          </w:p>
        </w:tc>
        <w:tc>
          <w:tcPr>
            <w:tcW w:w="830" w:type="dxa"/>
            <w:vMerge/>
          </w:tcPr>
          <w:p w:rsidR="0060031A" w:rsidRPr="00A00CE5" w:rsidRDefault="0060031A" w:rsidP="004D0A74">
            <w:pPr>
              <w:autoSpaceDE w:val="0"/>
              <w:autoSpaceDN w:val="0"/>
              <w:adjustRightInd w:val="0"/>
              <w:jc w:val="center"/>
              <w:rPr>
                <w:sz w:val="18"/>
                <w:szCs w:val="18"/>
              </w:rPr>
            </w:pPr>
          </w:p>
        </w:tc>
        <w:tc>
          <w:tcPr>
            <w:tcW w:w="830" w:type="dxa"/>
            <w:vMerge/>
          </w:tcPr>
          <w:p w:rsidR="0060031A" w:rsidRPr="00A00CE5" w:rsidRDefault="0060031A" w:rsidP="004D0A74">
            <w:pPr>
              <w:autoSpaceDE w:val="0"/>
              <w:autoSpaceDN w:val="0"/>
              <w:adjustRightInd w:val="0"/>
              <w:jc w:val="center"/>
              <w:rPr>
                <w:sz w:val="18"/>
                <w:szCs w:val="18"/>
              </w:rPr>
            </w:pPr>
          </w:p>
        </w:tc>
        <w:tc>
          <w:tcPr>
            <w:tcW w:w="831" w:type="dxa"/>
            <w:vMerge/>
          </w:tcPr>
          <w:p w:rsidR="0060031A" w:rsidRPr="00A00CE5" w:rsidRDefault="0060031A" w:rsidP="004D0A74">
            <w:pPr>
              <w:autoSpaceDE w:val="0"/>
              <w:autoSpaceDN w:val="0"/>
              <w:adjustRightInd w:val="0"/>
              <w:jc w:val="center"/>
              <w:rPr>
                <w:sz w:val="18"/>
                <w:szCs w:val="18"/>
              </w:rPr>
            </w:pPr>
          </w:p>
        </w:tc>
        <w:tc>
          <w:tcPr>
            <w:tcW w:w="830" w:type="dxa"/>
            <w:vMerge/>
          </w:tcPr>
          <w:p w:rsidR="0060031A" w:rsidRPr="00A00CE5" w:rsidRDefault="0060031A" w:rsidP="004D0A74">
            <w:pPr>
              <w:autoSpaceDE w:val="0"/>
              <w:autoSpaceDN w:val="0"/>
              <w:adjustRightInd w:val="0"/>
              <w:jc w:val="center"/>
              <w:rPr>
                <w:sz w:val="18"/>
                <w:szCs w:val="18"/>
              </w:rPr>
            </w:pPr>
          </w:p>
        </w:tc>
        <w:tc>
          <w:tcPr>
            <w:tcW w:w="830" w:type="dxa"/>
            <w:vMerge/>
          </w:tcPr>
          <w:p w:rsidR="0060031A" w:rsidRPr="00A00CE5" w:rsidRDefault="0060031A" w:rsidP="004D0A74">
            <w:pPr>
              <w:autoSpaceDE w:val="0"/>
              <w:autoSpaceDN w:val="0"/>
              <w:adjustRightInd w:val="0"/>
              <w:jc w:val="center"/>
              <w:rPr>
                <w:sz w:val="18"/>
                <w:szCs w:val="18"/>
              </w:rPr>
            </w:pPr>
          </w:p>
        </w:tc>
        <w:tc>
          <w:tcPr>
            <w:tcW w:w="831" w:type="dxa"/>
            <w:vMerge/>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trPr>
        <w:tc>
          <w:tcPr>
            <w:tcW w:w="359" w:type="dxa"/>
          </w:tcPr>
          <w:p w:rsidR="0060031A" w:rsidRPr="00A00CE5" w:rsidRDefault="0060031A" w:rsidP="004D0A74">
            <w:pPr>
              <w:autoSpaceDE w:val="0"/>
              <w:autoSpaceDN w:val="0"/>
              <w:adjustRightInd w:val="0"/>
              <w:jc w:val="center"/>
              <w:rPr>
                <w:sz w:val="18"/>
                <w:szCs w:val="18"/>
              </w:rPr>
            </w:pPr>
            <w:r w:rsidRPr="00A00CE5">
              <w:rPr>
                <w:sz w:val="18"/>
                <w:szCs w:val="18"/>
              </w:rPr>
              <w:t>1</w:t>
            </w:r>
          </w:p>
        </w:tc>
        <w:tc>
          <w:tcPr>
            <w:tcW w:w="708" w:type="dxa"/>
          </w:tcPr>
          <w:p w:rsidR="0060031A" w:rsidRPr="00A00CE5" w:rsidRDefault="0060031A" w:rsidP="004D0A74">
            <w:pPr>
              <w:autoSpaceDE w:val="0"/>
              <w:autoSpaceDN w:val="0"/>
              <w:adjustRightInd w:val="0"/>
              <w:jc w:val="center"/>
              <w:rPr>
                <w:sz w:val="18"/>
                <w:szCs w:val="18"/>
              </w:rPr>
            </w:pPr>
            <w:r w:rsidRPr="00A00CE5">
              <w:rPr>
                <w:sz w:val="18"/>
                <w:szCs w:val="18"/>
              </w:rPr>
              <w:t>2</w:t>
            </w:r>
          </w:p>
        </w:tc>
        <w:tc>
          <w:tcPr>
            <w:tcW w:w="1134" w:type="dxa"/>
          </w:tcPr>
          <w:p w:rsidR="0060031A" w:rsidRPr="00A00CE5" w:rsidRDefault="0060031A" w:rsidP="004D0A74">
            <w:pPr>
              <w:autoSpaceDE w:val="0"/>
              <w:autoSpaceDN w:val="0"/>
              <w:adjustRightInd w:val="0"/>
              <w:jc w:val="center"/>
              <w:rPr>
                <w:sz w:val="18"/>
                <w:szCs w:val="18"/>
              </w:rPr>
            </w:pPr>
            <w:r w:rsidRPr="00A00CE5">
              <w:rPr>
                <w:sz w:val="18"/>
                <w:szCs w:val="18"/>
              </w:rPr>
              <w:t>3</w:t>
            </w:r>
          </w:p>
        </w:tc>
        <w:tc>
          <w:tcPr>
            <w:tcW w:w="1003" w:type="dxa"/>
          </w:tcPr>
          <w:p w:rsidR="0060031A" w:rsidRPr="00A00CE5" w:rsidRDefault="0060031A" w:rsidP="004D0A74">
            <w:pPr>
              <w:autoSpaceDE w:val="0"/>
              <w:autoSpaceDN w:val="0"/>
              <w:adjustRightInd w:val="0"/>
              <w:jc w:val="center"/>
              <w:rPr>
                <w:sz w:val="18"/>
                <w:szCs w:val="18"/>
              </w:rPr>
            </w:pPr>
            <w:r w:rsidRPr="00A00CE5">
              <w:rPr>
                <w:sz w:val="18"/>
                <w:szCs w:val="18"/>
              </w:rPr>
              <w:t>4</w:t>
            </w: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5</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6</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7</w:t>
            </w:r>
          </w:p>
        </w:tc>
        <w:tc>
          <w:tcPr>
            <w:tcW w:w="732" w:type="dxa"/>
          </w:tcPr>
          <w:p w:rsidR="0060031A" w:rsidRPr="00A00CE5" w:rsidRDefault="0060031A" w:rsidP="004D0A74">
            <w:pPr>
              <w:autoSpaceDE w:val="0"/>
              <w:autoSpaceDN w:val="0"/>
              <w:adjustRightInd w:val="0"/>
              <w:jc w:val="center"/>
              <w:rPr>
                <w:sz w:val="18"/>
                <w:szCs w:val="18"/>
              </w:rPr>
            </w:pPr>
            <w:r w:rsidRPr="00A00CE5">
              <w:rPr>
                <w:sz w:val="18"/>
                <w:szCs w:val="18"/>
              </w:rPr>
              <w:t>8</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9</w:t>
            </w:r>
          </w:p>
        </w:tc>
        <w:tc>
          <w:tcPr>
            <w:tcW w:w="830" w:type="dxa"/>
          </w:tcPr>
          <w:p w:rsidR="0060031A" w:rsidRPr="00A00CE5" w:rsidRDefault="0060031A" w:rsidP="004D0A74">
            <w:pPr>
              <w:autoSpaceDE w:val="0"/>
              <w:autoSpaceDN w:val="0"/>
              <w:adjustRightInd w:val="0"/>
              <w:jc w:val="center"/>
              <w:rPr>
                <w:sz w:val="18"/>
                <w:szCs w:val="18"/>
              </w:rPr>
            </w:pPr>
            <w:r w:rsidRPr="00A00CE5">
              <w:rPr>
                <w:sz w:val="18"/>
                <w:szCs w:val="18"/>
              </w:rPr>
              <w:t>10</w:t>
            </w:r>
          </w:p>
        </w:tc>
        <w:tc>
          <w:tcPr>
            <w:tcW w:w="830" w:type="dxa"/>
          </w:tcPr>
          <w:p w:rsidR="0060031A" w:rsidRPr="00A00CE5" w:rsidRDefault="0060031A" w:rsidP="004D0A74">
            <w:pPr>
              <w:autoSpaceDE w:val="0"/>
              <w:autoSpaceDN w:val="0"/>
              <w:adjustRightInd w:val="0"/>
              <w:jc w:val="center"/>
              <w:rPr>
                <w:sz w:val="18"/>
                <w:szCs w:val="18"/>
              </w:rPr>
            </w:pPr>
            <w:r w:rsidRPr="00A00CE5">
              <w:rPr>
                <w:sz w:val="18"/>
                <w:szCs w:val="18"/>
              </w:rPr>
              <w:t>11</w:t>
            </w:r>
          </w:p>
        </w:tc>
        <w:tc>
          <w:tcPr>
            <w:tcW w:w="831" w:type="dxa"/>
          </w:tcPr>
          <w:p w:rsidR="0060031A" w:rsidRPr="00A00CE5" w:rsidRDefault="0060031A" w:rsidP="004D0A74">
            <w:pPr>
              <w:autoSpaceDE w:val="0"/>
              <w:autoSpaceDN w:val="0"/>
              <w:adjustRightInd w:val="0"/>
              <w:jc w:val="center"/>
              <w:rPr>
                <w:sz w:val="18"/>
                <w:szCs w:val="18"/>
              </w:rPr>
            </w:pPr>
            <w:r w:rsidRPr="00A00CE5">
              <w:rPr>
                <w:sz w:val="18"/>
                <w:szCs w:val="18"/>
              </w:rPr>
              <w:t>12</w:t>
            </w:r>
          </w:p>
        </w:tc>
        <w:tc>
          <w:tcPr>
            <w:tcW w:w="830" w:type="dxa"/>
          </w:tcPr>
          <w:p w:rsidR="0060031A" w:rsidRPr="00A00CE5" w:rsidRDefault="0060031A" w:rsidP="004D0A74">
            <w:pPr>
              <w:autoSpaceDE w:val="0"/>
              <w:autoSpaceDN w:val="0"/>
              <w:adjustRightInd w:val="0"/>
              <w:jc w:val="center"/>
              <w:rPr>
                <w:sz w:val="18"/>
                <w:szCs w:val="18"/>
              </w:rPr>
            </w:pPr>
            <w:r w:rsidRPr="00A00CE5">
              <w:rPr>
                <w:sz w:val="18"/>
                <w:szCs w:val="18"/>
              </w:rPr>
              <w:t>13</w:t>
            </w:r>
          </w:p>
        </w:tc>
        <w:tc>
          <w:tcPr>
            <w:tcW w:w="830" w:type="dxa"/>
          </w:tcPr>
          <w:p w:rsidR="0060031A" w:rsidRPr="00A00CE5" w:rsidRDefault="0060031A" w:rsidP="004D0A74">
            <w:pPr>
              <w:autoSpaceDE w:val="0"/>
              <w:autoSpaceDN w:val="0"/>
              <w:adjustRightInd w:val="0"/>
              <w:jc w:val="center"/>
              <w:rPr>
                <w:sz w:val="18"/>
                <w:szCs w:val="18"/>
              </w:rPr>
            </w:pPr>
            <w:r w:rsidRPr="00A00CE5">
              <w:rPr>
                <w:sz w:val="18"/>
                <w:szCs w:val="18"/>
              </w:rPr>
              <w:t>14</w:t>
            </w:r>
          </w:p>
        </w:tc>
        <w:tc>
          <w:tcPr>
            <w:tcW w:w="831" w:type="dxa"/>
          </w:tcPr>
          <w:p w:rsidR="0060031A" w:rsidRPr="00A00CE5" w:rsidRDefault="0060031A" w:rsidP="004D0A74">
            <w:pPr>
              <w:autoSpaceDE w:val="0"/>
              <w:autoSpaceDN w:val="0"/>
              <w:adjustRightInd w:val="0"/>
              <w:jc w:val="center"/>
              <w:rPr>
                <w:sz w:val="18"/>
                <w:szCs w:val="18"/>
              </w:rPr>
            </w:pPr>
            <w:r w:rsidRPr="00A00CE5">
              <w:rPr>
                <w:sz w:val="18"/>
                <w:szCs w:val="18"/>
              </w:rPr>
              <w:t>15</w:t>
            </w:r>
          </w:p>
        </w:tc>
      </w:tr>
      <w:tr w:rsidR="0060031A" w:rsidRPr="00A00CE5" w:rsidTr="004D0A74">
        <w:trPr>
          <w:tblCellSpacing w:w="5" w:type="nil"/>
        </w:trPr>
        <w:tc>
          <w:tcPr>
            <w:tcW w:w="359"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1.</w:t>
            </w:r>
          </w:p>
        </w:tc>
        <w:tc>
          <w:tcPr>
            <w:tcW w:w="708" w:type="dxa"/>
            <w:vMerge w:val="restart"/>
          </w:tcPr>
          <w:p w:rsidR="0060031A" w:rsidRPr="00A00CE5" w:rsidRDefault="0060031A" w:rsidP="004D0A74">
            <w:pPr>
              <w:autoSpaceDE w:val="0"/>
              <w:autoSpaceDN w:val="0"/>
              <w:adjustRightInd w:val="0"/>
              <w:rPr>
                <w:sz w:val="18"/>
                <w:szCs w:val="18"/>
              </w:rPr>
            </w:pPr>
            <w:r w:rsidRPr="00A00CE5">
              <w:rPr>
                <w:sz w:val="18"/>
                <w:szCs w:val="18"/>
              </w:rPr>
              <w:t xml:space="preserve">Муниципальная программа </w:t>
            </w:r>
          </w:p>
        </w:tc>
        <w:tc>
          <w:tcPr>
            <w:tcW w:w="1134" w:type="dxa"/>
            <w:vMerge w:val="restart"/>
          </w:tcPr>
          <w:p w:rsidR="0060031A" w:rsidRPr="00A00CE5" w:rsidRDefault="0060031A" w:rsidP="004D0A74">
            <w:pPr>
              <w:autoSpaceDE w:val="0"/>
              <w:autoSpaceDN w:val="0"/>
              <w:adjustRightInd w:val="0"/>
              <w:rPr>
                <w:sz w:val="18"/>
                <w:szCs w:val="18"/>
              </w:rPr>
            </w:pPr>
            <w:r w:rsidRPr="00A00CE5">
              <w:rPr>
                <w:sz w:val="18"/>
                <w:szCs w:val="18"/>
              </w:rPr>
              <w:t xml:space="preserve">Развитие </w:t>
            </w:r>
            <w:proofErr w:type="gramStart"/>
            <w:r w:rsidRPr="00A00CE5">
              <w:rPr>
                <w:sz w:val="18"/>
                <w:szCs w:val="18"/>
              </w:rPr>
              <w:t xml:space="preserve">культуры </w:t>
            </w:r>
            <w:r w:rsidRPr="00A00CE5">
              <w:rPr>
                <w:color w:val="000000"/>
                <w:sz w:val="18"/>
                <w:szCs w:val="18"/>
              </w:rPr>
              <w:t xml:space="preserve"> Мошковского</w:t>
            </w:r>
            <w:proofErr w:type="gramEnd"/>
            <w:r w:rsidRPr="00A00CE5">
              <w:rPr>
                <w:sz w:val="18"/>
                <w:szCs w:val="18"/>
              </w:rPr>
              <w:t xml:space="preserve">  сельсовета Бековского района Пензенской области на 2019-2024 годы</w:t>
            </w:r>
          </w:p>
        </w:tc>
        <w:tc>
          <w:tcPr>
            <w:tcW w:w="1003" w:type="dxa"/>
          </w:tcPr>
          <w:p w:rsidR="0060031A" w:rsidRPr="00A00CE5" w:rsidRDefault="0060031A" w:rsidP="004D0A74">
            <w:pPr>
              <w:autoSpaceDE w:val="0"/>
              <w:autoSpaceDN w:val="0"/>
              <w:adjustRightInd w:val="0"/>
              <w:rPr>
                <w:sz w:val="18"/>
                <w:szCs w:val="18"/>
              </w:rPr>
            </w:pPr>
            <w:r w:rsidRPr="00A00CE5">
              <w:rPr>
                <w:sz w:val="18"/>
                <w:szCs w:val="18"/>
              </w:rPr>
              <w:t xml:space="preserve">всего </w:t>
            </w: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p>
        </w:tc>
        <w:tc>
          <w:tcPr>
            <w:tcW w:w="425" w:type="dxa"/>
          </w:tcPr>
          <w:p w:rsidR="0060031A" w:rsidRPr="00A00CE5" w:rsidRDefault="0060031A" w:rsidP="004D0A74">
            <w:pPr>
              <w:autoSpaceDE w:val="0"/>
              <w:autoSpaceDN w:val="0"/>
              <w:adjustRightInd w:val="0"/>
              <w:jc w:val="center"/>
              <w:rPr>
                <w:sz w:val="18"/>
                <w:szCs w:val="18"/>
              </w:rPr>
            </w:pPr>
          </w:p>
        </w:tc>
        <w:tc>
          <w:tcPr>
            <w:tcW w:w="830" w:type="dxa"/>
          </w:tcPr>
          <w:p w:rsidR="0060031A" w:rsidRPr="00A00CE5" w:rsidRDefault="0060031A" w:rsidP="004D0A74">
            <w:pPr>
              <w:jc w:val="center"/>
              <w:rPr>
                <w:color w:val="000000"/>
                <w:sz w:val="18"/>
                <w:szCs w:val="18"/>
              </w:rPr>
            </w:pPr>
            <w:r w:rsidRPr="00A00CE5">
              <w:rPr>
                <w:color w:val="000000"/>
                <w:sz w:val="18"/>
                <w:szCs w:val="18"/>
              </w:rPr>
              <w:t>602,691</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rPr>
                <w:color w:val="000000"/>
                <w:sz w:val="18"/>
                <w:szCs w:val="18"/>
              </w:rPr>
            </w:pPr>
            <w:r w:rsidRPr="00A00CE5">
              <w:rPr>
                <w:color w:val="000000"/>
                <w:sz w:val="18"/>
                <w:szCs w:val="18"/>
              </w:rPr>
              <w:t>349,015</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val="restart"/>
          </w:tcPr>
          <w:p w:rsidR="0060031A" w:rsidRPr="00A00CE5" w:rsidRDefault="0060031A" w:rsidP="004D0A74">
            <w:pPr>
              <w:autoSpaceDE w:val="0"/>
              <w:autoSpaceDN w:val="0"/>
              <w:adjustRightInd w:val="0"/>
              <w:rPr>
                <w:sz w:val="18"/>
                <w:szCs w:val="18"/>
              </w:rPr>
            </w:pPr>
            <w:proofErr w:type="gramStart"/>
            <w:r w:rsidRPr="00A00CE5">
              <w:rPr>
                <w:sz w:val="18"/>
                <w:szCs w:val="18"/>
              </w:rPr>
              <w:t xml:space="preserve">Администрация </w:t>
            </w:r>
            <w:r w:rsidRPr="00A00CE5">
              <w:rPr>
                <w:color w:val="000000"/>
                <w:sz w:val="18"/>
                <w:szCs w:val="18"/>
              </w:rPr>
              <w:t xml:space="preserve"> Мошковского</w:t>
            </w:r>
            <w:proofErr w:type="gramEnd"/>
            <w:r w:rsidRPr="00A00CE5">
              <w:rPr>
                <w:sz w:val="18"/>
                <w:szCs w:val="18"/>
              </w:rPr>
              <w:t xml:space="preserve"> сельсовета Бековского района Пензенской области </w:t>
            </w: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p>
        </w:tc>
        <w:tc>
          <w:tcPr>
            <w:tcW w:w="425" w:type="dxa"/>
          </w:tcPr>
          <w:p w:rsidR="0060031A" w:rsidRPr="00A00CE5" w:rsidRDefault="0060031A" w:rsidP="004D0A74">
            <w:pPr>
              <w:autoSpaceDE w:val="0"/>
              <w:autoSpaceDN w:val="0"/>
              <w:adjustRightInd w:val="0"/>
              <w:jc w:val="center"/>
              <w:rPr>
                <w:sz w:val="18"/>
                <w:szCs w:val="18"/>
              </w:rPr>
            </w:pPr>
          </w:p>
        </w:tc>
        <w:tc>
          <w:tcPr>
            <w:tcW w:w="830" w:type="dxa"/>
          </w:tcPr>
          <w:p w:rsidR="0060031A" w:rsidRPr="00A00CE5" w:rsidRDefault="0060031A" w:rsidP="004D0A74">
            <w:pPr>
              <w:jc w:val="center"/>
              <w:rPr>
                <w:color w:val="000000"/>
                <w:sz w:val="18"/>
                <w:szCs w:val="18"/>
              </w:rPr>
            </w:pPr>
            <w:r w:rsidRPr="00A00CE5">
              <w:rPr>
                <w:color w:val="000000"/>
                <w:sz w:val="18"/>
                <w:szCs w:val="18"/>
              </w:rPr>
              <w:t>602,691</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rPr>
                <w:color w:val="000000"/>
                <w:sz w:val="18"/>
                <w:szCs w:val="18"/>
              </w:rPr>
            </w:pPr>
            <w:r w:rsidRPr="00A00CE5">
              <w:rPr>
                <w:color w:val="000000"/>
                <w:sz w:val="18"/>
                <w:szCs w:val="18"/>
              </w:rPr>
              <w:t>349,015</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tcPr>
          <w:p w:rsidR="0060031A" w:rsidRPr="00A00CE5" w:rsidRDefault="0060031A" w:rsidP="004D0A74">
            <w:pPr>
              <w:autoSpaceDE w:val="0"/>
              <w:autoSpaceDN w:val="0"/>
              <w:adjustRightInd w:val="0"/>
              <w:rPr>
                <w:sz w:val="18"/>
                <w:szCs w:val="18"/>
              </w:rPr>
            </w:pP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r w:rsidRPr="00A00CE5">
              <w:rPr>
                <w:sz w:val="18"/>
                <w:szCs w:val="18"/>
              </w:rPr>
              <w:t>0200105210</w:t>
            </w:r>
          </w:p>
        </w:tc>
        <w:tc>
          <w:tcPr>
            <w:tcW w:w="425" w:type="dxa"/>
          </w:tcPr>
          <w:p w:rsidR="0060031A" w:rsidRPr="00A00CE5" w:rsidRDefault="0060031A" w:rsidP="004D0A74">
            <w:pPr>
              <w:autoSpaceDE w:val="0"/>
              <w:autoSpaceDN w:val="0"/>
              <w:adjustRightInd w:val="0"/>
              <w:jc w:val="center"/>
              <w:rPr>
                <w:sz w:val="18"/>
                <w:szCs w:val="18"/>
              </w:rPr>
            </w:pP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253,676</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1"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1"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tcPr>
          <w:p w:rsidR="0060031A" w:rsidRPr="00A00CE5" w:rsidRDefault="0060031A" w:rsidP="004D0A74">
            <w:pPr>
              <w:autoSpaceDE w:val="0"/>
              <w:autoSpaceDN w:val="0"/>
              <w:adjustRightInd w:val="0"/>
              <w:rPr>
                <w:sz w:val="18"/>
                <w:szCs w:val="18"/>
              </w:rPr>
            </w:pP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r w:rsidRPr="00A00CE5">
              <w:rPr>
                <w:sz w:val="18"/>
                <w:szCs w:val="18"/>
              </w:rPr>
              <w:t>0200105210</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240</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253,676</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1"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1"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tcPr>
          <w:p w:rsidR="0060031A" w:rsidRPr="00A00CE5" w:rsidRDefault="0060031A" w:rsidP="004D0A74">
            <w:pPr>
              <w:autoSpaceDE w:val="0"/>
              <w:autoSpaceDN w:val="0"/>
              <w:adjustRightInd w:val="0"/>
              <w:rPr>
                <w:sz w:val="18"/>
                <w:szCs w:val="18"/>
              </w:rPr>
            </w:pP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r w:rsidRPr="00A00CE5">
              <w:rPr>
                <w:sz w:val="18"/>
                <w:szCs w:val="18"/>
              </w:rPr>
              <w:t>0200164730</w:t>
            </w:r>
          </w:p>
        </w:tc>
        <w:tc>
          <w:tcPr>
            <w:tcW w:w="425" w:type="dxa"/>
          </w:tcPr>
          <w:p w:rsidR="0060031A" w:rsidRPr="00A00CE5" w:rsidRDefault="0060031A" w:rsidP="004D0A74">
            <w:pPr>
              <w:autoSpaceDE w:val="0"/>
              <w:autoSpaceDN w:val="0"/>
              <w:adjustRightInd w:val="0"/>
              <w:jc w:val="center"/>
              <w:rPr>
                <w:sz w:val="18"/>
                <w:szCs w:val="18"/>
              </w:rPr>
            </w:pPr>
          </w:p>
        </w:tc>
        <w:tc>
          <w:tcPr>
            <w:tcW w:w="830"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1"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1"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tcPr>
          <w:p w:rsidR="0060031A" w:rsidRPr="00A00CE5" w:rsidRDefault="0060031A" w:rsidP="004D0A74">
            <w:pPr>
              <w:autoSpaceDE w:val="0"/>
              <w:autoSpaceDN w:val="0"/>
              <w:adjustRightInd w:val="0"/>
              <w:rPr>
                <w:sz w:val="18"/>
                <w:szCs w:val="18"/>
              </w:rPr>
            </w:pP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r w:rsidRPr="00A00CE5">
              <w:rPr>
                <w:sz w:val="18"/>
                <w:szCs w:val="18"/>
              </w:rPr>
              <w:t>0200164730</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540</w:t>
            </w:r>
          </w:p>
        </w:tc>
        <w:tc>
          <w:tcPr>
            <w:tcW w:w="830" w:type="dxa"/>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outlineLvl w:val="6"/>
              <w:rPr>
                <w:color w:val="000000"/>
                <w:sz w:val="18"/>
                <w:szCs w:val="18"/>
              </w:rPr>
            </w:pPr>
            <w:r w:rsidRPr="00A00CE5">
              <w:rPr>
                <w:color w:val="000000"/>
                <w:sz w:val="18"/>
                <w:szCs w:val="18"/>
              </w:rPr>
              <w:t>349,015</w:t>
            </w:r>
          </w:p>
        </w:tc>
      </w:tr>
      <w:tr w:rsidR="0060031A" w:rsidRPr="00A00CE5" w:rsidTr="004D0A74">
        <w:trPr>
          <w:tblCellSpacing w:w="5" w:type="nil"/>
        </w:trPr>
        <w:tc>
          <w:tcPr>
            <w:tcW w:w="359" w:type="dxa"/>
            <w:vMerge w:val="restart"/>
          </w:tcPr>
          <w:p w:rsidR="0060031A" w:rsidRPr="00A00CE5" w:rsidRDefault="0060031A" w:rsidP="004D0A74">
            <w:pPr>
              <w:autoSpaceDE w:val="0"/>
              <w:autoSpaceDN w:val="0"/>
              <w:adjustRightInd w:val="0"/>
              <w:jc w:val="center"/>
              <w:rPr>
                <w:sz w:val="18"/>
                <w:szCs w:val="18"/>
              </w:rPr>
            </w:pPr>
            <w:r w:rsidRPr="00A00CE5">
              <w:rPr>
                <w:sz w:val="18"/>
                <w:szCs w:val="18"/>
              </w:rPr>
              <w:t>1.1.</w:t>
            </w:r>
          </w:p>
        </w:tc>
        <w:tc>
          <w:tcPr>
            <w:tcW w:w="708" w:type="dxa"/>
            <w:vMerge w:val="restart"/>
          </w:tcPr>
          <w:p w:rsidR="0060031A" w:rsidRPr="00A00CE5" w:rsidRDefault="0060031A" w:rsidP="004D0A74">
            <w:pPr>
              <w:rPr>
                <w:color w:val="000000"/>
                <w:sz w:val="18"/>
                <w:szCs w:val="18"/>
              </w:rPr>
            </w:pPr>
            <w:r w:rsidRPr="00A00CE5">
              <w:rPr>
                <w:color w:val="000000"/>
                <w:sz w:val="18"/>
                <w:szCs w:val="18"/>
              </w:rPr>
              <w:t>Основное мероприятие</w:t>
            </w:r>
          </w:p>
        </w:tc>
        <w:tc>
          <w:tcPr>
            <w:tcW w:w="1134" w:type="dxa"/>
            <w:vMerge w:val="restart"/>
          </w:tcPr>
          <w:p w:rsidR="0060031A" w:rsidRPr="00A00CE5" w:rsidRDefault="0060031A" w:rsidP="004D0A74">
            <w:pPr>
              <w:autoSpaceDE w:val="0"/>
              <w:autoSpaceDN w:val="0"/>
              <w:adjustRightInd w:val="0"/>
              <w:rPr>
                <w:sz w:val="18"/>
                <w:szCs w:val="18"/>
              </w:rPr>
            </w:pPr>
            <w:r w:rsidRPr="00A00CE5">
              <w:rPr>
                <w:sz w:val="18"/>
                <w:szCs w:val="18"/>
              </w:rPr>
              <w:t>Создание условий для организации досуга и обеспечения жителей поселения услугами организации досуга.</w:t>
            </w:r>
          </w:p>
        </w:tc>
        <w:tc>
          <w:tcPr>
            <w:tcW w:w="1003" w:type="dxa"/>
          </w:tcPr>
          <w:p w:rsidR="0060031A" w:rsidRPr="00A00CE5" w:rsidRDefault="0060031A" w:rsidP="004D0A74">
            <w:pPr>
              <w:autoSpaceDE w:val="0"/>
              <w:autoSpaceDN w:val="0"/>
              <w:adjustRightInd w:val="0"/>
              <w:rPr>
                <w:sz w:val="18"/>
                <w:szCs w:val="18"/>
              </w:rPr>
            </w:pPr>
            <w:r w:rsidRPr="00A00CE5">
              <w:rPr>
                <w:sz w:val="18"/>
                <w:szCs w:val="18"/>
              </w:rPr>
              <w:t xml:space="preserve">всего </w:t>
            </w: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p>
        </w:tc>
        <w:tc>
          <w:tcPr>
            <w:tcW w:w="425" w:type="dxa"/>
          </w:tcPr>
          <w:p w:rsidR="0060031A" w:rsidRPr="00A00CE5" w:rsidRDefault="0060031A" w:rsidP="004D0A74">
            <w:pPr>
              <w:autoSpaceDE w:val="0"/>
              <w:autoSpaceDN w:val="0"/>
              <w:adjustRightInd w:val="0"/>
              <w:jc w:val="center"/>
              <w:rPr>
                <w:sz w:val="18"/>
                <w:szCs w:val="18"/>
              </w:rPr>
            </w:pPr>
          </w:p>
        </w:tc>
        <w:tc>
          <w:tcPr>
            <w:tcW w:w="830" w:type="dxa"/>
          </w:tcPr>
          <w:p w:rsidR="0060031A" w:rsidRPr="00A00CE5" w:rsidRDefault="0060031A" w:rsidP="004D0A74">
            <w:pPr>
              <w:jc w:val="center"/>
              <w:rPr>
                <w:color w:val="000000"/>
                <w:sz w:val="18"/>
                <w:szCs w:val="18"/>
              </w:rPr>
            </w:pPr>
            <w:r w:rsidRPr="00A00CE5">
              <w:rPr>
                <w:color w:val="000000"/>
                <w:sz w:val="18"/>
                <w:szCs w:val="18"/>
              </w:rPr>
              <w:t>602,691</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rPr>
                <w:color w:val="000000"/>
                <w:sz w:val="18"/>
                <w:szCs w:val="18"/>
              </w:rPr>
            </w:pPr>
            <w:r w:rsidRPr="00A00CE5">
              <w:rPr>
                <w:color w:val="000000"/>
                <w:sz w:val="18"/>
                <w:szCs w:val="18"/>
              </w:rPr>
              <w:t>349,015</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val="restart"/>
          </w:tcPr>
          <w:p w:rsidR="0060031A" w:rsidRPr="00A00CE5" w:rsidRDefault="0060031A" w:rsidP="004D0A74">
            <w:pPr>
              <w:autoSpaceDE w:val="0"/>
              <w:autoSpaceDN w:val="0"/>
              <w:adjustRightInd w:val="0"/>
              <w:rPr>
                <w:sz w:val="18"/>
                <w:szCs w:val="18"/>
              </w:rPr>
            </w:pPr>
            <w:proofErr w:type="gramStart"/>
            <w:r w:rsidRPr="00A00CE5">
              <w:rPr>
                <w:sz w:val="18"/>
                <w:szCs w:val="18"/>
              </w:rPr>
              <w:t xml:space="preserve">Администрация </w:t>
            </w:r>
            <w:r w:rsidRPr="00A00CE5">
              <w:rPr>
                <w:color w:val="000000"/>
                <w:sz w:val="18"/>
                <w:szCs w:val="18"/>
              </w:rPr>
              <w:t xml:space="preserve"> Мошковского</w:t>
            </w:r>
            <w:proofErr w:type="gramEnd"/>
            <w:r w:rsidRPr="00A00CE5">
              <w:rPr>
                <w:sz w:val="18"/>
                <w:szCs w:val="18"/>
              </w:rPr>
              <w:t xml:space="preserve">  сельсовета Бековского района Пензенской области </w:t>
            </w: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p>
        </w:tc>
        <w:tc>
          <w:tcPr>
            <w:tcW w:w="425" w:type="dxa"/>
          </w:tcPr>
          <w:p w:rsidR="0060031A" w:rsidRPr="00A00CE5" w:rsidRDefault="0060031A" w:rsidP="004D0A74">
            <w:pPr>
              <w:autoSpaceDE w:val="0"/>
              <w:autoSpaceDN w:val="0"/>
              <w:adjustRightInd w:val="0"/>
              <w:jc w:val="center"/>
              <w:rPr>
                <w:sz w:val="18"/>
                <w:szCs w:val="18"/>
              </w:rPr>
            </w:pPr>
          </w:p>
        </w:tc>
        <w:tc>
          <w:tcPr>
            <w:tcW w:w="830" w:type="dxa"/>
          </w:tcPr>
          <w:p w:rsidR="0060031A" w:rsidRPr="00A00CE5" w:rsidRDefault="0060031A" w:rsidP="004D0A74">
            <w:pPr>
              <w:jc w:val="center"/>
              <w:rPr>
                <w:color w:val="000000"/>
                <w:sz w:val="18"/>
                <w:szCs w:val="18"/>
              </w:rPr>
            </w:pPr>
            <w:r w:rsidRPr="00A00CE5">
              <w:rPr>
                <w:color w:val="000000"/>
                <w:sz w:val="18"/>
                <w:szCs w:val="18"/>
              </w:rPr>
              <w:t>602,691</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rPr>
                <w:color w:val="000000"/>
                <w:sz w:val="18"/>
                <w:szCs w:val="18"/>
              </w:rPr>
            </w:pPr>
            <w:r w:rsidRPr="00A00CE5">
              <w:rPr>
                <w:color w:val="000000"/>
                <w:sz w:val="18"/>
                <w:szCs w:val="18"/>
              </w:rPr>
              <w:t>349,015</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tcPr>
          <w:p w:rsidR="0060031A" w:rsidRPr="00A00CE5" w:rsidRDefault="0060031A" w:rsidP="004D0A74">
            <w:pPr>
              <w:autoSpaceDE w:val="0"/>
              <w:autoSpaceDN w:val="0"/>
              <w:adjustRightInd w:val="0"/>
              <w:rPr>
                <w:sz w:val="18"/>
                <w:szCs w:val="18"/>
              </w:rPr>
            </w:pP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r w:rsidRPr="00A00CE5">
              <w:rPr>
                <w:sz w:val="18"/>
                <w:szCs w:val="18"/>
              </w:rPr>
              <w:t>0200105210</w:t>
            </w:r>
          </w:p>
        </w:tc>
        <w:tc>
          <w:tcPr>
            <w:tcW w:w="425" w:type="dxa"/>
          </w:tcPr>
          <w:p w:rsidR="0060031A" w:rsidRPr="00A00CE5" w:rsidRDefault="0060031A" w:rsidP="004D0A74">
            <w:pPr>
              <w:autoSpaceDE w:val="0"/>
              <w:autoSpaceDN w:val="0"/>
              <w:adjustRightInd w:val="0"/>
              <w:jc w:val="center"/>
              <w:rPr>
                <w:sz w:val="18"/>
                <w:szCs w:val="18"/>
              </w:rPr>
            </w:pP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253,676</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1"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1"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tcPr>
          <w:p w:rsidR="0060031A" w:rsidRPr="00A00CE5" w:rsidRDefault="0060031A" w:rsidP="004D0A74">
            <w:pPr>
              <w:autoSpaceDE w:val="0"/>
              <w:autoSpaceDN w:val="0"/>
              <w:adjustRightInd w:val="0"/>
              <w:rPr>
                <w:sz w:val="18"/>
                <w:szCs w:val="18"/>
              </w:rPr>
            </w:pP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r w:rsidRPr="00A00CE5">
              <w:rPr>
                <w:sz w:val="18"/>
                <w:szCs w:val="18"/>
              </w:rPr>
              <w:t>0200105210</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240</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253,676</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1"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0"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31" w:type="dxa"/>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tcPr>
          <w:p w:rsidR="0060031A" w:rsidRPr="00A00CE5" w:rsidRDefault="0060031A" w:rsidP="004D0A74">
            <w:pPr>
              <w:autoSpaceDE w:val="0"/>
              <w:autoSpaceDN w:val="0"/>
              <w:adjustRightInd w:val="0"/>
              <w:rPr>
                <w:sz w:val="18"/>
                <w:szCs w:val="18"/>
              </w:rPr>
            </w:pP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r w:rsidRPr="00A00CE5">
              <w:rPr>
                <w:sz w:val="18"/>
                <w:szCs w:val="18"/>
              </w:rPr>
              <w:t>0200164730</w:t>
            </w:r>
          </w:p>
        </w:tc>
        <w:tc>
          <w:tcPr>
            <w:tcW w:w="425" w:type="dxa"/>
          </w:tcPr>
          <w:p w:rsidR="0060031A" w:rsidRPr="00A00CE5" w:rsidRDefault="0060031A" w:rsidP="004D0A74">
            <w:pPr>
              <w:autoSpaceDE w:val="0"/>
              <w:autoSpaceDN w:val="0"/>
              <w:adjustRightInd w:val="0"/>
              <w:jc w:val="center"/>
              <w:rPr>
                <w:sz w:val="18"/>
                <w:szCs w:val="18"/>
              </w:rPr>
            </w:pPr>
          </w:p>
        </w:tc>
        <w:tc>
          <w:tcPr>
            <w:tcW w:w="830"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1"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1" w:type="dxa"/>
            <w:vAlign w:val="center"/>
          </w:tcPr>
          <w:p w:rsidR="0060031A" w:rsidRPr="00A00CE5" w:rsidRDefault="0060031A" w:rsidP="004D0A74">
            <w:pPr>
              <w:jc w:val="center"/>
              <w:outlineLvl w:val="6"/>
              <w:rPr>
                <w:color w:val="000000"/>
                <w:sz w:val="18"/>
                <w:szCs w:val="18"/>
              </w:rPr>
            </w:pPr>
            <w:r w:rsidRPr="00A00CE5">
              <w:rPr>
                <w:color w:val="000000"/>
                <w:sz w:val="18"/>
                <w:szCs w:val="18"/>
              </w:rPr>
              <w:t>349,015</w:t>
            </w:r>
          </w:p>
        </w:tc>
      </w:tr>
      <w:tr w:rsidR="0060031A" w:rsidRPr="00A00CE5" w:rsidTr="004D0A74">
        <w:trPr>
          <w:tblCellSpacing w:w="5" w:type="nil"/>
        </w:trPr>
        <w:tc>
          <w:tcPr>
            <w:tcW w:w="359" w:type="dxa"/>
            <w:vMerge/>
          </w:tcPr>
          <w:p w:rsidR="0060031A" w:rsidRPr="00A00CE5" w:rsidRDefault="0060031A" w:rsidP="004D0A74">
            <w:pPr>
              <w:autoSpaceDE w:val="0"/>
              <w:autoSpaceDN w:val="0"/>
              <w:adjustRightInd w:val="0"/>
              <w:jc w:val="center"/>
              <w:rPr>
                <w:sz w:val="18"/>
                <w:szCs w:val="18"/>
              </w:rPr>
            </w:pPr>
          </w:p>
        </w:tc>
        <w:tc>
          <w:tcPr>
            <w:tcW w:w="708" w:type="dxa"/>
            <w:vMerge/>
          </w:tcPr>
          <w:p w:rsidR="0060031A" w:rsidRPr="00A00CE5" w:rsidRDefault="0060031A" w:rsidP="004D0A74">
            <w:pPr>
              <w:autoSpaceDE w:val="0"/>
              <w:autoSpaceDN w:val="0"/>
              <w:adjustRightInd w:val="0"/>
              <w:jc w:val="center"/>
              <w:rPr>
                <w:sz w:val="18"/>
                <w:szCs w:val="18"/>
              </w:rPr>
            </w:pPr>
          </w:p>
        </w:tc>
        <w:tc>
          <w:tcPr>
            <w:tcW w:w="1134" w:type="dxa"/>
            <w:vMerge/>
          </w:tcPr>
          <w:p w:rsidR="0060031A" w:rsidRPr="00A00CE5" w:rsidRDefault="0060031A" w:rsidP="004D0A74">
            <w:pPr>
              <w:autoSpaceDE w:val="0"/>
              <w:autoSpaceDN w:val="0"/>
              <w:adjustRightInd w:val="0"/>
              <w:jc w:val="center"/>
              <w:rPr>
                <w:sz w:val="18"/>
                <w:szCs w:val="18"/>
              </w:rPr>
            </w:pPr>
          </w:p>
        </w:tc>
        <w:tc>
          <w:tcPr>
            <w:tcW w:w="1003" w:type="dxa"/>
            <w:vMerge/>
          </w:tcPr>
          <w:p w:rsidR="0060031A" w:rsidRPr="00A00CE5" w:rsidRDefault="0060031A" w:rsidP="004D0A74">
            <w:pPr>
              <w:autoSpaceDE w:val="0"/>
              <w:autoSpaceDN w:val="0"/>
              <w:adjustRightInd w:val="0"/>
              <w:rPr>
                <w:sz w:val="18"/>
                <w:szCs w:val="18"/>
              </w:rPr>
            </w:pPr>
          </w:p>
        </w:tc>
        <w:tc>
          <w:tcPr>
            <w:tcW w:w="557" w:type="dxa"/>
          </w:tcPr>
          <w:p w:rsidR="0060031A" w:rsidRPr="00A00CE5" w:rsidRDefault="0060031A" w:rsidP="004D0A74">
            <w:pPr>
              <w:autoSpaceDE w:val="0"/>
              <w:autoSpaceDN w:val="0"/>
              <w:adjustRightInd w:val="0"/>
              <w:jc w:val="center"/>
              <w:rPr>
                <w:sz w:val="18"/>
                <w:szCs w:val="18"/>
              </w:rPr>
            </w:pPr>
            <w:r w:rsidRPr="00A00CE5">
              <w:rPr>
                <w:sz w:val="18"/>
                <w:szCs w:val="18"/>
              </w:rPr>
              <w:t>901</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08</w:t>
            </w:r>
          </w:p>
        </w:tc>
        <w:tc>
          <w:tcPr>
            <w:tcW w:w="402" w:type="dxa"/>
          </w:tcPr>
          <w:p w:rsidR="0060031A" w:rsidRPr="00A00CE5" w:rsidRDefault="0060031A" w:rsidP="004D0A74">
            <w:pPr>
              <w:autoSpaceDE w:val="0"/>
              <w:autoSpaceDN w:val="0"/>
              <w:adjustRightInd w:val="0"/>
              <w:jc w:val="center"/>
              <w:rPr>
                <w:sz w:val="18"/>
                <w:szCs w:val="18"/>
              </w:rPr>
            </w:pPr>
            <w:r w:rsidRPr="00A00CE5">
              <w:rPr>
                <w:sz w:val="18"/>
                <w:szCs w:val="18"/>
              </w:rPr>
              <w:t>01</w:t>
            </w:r>
          </w:p>
        </w:tc>
        <w:tc>
          <w:tcPr>
            <w:tcW w:w="732" w:type="dxa"/>
          </w:tcPr>
          <w:p w:rsidR="0060031A" w:rsidRPr="00A00CE5" w:rsidRDefault="0060031A" w:rsidP="004D0A74">
            <w:pPr>
              <w:autoSpaceDE w:val="0"/>
              <w:autoSpaceDN w:val="0"/>
              <w:adjustRightInd w:val="0"/>
              <w:jc w:val="center"/>
              <w:rPr>
                <w:sz w:val="18"/>
                <w:szCs w:val="18"/>
              </w:rPr>
            </w:pPr>
            <w:r w:rsidRPr="00A00CE5">
              <w:rPr>
                <w:sz w:val="18"/>
                <w:szCs w:val="18"/>
              </w:rPr>
              <w:t>0200164730</w:t>
            </w:r>
          </w:p>
        </w:tc>
        <w:tc>
          <w:tcPr>
            <w:tcW w:w="425" w:type="dxa"/>
          </w:tcPr>
          <w:p w:rsidR="0060031A" w:rsidRPr="00A00CE5" w:rsidRDefault="0060031A" w:rsidP="004D0A74">
            <w:pPr>
              <w:autoSpaceDE w:val="0"/>
              <w:autoSpaceDN w:val="0"/>
              <w:adjustRightInd w:val="0"/>
              <w:jc w:val="center"/>
              <w:rPr>
                <w:sz w:val="18"/>
                <w:szCs w:val="18"/>
              </w:rPr>
            </w:pPr>
            <w:r w:rsidRPr="00A00CE5">
              <w:rPr>
                <w:sz w:val="18"/>
                <w:szCs w:val="18"/>
              </w:rPr>
              <w:t>540</w:t>
            </w:r>
          </w:p>
        </w:tc>
        <w:tc>
          <w:tcPr>
            <w:tcW w:w="830" w:type="dxa"/>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0" w:type="dxa"/>
          </w:tcPr>
          <w:p w:rsidR="0060031A" w:rsidRPr="00A00CE5" w:rsidRDefault="0060031A" w:rsidP="004D0A74">
            <w:pPr>
              <w:jc w:val="center"/>
              <w:outlineLvl w:val="6"/>
              <w:rPr>
                <w:color w:val="000000"/>
                <w:sz w:val="18"/>
                <w:szCs w:val="18"/>
              </w:rPr>
            </w:pPr>
            <w:r w:rsidRPr="00A00CE5">
              <w:rPr>
                <w:color w:val="000000"/>
                <w:sz w:val="18"/>
                <w:szCs w:val="18"/>
              </w:rPr>
              <w:t>349,015</w:t>
            </w:r>
          </w:p>
        </w:tc>
        <w:tc>
          <w:tcPr>
            <w:tcW w:w="831" w:type="dxa"/>
          </w:tcPr>
          <w:p w:rsidR="0060031A" w:rsidRPr="00A00CE5" w:rsidRDefault="0060031A" w:rsidP="004D0A74">
            <w:pPr>
              <w:jc w:val="center"/>
              <w:outlineLvl w:val="6"/>
              <w:rPr>
                <w:color w:val="000000"/>
                <w:sz w:val="18"/>
                <w:szCs w:val="18"/>
              </w:rPr>
            </w:pPr>
            <w:r w:rsidRPr="00A00CE5">
              <w:rPr>
                <w:color w:val="000000"/>
                <w:sz w:val="18"/>
                <w:szCs w:val="18"/>
              </w:rPr>
              <w:t>349,015</w:t>
            </w:r>
          </w:p>
        </w:tc>
      </w:tr>
    </w:tbl>
    <w:p w:rsidR="0060031A" w:rsidRDefault="0060031A" w:rsidP="0060031A">
      <w:pPr>
        <w:jc w:val="right"/>
        <w:rPr>
          <w:sz w:val="18"/>
          <w:szCs w:val="18"/>
        </w:rPr>
      </w:pPr>
    </w:p>
    <w:p w:rsidR="0060031A" w:rsidRDefault="0060031A" w:rsidP="0060031A">
      <w:pPr>
        <w:jc w:val="right"/>
        <w:rPr>
          <w:sz w:val="18"/>
          <w:szCs w:val="18"/>
        </w:rPr>
      </w:pPr>
    </w:p>
    <w:p w:rsidR="0060031A" w:rsidRPr="00745D10" w:rsidRDefault="0060031A" w:rsidP="0060031A">
      <w:pPr>
        <w:jc w:val="center"/>
        <w:rPr>
          <w:rStyle w:val="aff1"/>
          <w:b w:val="0"/>
          <w:bCs w:val="0"/>
          <w:i w:val="0"/>
          <w:sz w:val="18"/>
          <w:szCs w:val="18"/>
          <w:lang w:val="ru-RU" w:eastAsia="ru-RU"/>
        </w:rPr>
      </w:pPr>
      <w:r w:rsidRPr="00A00CE5">
        <w:rPr>
          <w:sz w:val="18"/>
          <w:szCs w:val="18"/>
        </w:rPr>
        <w:t>Приложение № 3</w:t>
      </w:r>
      <w:r>
        <w:rPr>
          <w:sz w:val="18"/>
          <w:szCs w:val="18"/>
        </w:rPr>
        <w:t xml:space="preserve"> </w:t>
      </w:r>
      <w:r w:rsidRPr="00A00CE5">
        <w:rPr>
          <w:sz w:val="18"/>
          <w:szCs w:val="18"/>
        </w:rPr>
        <w:t xml:space="preserve">к постановлению </w:t>
      </w:r>
      <w:proofErr w:type="gramStart"/>
      <w:r w:rsidRPr="00A00CE5">
        <w:rPr>
          <w:sz w:val="18"/>
          <w:szCs w:val="18"/>
        </w:rPr>
        <w:t>администрации  Мошковского</w:t>
      </w:r>
      <w:proofErr w:type="gramEnd"/>
      <w:r w:rsidRPr="00A00CE5">
        <w:rPr>
          <w:sz w:val="18"/>
          <w:szCs w:val="18"/>
        </w:rPr>
        <w:t xml:space="preserve"> сельсовета</w:t>
      </w:r>
      <w:r>
        <w:rPr>
          <w:sz w:val="18"/>
          <w:szCs w:val="18"/>
        </w:rPr>
        <w:t xml:space="preserve"> </w:t>
      </w:r>
      <w:r w:rsidRPr="00A00CE5">
        <w:rPr>
          <w:sz w:val="18"/>
          <w:szCs w:val="18"/>
        </w:rPr>
        <w:t>от 30.10.2019 № 113</w:t>
      </w:r>
    </w:p>
    <w:p w:rsidR="0060031A" w:rsidRDefault="0060031A" w:rsidP="0060031A">
      <w:pPr>
        <w:autoSpaceDE w:val="0"/>
        <w:autoSpaceDN w:val="0"/>
        <w:adjustRightInd w:val="0"/>
        <w:jc w:val="center"/>
        <w:rPr>
          <w:rStyle w:val="aff1"/>
          <w:b w:val="0"/>
          <w:i w:val="0"/>
          <w:sz w:val="18"/>
          <w:szCs w:val="18"/>
          <w:lang w:val="ru-RU"/>
        </w:rPr>
      </w:pPr>
    </w:p>
    <w:p w:rsidR="0060031A" w:rsidRPr="00745D10" w:rsidRDefault="0060031A" w:rsidP="0060031A">
      <w:pPr>
        <w:autoSpaceDE w:val="0"/>
        <w:autoSpaceDN w:val="0"/>
        <w:adjustRightInd w:val="0"/>
        <w:jc w:val="center"/>
        <w:rPr>
          <w:rStyle w:val="aff1"/>
          <w:b w:val="0"/>
          <w:i w:val="0"/>
          <w:sz w:val="18"/>
          <w:szCs w:val="18"/>
          <w:lang w:val="ru-RU"/>
        </w:rPr>
      </w:pPr>
      <w:r w:rsidRPr="00745D10">
        <w:rPr>
          <w:rStyle w:val="aff1"/>
          <w:b w:val="0"/>
          <w:i w:val="0"/>
          <w:sz w:val="18"/>
          <w:szCs w:val="18"/>
          <w:lang w:val="ru-RU"/>
        </w:rPr>
        <w:t>Приложение № 4 к муниципальной программе</w:t>
      </w:r>
    </w:p>
    <w:p w:rsidR="0060031A" w:rsidRPr="00A00CE5" w:rsidRDefault="0060031A" w:rsidP="0060031A">
      <w:pPr>
        <w:autoSpaceDE w:val="0"/>
        <w:autoSpaceDN w:val="0"/>
        <w:adjustRightInd w:val="0"/>
        <w:jc w:val="center"/>
        <w:outlineLvl w:val="1"/>
        <w:rPr>
          <w:bCs/>
          <w:kern w:val="2"/>
          <w:sz w:val="18"/>
          <w:szCs w:val="18"/>
        </w:rPr>
      </w:pPr>
    </w:p>
    <w:p w:rsidR="0060031A" w:rsidRPr="00A00CE5" w:rsidRDefault="0060031A" w:rsidP="0060031A">
      <w:pPr>
        <w:jc w:val="center"/>
        <w:rPr>
          <w:sz w:val="18"/>
          <w:szCs w:val="18"/>
        </w:rPr>
      </w:pPr>
      <w:r w:rsidRPr="00A00CE5">
        <w:rPr>
          <w:color w:val="000000"/>
          <w:sz w:val="18"/>
          <w:szCs w:val="18"/>
        </w:rPr>
        <w:t xml:space="preserve">Мероприятия </w:t>
      </w:r>
      <w:r w:rsidRPr="00A00CE5">
        <w:rPr>
          <w:bCs/>
          <w:color w:val="000000"/>
          <w:sz w:val="18"/>
          <w:szCs w:val="18"/>
        </w:rPr>
        <w:t xml:space="preserve">муниципальной программы </w:t>
      </w:r>
      <w:r w:rsidRPr="00A00CE5">
        <w:rPr>
          <w:color w:val="000000"/>
          <w:sz w:val="18"/>
          <w:szCs w:val="18"/>
        </w:rPr>
        <w:t>Мошковского</w:t>
      </w:r>
      <w:r w:rsidRPr="00A00CE5">
        <w:rPr>
          <w:sz w:val="18"/>
          <w:szCs w:val="18"/>
        </w:rPr>
        <w:t xml:space="preserve"> сельсовета Бековского района Пензенской области «Развитие культуры </w:t>
      </w:r>
      <w:r w:rsidRPr="00A00CE5">
        <w:rPr>
          <w:color w:val="000000"/>
          <w:sz w:val="18"/>
          <w:szCs w:val="18"/>
        </w:rPr>
        <w:t>Мошковского</w:t>
      </w:r>
      <w:r w:rsidRPr="00A00CE5">
        <w:rPr>
          <w:sz w:val="18"/>
          <w:szCs w:val="18"/>
        </w:rPr>
        <w:t xml:space="preserve"> сельсовета Бековского района Пензенской области»</w:t>
      </w:r>
    </w:p>
    <w:p w:rsidR="0060031A" w:rsidRPr="00A00CE5" w:rsidRDefault="0060031A" w:rsidP="0060031A">
      <w:pPr>
        <w:autoSpaceDE w:val="0"/>
        <w:autoSpaceDN w:val="0"/>
        <w:adjustRightInd w:val="0"/>
        <w:jc w:val="center"/>
        <w:rPr>
          <w:b/>
          <w:sz w:val="18"/>
          <w:szCs w:val="18"/>
        </w:rPr>
      </w:pPr>
    </w:p>
    <w:tbl>
      <w:tblPr>
        <w:tblW w:w="10344" w:type="dxa"/>
        <w:jc w:val="center"/>
        <w:tblCellSpacing w:w="5" w:type="nil"/>
        <w:tblLayout w:type="fixed"/>
        <w:tblCellMar>
          <w:left w:w="75" w:type="dxa"/>
          <w:right w:w="75" w:type="dxa"/>
        </w:tblCellMar>
        <w:tblLook w:val="0000" w:firstRow="0" w:lastRow="0" w:firstColumn="0" w:lastColumn="0" w:noHBand="0" w:noVBand="0"/>
      </w:tblPr>
      <w:tblGrid>
        <w:gridCol w:w="486"/>
        <w:gridCol w:w="1809"/>
        <w:gridCol w:w="1461"/>
        <w:gridCol w:w="662"/>
        <w:gridCol w:w="1029"/>
        <w:gridCol w:w="1157"/>
        <w:gridCol w:w="862"/>
        <w:gridCol w:w="998"/>
        <w:gridCol w:w="783"/>
        <w:gridCol w:w="1097"/>
      </w:tblGrid>
      <w:tr w:rsidR="0060031A" w:rsidRPr="00A00CE5" w:rsidTr="004D0A74">
        <w:trPr>
          <w:tblCellSpacing w:w="5" w:type="nil"/>
          <w:jc w:val="center"/>
        </w:trPr>
        <w:tc>
          <w:tcPr>
            <w:tcW w:w="487" w:type="dxa"/>
            <w:vMerge w:val="restart"/>
            <w:tcBorders>
              <w:top w:val="single" w:sz="8"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 п/п</w:t>
            </w:r>
          </w:p>
        </w:tc>
        <w:tc>
          <w:tcPr>
            <w:tcW w:w="1810" w:type="dxa"/>
            <w:vMerge w:val="restart"/>
            <w:tcBorders>
              <w:top w:val="single" w:sz="8"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Наименование основного мероприятия</w:t>
            </w:r>
          </w:p>
        </w:tc>
        <w:tc>
          <w:tcPr>
            <w:tcW w:w="1461" w:type="dxa"/>
            <w:vMerge w:val="restart"/>
            <w:tcBorders>
              <w:top w:val="single" w:sz="8"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Исполнители</w:t>
            </w:r>
          </w:p>
        </w:tc>
        <w:tc>
          <w:tcPr>
            <w:tcW w:w="660" w:type="dxa"/>
            <w:vMerge w:val="restart"/>
            <w:tcBorders>
              <w:top w:val="single" w:sz="8"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Срок исполнения (год)</w:t>
            </w:r>
          </w:p>
        </w:tc>
        <w:tc>
          <w:tcPr>
            <w:tcW w:w="4829" w:type="dxa"/>
            <w:gridSpan w:val="5"/>
            <w:tcBorders>
              <w:top w:val="single" w:sz="8"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Объем финансирования, тыс. рублей</w:t>
            </w:r>
          </w:p>
        </w:tc>
        <w:tc>
          <w:tcPr>
            <w:tcW w:w="1097" w:type="dxa"/>
            <w:tcBorders>
              <w:top w:val="single" w:sz="8"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Показатели результата мероприятия по годам (ожидаемый непосредственный результат)</w:t>
            </w:r>
          </w:p>
        </w:tc>
      </w:tr>
      <w:tr w:rsidR="0060031A" w:rsidRPr="00A00CE5" w:rsidTr="004D0A74">
        <w:trPr>
          <w:tblCellSpacing w:w="5" w:type="nil"/>
          <w:jc w:val="center"/>
        </w:trPr>
        <w:tc>
          <w:tcPr>
            <w:tcW w:w="487" w:type="dxa"/>
            <w:vMerge/>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left w:val="single" w:sz="8" w:space="0" w:color="auto"/>
              <w:bottom w:val="single" w:sz="4"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1461" w:type="dxa"/>
            <w:vMerge/>
            <w:tcBorders>
              <w:left w:val="single" w:sz="8" w:space="0" w:color="auto"/>
              <w:bottom w:val="single" w:sz="4"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660" w:type="dxa"/>
            <w:vMerge/>
            <w:tcBorders>
              <w:left w:val="single" w:sz="8" w:space="0" w:color="auto"/>
              <w:bottom w:val="single" w:sz="4"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1029" w:type="dxa"/>
            <w:tcBorders>
              <w:left w:val="single" w:sz="8" w:space="0" w:color="auto"/>
              <w:bottom w:val="single" w:sz="4"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всего</w:t>
            </w:r>
          </w:p>
        </w:tc>
        <w:tc>
          <w:tcPr>
            <w:tcW w:w="1157"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местный бюджет</w:t>
            </w:r>
          </w:p>
        </w:tc>
        <w:tc>
          <w:tcPr>
            <w:tcW w:w="862"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областной бюджет</w:t>
            </w:r>
          </w:p>
        </w:tc>
        <w:tc>
          <w:tcPr>
            <w:tcW w:w="998"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федеральный бюджет</w:t>
            </w:r>
          </w:p>
        </w:tc>
        <w:tc>
          <w:tcPr>
            <w:tcW w:w="783"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внебюджетные средства</w:t>
            </w:r>
          </w:p>
        </w:tc>
        <w:tc>
          <w:tcPr>
            <w:tcW w:w="1097"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tcBorders>
              <w:left w:val="single" w:sz="8" w:space="0" w:color="auto"/>
              <w:bottom w:val="single" w:sz="8" w:space="0" w:color="auto"/>
              <w:right w:val="single" w:sz="4"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1</w:t>
            </w:r>
          </w:p>
        </w:tc>
        <w:tc>
          <w:tcPr>
            <w:tcW w:w="1810"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2</w:t>
            </w:r>
          </w:p>
        </w:tc>
        <w:tc>
          <w:tcPr>
            <w:tcW w:w="1461"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3</w:t>
            </w:r>
          </w:p>
        </w:tc>
        <w:tc>
          <w:tcPr>
            <w:tcW w:w="660"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4</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5</w:t>
            </w:r>
          </w:p>
        </w:tc>
        <w:tc>
          <w:tcPr>
            <w:tcW w:w="1157" w:type="dxa"/>
            <w:tcBorders>
              <w:left w:val="single" w:sz="4"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6</w:t>
            </w:r>
          </w:p>
        </w:tc>
        <w:tc>
          <w:tcPr>
            <w:tcW w:w="862"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7</w:t>
            </w:r>
          </w:p>
        </w:tc>
        <w:tc>
          <w:tcPr>
            <w:tcW w:w="998"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8</w:t>
            </w:r>
          </w:p>
        </w:tc>
        <w:tc>
          <w:tcPr>
            <w:tcW w:w="783"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9</w:t>
            </w:r>
          </w:p>
        </w:tc>
        <w:tc>
          <w:tcPr>
            <w:tcW w:w="1097"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10</w:t>
            </w:r>
          </w:p>
        </w:tc>
      </w:tr>
      <w:tr w:rsidR="0060031A" w:rsidRPr="00A00CE5" w:rsidTr="004D0A74">
        <w:trPr>
          <w:tblCellSpacing w:w="5" w:type="nil"/>
          <w:jc w:val="center"/>
        </w:trPr>
        <w:tc>
          <w:tcPr>
            <w:tcW w:w="10344" w:type="dxa"/>
            <w:gridSpan w:val="10"/>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b/>
                <w:sz w:val="18"/>
                <w:szCs w:val="18"/>
              </w:rPr>
            </w:pPr>
            <w:r w:rsidRPr="00A00CE5">
              <w:rPr>
                <w:sz w:val="18"/>
                <w:szCs w:val="18"/>
              </w:rPr>
              <w:t>Цель муниципальной программы</w:t>
            </w:r>
            <w:r w:rsidRPr="00A00CE5">
              <w:rPr>
                <w:b/>
                <w:sz w:val="18"/>
                <w:szCs w:val="18"/>
              </w:rPr>
              <w:t xml:space="preserve">: </w:t>
            </w:r>
            <w:r w:rsidRPr="00A00CE5">
              <w:rPr>
                <w:sz w:val="18"/>
                <w:szCs w:val="18"/>
              </w:rPr>
              <w:t>Обеспечение прав граждан на участие в культурной жизни поселения.</w:t>
            </w:r>
          </w:p>
        </w:tc>
      </w:tr>
      <w:tr w:rsidR="0060031A" w:rsidRPr="00A00CE5" w:rsidTr="004D0A74">
        <w:trPr>
          <w:tblCellSpacing w:w="5" w:type="nil"/>
          <w:jc w:val="center"/>
        </w:trPr>
        <w:tc>
          <w:tcPr>
            <w:tcW w:w="10344" w:type="dxa"/>
            <w:gridSpan w:val="10"/>
            <w:tcBorders>
              <w:top w:val="single" w:sz="4" w:space="0" w:color="auto"/>
              <w:left w:val="single" w:sz="8" w:space="0" w:color="auto"/>
              <w:bottom w:val="single" w:sz="8" w:space="0" w:color="auto"/>
              <w:right w:val="single" w:sz="8" w:space="0" w:color="auto"/>
            </w:tcBorders>
          </w:tcPr>
          <w:p w:rsidR="0060031A" w:rsidRPr="00A00CE5" w:rsidRDefault="0060031A" w:rsidP="004D0A74">
            <w:pPr>
              <w:rPr>
                <w:b/>
                <w:sz w:val="18"/>
                <w:szCs w:val="18"/>
              </w:rPr>
            </w:pPr>
            <w:r w:rsidRPr="00A00CE5">
              <w:rPr>
                <w:sz w:val="18"/>
                <w:szCs w:val="18"/>
              </w:rPr>
              <w:t xml:space="preserve"> Задача 1.</w:t>
            </w:r>
            <w:r w:rsidRPr="00A00CE5">
              <w:rPr>
                <w:b/>
                <w:sz w:val="18"/>
                <w:szCs w:val="18"/>
              </w:rPr>
              <w:t xml:space="preserve"> </w:t>
            </w:r>
          </w:p>
          <w:p w:rsidR="0060031A" w:rsidRPr="00A00CE5" w:rsidRDefault="0060031A" w:rsidP="004D0A74">
            <w:pPr>
              <w:rPr>
                <w:sz w:val="18"/>
                <w:szCs w:val="18"/>
              </w:rPr>
            </w:pPr>
            <w:r w:rsidRPr="00A00CE5">
              <w:rPr>
                <w:sz w:val="18"/>
                <w:szCs w:val="18"/>
              </w:rPr>
              <w:t xml:space="preserve">- сохранение исторического и культурного наследия </w:t>
            </w:r>
            <w:r w:rsidRPr="00A00CE5">
              <w:rPr>
                <w:color w:val="000000"/>
                <w:sz w:val="18"/>
                <w:szCs w:val="18"/>
              </w:rPr>
              <w:t>Мошковского</w:t>
            </w:r>
            <w:r w:rsidRPr="00A00CE5">
              <w:rPr>
                <w:sz w:val="18"/>
                <w:szCs w:val="18"/>
              </w:rPr>
              <w:t xml:space="preserve"> сельсовета Бековского района Пензенской области;</w:t>
            </w:r>
          </w:p>
          <w:p w:rsidR="0060031A" w:rsidRPr="00A00CE5" w:rsidRDefault="0060031A" w:rsidP="004D0A74">
            <w:pPr>
              <w:rPr>
                <w:sz w:val="18"/>
                <w:szCs w:val="18"/>
              </w:rPr>
            </w:pPr>
            <w:r w:rsidRPr="00A00CE5">
              <w:rPr>
                <w:sz w:val="18"/>
                <w:szCs w:val="18"/>
              </w:rPr>
              <w:t>- создание благоприятных условий для устойчивого развития сферы культуры;</w:t>
            </w:r>
          </w:p>
        </w:tc>
      </w:tr>
      <w:tr w:rsidR="0060031A" w:rsidRPr="00A00CE5" w:rsidTr="004D0A74">
        <w:trPr>
          <w:tblCellSpacing w:w="5" w:type="nil"/>
          <w:jc w:val="center"/>
        </w:trPr>
        <w:tc>
          <w:tcPr>
            <w:tcW w:w="487" w:type="dxa"/>
            <w:vMerge w:val="restart"/>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1.1.</w:t>
            </w:r>
          </w:p>
          <w:p w:rsidR="0060031A" w:rsidRPr="00A00CE5" w:rsidRDefault="0060031A" w:rsidP="004D0A74">
            <w:pPr>
              <w:autoSpaceDE w:val="0"/>
              <w:autoSpaceDN w:val="0"/>
              <w:adjustRightInd w:val="0"/>
              <w:jc w:val="center"/>
              <w:rPr>
                <w:sz w:val="18"/>
                <w:szCs w:val="18"/>
              </w:rPr>
            </w:pPr>
          </w:p>
        </w:tc>
        <w:tc>
          <w:tcPr>
            <w:tcW w:w="1810" w:type="dxa"/>
            <w:vMerge w:val="restart"/>
            <w:tcBorders>
              <w:top w:val="single" w:sz="4" w:space="0" w:color="auto"/>
              <w:left w:val="single" w:sz="4" w:space="0" w:color="auto"/>
              <w:bottom w:val="single" w:sz="4" w:space="0" w:color="auto"/>
              <w:right w:val="single" w:sz="4" w:space="0" w:color="auto"/>
            </w:tcBorders>
          </w:tcPr>
          <w:p w:rsidR="0060031A" w:rsidRPr="00A00CE5" w:rsidRDefault="0060031A" w:rsidP="004D0A74">
            <w:pPr>
              <w:pStyle w:val="aa"/>
              <w:spacing w:before="0" w:beforeAutospacing="0" w:after="0" w:afterAutospacing="0"/>
              <w:rPr>
                <w:sz w:val="18"/>
                <w:szCs w:val="18"/>
              </w:rPr>
            </w:pPr>
            <w:r w:rsidRPr="00A00CE5">
              <w:rPr>
                <w:sz w:val="18"/>
                <w:szCs w:val="18"/>
              </w:rPr>
              <w:t>Создание условий для организации досуга и обеспечения жителей поселения услугами организации досуга. (Расходы на содержание сельских домов культуры)</w:t>
            </w:r>
          </w:p>
        </w:tc>
        <w:tc>
          <w:tcPr>
            <w:tcW w:w="1461" w:type="dxa"/>
            <w:vMerge w:val="restart"/>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 xml:space="preserve">Администрация </w:t>
            </w:r>
            <w:r w:rsidRPr="00A00CE5">
              <w:rPr>
                <w:color w:val="000000"/>
                <w:sz w:val="18"/>
                <w:szCs w:val="18"/>
              </w:rPr>
              <w:t>Мошковского</w:t>
            </w:r>
            <w:r w:rsidRPr="00A00CE5">
              <w:rPr>
                <w:sz w:val="18"/>
                <w:szCs w:val="18"/>
              </w:rPr>
              <w:t xml:space="preserve"> сельсовета Бековского района Пензенской области</w:t>
            </w:r>
          </w:p>
        </w:tc>
        <w:tc>
          <w:tcPr>
            <w:tcW w:w="660" w:type="dxa"/>
            <w:tcBorders>
              <w:left w:val="single" w:sz="4" w:space="0" w:color="auto"/>
              <w:bottom w:val="single" w:sz="8" w:space="0" w:color="auto"/>
              <w:right w:val="single" w:sz="8" w:space="0" w:color="auto"/>
            </w:tcBorders>
          </w:tcPr>
          <w:p w:rsidR="0060031A" w:rsidRPr="00A00CE5" w:rsidRDefault="0060031A" w:rsidP="004D0A74">
            <w:pPr>
              <w:autoSpaceDE w:val="0"/>
              <w:autoSpaceDN w:val="0"/>
              <w:adjustRightInd w:val="0"/>
              <w:rPr>
                <w:sz w:val="18"/>
                <w:szCs w:val="18"/>
              </w:rPr>
            </w:pPr>
            <w:r w:rsidRPr="00A00CE5">
              <w:rPr>
                <w:sz w:val="18"/>
                <w:szCs w:val="18"/>
              </w:rPr>
              <w:t>2019</w:t>
            </w:r>
          </w:p>
        </w:tc>
        <w:tc>
          <w:tcPr>
            <w:tcW w:w="1029"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253,676</w:t>
            </w:r>
          </w:p>
        </w:tc>
        <w:tc>
          <w:tcPr>
            <w:tcW w:w="1157"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253,676</w:t>
            </w:r>
          </w:p>
        </w:tc>
        <w:tc>
          <w:tcPr>
            <w:tcW w:w="862"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998"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783"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1097" w:type="dxa"/>
            <w:tcBorders>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461"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0" w:type="dxa"/>
            <w:tcBorders>
              <w:left w:val="single" w:sz="4" w:space="0" w:color="auto"/>
              <w:bottom w:val="single" w:sz="4" w:space="0" w:color="auto"/>
              <w:right w:val="single" w:sz="8" w:space="0" w:color="auto"/>
            </w:tcBorders>
          </w:tcPr>
          <w:p w:rsidR="0060031A" w:rsidRPr="00A00CE5" w:rsidRDefault="0060031A" w:rsidP="004D0A74">
            <w:pPr>
              <w:autoSpaceDE w:val="0"/>
              <w:autoSpaceDN w:val="0"/>
              <w:adjustRightInd w:val="0"/>
              <w:rPr>
                <w:sz w:val="18"/>
                <w:szCs w:val="18"/>
              </w:rPr>
            </w:pPr>
            <w:r w:rsidRPr="00A00CE5">
              <w:rPr>
                <w:sz w:val="18"/>
                <w:szCs w:val="18"/>
              </w:rPr>
              <w:t>2020</w:t>
            </w:r>
          </w:p>
        </w:tc>
        <w:tc>
          <w:tcPr>
            <w:tcW w:w="1029" w:type="dxa"/>
            <w:tcBorders>
              <w:left w:val="single" w:sz="8" w:space="0" w:color="auto"/>
              <w:bottom w:val="single" w:sz="4"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1157" w:type="dxa"/>
            <w:tcBorders>
              <w:left w:val="single" w:sz="8" w:space="0" w:color="auto"/>
              <w:bottom w:val="single" w:sz="4"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62" w:type="dxa"/>
            <w:tcBorders>
              <w:left w:val="single" w:sz="8" w:space="0" w:color="auto"/>
              <w:bottom w:val="single" w:sz="4"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998" w:type="dxa"/>
            <w:tcBorders>
              <w:left w:val="single" w:sz="8" w:space="0" w:color="auto"/>
              <w:bottom w:val="single" w:sz="4"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783" w:type="dxa"/>
            <w:tcBorders>
              <w:left w:val="single" w:sz="8" w:space="0" w:color="auto"/>
              <w:bottom w:val="single" w:sz="4"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1097" w:type="dxa"/>
            <w:tcBorders>
              <w:left w:val="single" w:sz="8" w:space="0" w:color="auto"/>
              <w:bottom w:val="single" w:sz="4" w:space="0" w:color="auto"/>
              <w:right w:val="single" w:sz="8"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461"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0" w:type="dxa"/>
            <w:tcBorders>
              <w:top w:val="single" w:sz="4" w:space="0" w:color="auto"/>
              <w:left w:val="single" w:sz="4" w:space="0" w:color="auto"/>
              <w:bottom w:val="single" w:sz="4" w:space="0" w:color="auto"/>
              <w:right w:val="single" w:sz="8" w:space="0" w:color="auto"/>
            </w:tcBorders>
          </w:tcPr>
          <w:p w:rsidR="0060031A" w:rsidRPr="00A00CE5" w:rsidRDefault="0060031A" w:rsidP="004D0A74">
            <w:pPr>
              <w:autoSpaceDE w:val="0"/>
              <w:autoSpaceDN w:val="0"/>
              <w:adjustRightInd w:val="0"/>
              <w:rPr>
                <w:sz w:val="18"/>
                <w:szCs w:val="18"/>
              </w:rPr>
            </w:pPr>
            <w:r w:rsidRPr="00A00CE5">
              <w:rPr>
                <w:sz w:val="18"/>
                <w:szCs w:val="18"/>
              </w:rPr>
              <w:t>2021</w:t>
            </w:r>
          </w:p>
        </w:tc>
        <w:tc>
          <w:tcPr>
            <w:tcW w:w="1029"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1157"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62"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461"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0" w:type="dxa"/>
            <w:tcBorders>
              <w:top w:val="single" w:sz="4" w:space="0" w:color="auto"/>
              <w:left w:val="single" w:sz="4" w:space="0" w:color="auto"/>
              <w:bottom w:val="single" w:sz="4" w:space="0" w:color="auto"/>
              <w:right w:val="single" w:sz="8" w:space="0" w:color="auto"/>
            </w:tcBorders>
          </w:tcPr>
          <w:p w:rsidR="0060031A" w:rsidRPr="00A00CE5" w:rsidRDefault="0060031A" w:rsidP="004D0A74">
            <w:pPr>
              <w:autoSpaceDE w:val="0"/>
              <w:autoSpaceDN w:val="0"/>
              <w:adjustRightInd w:val="0"/>
              <w:rPr>
                <w:sz w:val="18"/>
                <w:szCs w:val="18"/>
              </w:rPr>
            </w:pPr>
            <w:r w:rsidRPr="00A00CE5">
              <w:rPr>
                <w:sz w:val="18"/>
                <w:szCs w:val="18"/>
              </w:rPr>
              <w:t>2022</w:t>
            </w:r>
          </w:p>
        </w:tc>
        <w:tc>
          <w:tcPr>
            <w:tcW w:w="1029"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1157"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62"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461"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0" w:type="dxa"/>
            <w:tcBorders>
              <w:top w:val="single" w:sz="4" w:space="0" w:color="auto"/>
              <w:left w:val="single" w:sz="4" w:space="0" w:color="auto"/>
              <w:bottom w:val="single" w:sz="4" w:space="0" w:color="auto"/>
              <w:right w:val="single" w:sz="8" w:space="0" w:color="auto"/>
            </w:tcBorders>
          </w:tcPr>
          <w:p w:rsidR="0060031A" w:rsidRPr="00A00CE5" w:rsidRDefault="0060031A" w:rsidP="004D0A74">
            <w:pPr>
              <w:autoSpaceDE w:val="0"/>
              <w:autoSpaceDN w:val="0"/>
              <w:adjustRightInd w:val="0"/>
              <w:rPr>
                <w:sz w:val="18"/>
                <w:szCs w:val="18"/>
              </w:rPr>
            </w:pPr>
            <w:r w:rsidRPr="00A00CE5">
              <w:rPr>
                <w:sz w:val="18"/>
                <w:szCs w:val="18"/>
              </w:rPr>
              <w:t>2023</w:t>
            </w:r>
          </w:p>
        </w:tc>
        <w:tc>
          <w:tcPr>
            <w:tcW w:w="1029"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1157"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62"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461"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0" w:type="dxa"/>
            <w:tcBorders>
              <w:top w:val="single" w:sz="4" w:space="0" w:color="auto"/>
              <w:left w:val="single" w:sz="4" w:space="0" w:color="auto"/>
              <w:bottom w:val="single" w:sz="4" w:space="0" w:color="auto"/>
              <w:right w:val="single" w:sz="8" w:space="0" w:color="auto"/>
            </w:tcBorders>
          </w:tcPr>
          <w:p w:rsidR="0060031A" w:rsidRPr="00A00CE5" w:rsidRDefault="0060031A" w:rsidP="004D0A74">
            <w:pPr>
              <w:autoSpaceDE w:val="0"/>
              <w:autoSpaceDN w:val="0"/>
              <w:adjustRightInd w:val="0"/>
              <w:rPr>
                <w:sz w:val="18"/>
                <w:szCs w:val="18"/>
              </w:rPr>
            </w:pPr>
            <w:r w:rsidRPr="00A00CE5">
              <w:rPr>
                <w:sz w:val="18"/>
                <w:szCs w:val="18"/>
              </w:rPr>
              <w:t>2024</w:t>
            </w:r>
          </w:p>
        </w:tc>
        <w:tc>
          <w:tcPr>
            <w:tcW w:w="1029"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1157"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0,000</w:t>
            </w:r>
          </w:p>
        </w:tc>
        <w:tc>
          <w:tcPr>
            <w:tcW w:w="862"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461" w:type="dxa"/>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0" w:type="dxa"/>
            <w:tcBorders>
              <w:top w:val="single" w:sz="4" w:space="0" w:color="auto"/>
              <w:left w:val="single" w:sz="4" w:space="0" w:color="auto"/>
              <w:bottom w:val="single" w:sz="4" w:space="0" w:color="auto"/>
              <w:right w:val="single" w:sz="8" w:space="0" w:color="auto"/>
            </w:tcBorders>
          </w:tcPr>
          <w:p w:rsidR="0060031A" w:rsidRPr="00A00CE5" w:rsidRDefault="0060031A" w:rsidP="004D0A74">
            <w:pPr>
              <w:autoSpaceDE w:val="0"/>
              <w:autoSpaceDN w:val="0"/>
              <w:adjustRightInd w:val="0"/>
              <w:rPr>
                <w:sz w:val="18"/>
                <w:szCs w:val="18"/>
              </w:rPr>
            </w:pPr>
            <w:r w:rsidRPr="00A00CE5">
              <w:rPr>
                <w:sz w:val="18"/>
                <w:szCs w:val="18"/>
              </w:rPr>
              <w:t xml:space="preserve">Итого </w:t>
            </w:r>
          </w:p>
        </w:tc>
        <w:tc>
          <w:tcPr>
            <w:tcW w:w="1029"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jc w:val="center"/>
              <w:rPr>
                <w:color w:val="000000"/>
                <w:sz w:val="18"/>
                <w:szCs w:val="18"/>
              </w:rPr>
            </w:pPr>
            <w:r w:rsidRPr="00A00CE5">
              <w:rPr>
                <w:color w:val="000000"/>
                <w:sz w:val="18"/>
                <w:szCs w:val="18"/>
              </w:rPr>
              <w:t>253,676</w:t>
            </w:r>
          </w:p>
        </w:tc>
        <w:tc>
          <w:tcPr>
            <w:tcW w:w="1157"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jc w:val="center"/>
              <w:rPr>
                <w:color w:val="000000"/>
                <w:sz w:val="18"/>
                <w:szCs w:val="18"/>
              </w:rPr>
            </w:pPr>
            <w:r w:rsidRPr="00A00CE5">
              <w:rPr>
                <w:color w:val="000000"/>
                <w:sz w:val="18"/>
                <w:szCs w:val="18"/>
              </w:rPr>
              <w:t>253,676</w:t>
            </w:r>
          </w:p>
        </w:tc>
        <w:tc>
          <w:tcPr>
            <w:tcW w:w="862"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8" w:space="0" w:color="auto"/>
              <w:bottom w:val="single" w:sz="8" w:space="0" w:color="auto"/>
              <w:right w:val="single" w:sz="8"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10344" w:type="dxa"/>
            <w:gridSpan w:val="10"/>
            <w:tcBorders>
              <w:left w:val="single" w:sz="8" w:space="0" w:color="auto"/>
              <w:bottom w:val="single" w:sz="4" w:space="0" w:color="auto"/>
              <w:right w:val="single" w:sz="8" w:space="0" w:color="auto"/>
            </w:tcBorders>
          </w:tcPr>
          <w:p w:rsidR="0060031A" w:rsidRPr="00A00CE5" w:rsidRDefault="0060031A" w:rsidP="004D0A74">
            <w:pPr>
              <w:rPr>
                <w:sz w:val="18"/>
                <w:szCs w:val="18"/>
              </w:rPr>
            </w:pPr>
            <w:r w:rsidRPr="00A00CE5">
              <w:rPr>
                <w:sz w:val="18"/>
                <w:szCs w:val="18"/>
              </w:rPr>
              <w:t xml:space="preserve">Задача 2. </w:t>
            </w:r>
          </w:p>
          <w:p w:rsidR="0060031A" w:rsidRPr="00A00CE5" w:rsidRDefault="0060031A" w:rsidP="004D0A74">
            <w:pPr>
              <w:rPr>
                <w:sz w:val="18"/>
                <w:szCs w:val="18"/>
              </w:rPr>
            </w:pPr>
            <w:r w:rsidRPr="00A00CE5">
              <w:rPr>
                <w:sz w:val="18"/>
                <w:szCs w:val="18"/>
              </w:rPr>
              <w:t xml:space="preserve">- передача осуществления части полномочий по вопросам: «Создание условий для организации досуга и обеспечение жителей поселения услугами организации культуры», «Организация библиотечного обслуживания населения, комплектования и обеспечения сохранности библиотечных фондов библиотек поселения» </w:t>
            </w:r>
          </w:p>
        </w:tc>
      </w:tr>
      <w:tr w:rsidR="0060031A" w:rsidRPr="00A00CE5" w:rsidTr="004D0A74">
        <w:trPr>
          <w:trHeight w:val="295"/>
          <w:tblCellSpacing w:w="5" w:type="nil"/>
          <w:jc w:val="center"/>
        </w:trPr>
        <w:tc>
          <w:tcPr>
            <w:tcW w:w="487" w:type="dxa"/>
            <w:vMerge w:val="restart"/>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r w:rsidRPr="00A00CE5">
              <w:rPr>
                <w:sz w:val="18"/>
                <w:szCs w:val="18"/>
              </w:rPr>
              <w:t>2.1.</w:t>
            </w:r>
          </w:p>
        </w:tc>
        <w:tc>
          <w:tcPr>
            <w:tcW w:w="1810" w:type="dxa"/>
            <w:vMerge w:val="restart"/>
            <w:tcBorders>
              <w:left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 xml:space="preserve">Создание условий для организации досуга и обеспечения жителей поселения </w:t>
            </w:r>
            <w:r w:rsidRPr="00A00CE5">
              <w:rPr>
                <w:sz w:val="18"/>
                <w:szCs w:val="18"/>
              </w:rPr>
              <w:lastRenderedPageBreak/>
              <w:t>услугами организации досуга. (Передача полномочий по созданию условий для организации досуга и обеспечения жителей поселения услугами организации досуга)</w:t>
            </w:r>
          </w:p>
        </w:tc>
        <w:tc>
          <w:tcPr>
            <w:tcW w:w="1459" w:type="dxa"/>
            <w:vMerge w:val="restart"/>
            <w:tcBorders>
              <w:left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lastRenderedPageBreak/>
              <w:t xml:space="preserve">Администрация </w:t>
            </w:r>
            <w:r w:rsidRPr="00A00CE5">
              <w:rPr>
                <w:color w:val="000000"/>
                <w:sz w:val="18"/>
                <w:szCs w:val="18"/>
              </w:rPr>
              <w:t>Мошковского</w:t>
            </w:r>
            <w:r w:rsidRPr="00A00CE5">
              <w:rPr>
                <w:sz w:val="18"/>
                <w:szCs w:val="18"/>
              </w:rPr>
              <w:t xml:space="preserve"> сельсовета Бековского </w:t>
            </w:r>
            <w:r w:rsidRPr="00A00CE5">
              <w:rPr>
                <w:sz w:val="18"/>
                <w:szCs w:val="18"/>
              </w:rPr>
              <w:lastRenderedPageBreak/>
              <w:t>района Пензенской области</w:t>
            </w: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lastRenderedPageBreak/>
              <w:t>2019</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left w:val="single" w:sz="4" w:space="0" w:color="auto"/>
              <w:right w:val="single" w:sz="4" w:space="0" w:color="auto"/>
            </w:tcBorders>
          </w:tcPr>
          <w:p w:rsidR="0060031A" w:rsidRPr="00A00CE5" w:rsidRDefault="0060031A" w:rsidP="004D0A74">
            <w:pPr>
              <w:autoSpaceDE w:val="0"/>
              <w:autoSpaceDN w:val="0"/>
              <w:adjustRightInd w:val="0"/>
              <w:rPr>
                <w:sz w:val="18"/>
                <w:szCs w:val="18"/>
              </w:rPr>
            </w:pPr>
          </w:p>
        </w:tc>
        <w:tc>
          <w:tcPr>
            <w:tcW w:w="1459"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 xml:space="preserve">2020 </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left w:val="single" w:sz="4" w:space="0" w:color="auto"/>
              <w:right w:val="single" w:sz="4" w:space="0" w:color="auto"/>
            </w:tcBorders>
          </w:tcPr>
          <w:p w:rsidR="0060031A" w:rsidRPr="00A00CE5" w:rsidRDefault="0060031A" w:rsidP="004D0A74">
            <w:pPr>
              <w:autoSpaceDE w:val="0"/>
              <w:autoSpaceDN w:val="0"/>
              <w:adjustRightInd w:val="0"/>
              <w:rPr>
                <w:sz w:val="18"/>
                <w:szCs w:val="18"/>
              </w:rPr>
            </w:pPr>
          </w:p>
        </w:tc>
        <w:tc>
          <w:tcPr>
            <w:tcW w:w="1459"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2021</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left w:val="single" w:sz="4" w:space="0" w:color="auto"/>
              <w:right w:val="single" w:sz="4" w:space="0" w:color="auto"/>
            </w:tcBorders>
          </w:tcPr>
          <w:p w:rsidR="0060031A" w:rsidRPr="00A00CE5" w:rsidRDefault="0060031A" w:rsidP="004D0A74">
            <w:pPr>
              <w:autoSpaceDE w:val="0"/>
              <w:autoSpaceDN w:val="0"/>
              <w:adjustRightInd w:val="0"/>
              <w:rPr>
                <w:sz w:val="18"/>
                <w:szCs w:val="18"/>
              </w:rPr>
            </w:pPr>
          </w:p>
        </w:tc>
        <w:tc>
          <w:tcPr>
            <w:tcW w:w="1459"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2022</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459"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2023</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459"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2024</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487"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810"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459" w:type="dxa"/>
            <w:vMerge/>
            <w:tcBorders>
              <w:left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Итого</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2094,090</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2094,090</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3756" w:type="dxa"/>
            <w:gridSpan w:val="3"/>
            <w:vMerge w:val="restart"/>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Итого по мероприятиям:</w:t>
            </w: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2019</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602,691</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602,691</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3756" w:type="dxa"/>
            <w:gridSpan w:val="3"/>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 xml:space="preserve">2020 </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3756" w:type="dxa"/>
            <w:gridSpan w:val="3"/>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2021</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3756" w:type="dxa"/>
            <w:gridSpan w:val="3"/>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2022</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3756" w:type="dxa"/>
            <w:gridSpan w:val="3"/>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2023</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3756" w:type="dxa"/>
            <w:gridSpan w:val="3"/>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2024</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jc w:val="center"/>
              <w:rPr>
                <w:color w:val="000000"/>
                <w:sz w:val="18"/>
                <w:szCs w:val="18"/>
              </w:rPr>
            </w:pPr>
            <w:r w:rsidRPr="00A00CE5">
              <w:rPr>
                <w:color w:val="000000"/>
                <w:sz w:val="18"/>
                <w:szCs w:val="18"/>
              </w:rPr>
              <w:t>349,015</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r w:rsidR="0060031A" w:rsidRPr="00A00CE5" w:rsidTr="004D0A74">
        <w:trPr>
          <w:tblCellSpacing w:w="5" w:type="nil"/>
          <w:jc w:val="center"/>
        </w:trPr>
        <w:tc>
          <w:tcPr>
            <w:tcW w:w="3756" w:type="dxa"/>
            <w:gridSpan w:val="3"/>
            <w:vMerge/>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6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rPr>
                <w:sz w:val="18"/>
                <w:szCs w:val="18"/>
              </w:rPr>
            </w:pPr>
            <w:r w:rsidRPr="00A00CE5">
              <w:rPr>
                <w:sz w:val="18"/>
                <w:szCs w:val="18"/>
              </w:rPr>
              <w:t>Итого</w:t>
            </w:r>
          </w:p>
        </w:tc>
        <w:tc>
          <w:tcPr>
            <w:tcW w:w="1029"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2347,766</w:t>
            </w:r>
          </w:p>
        </w:tc>
        <w:tc>
          <w:tcPr>
            <w:tcW w:w="115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color w:val="000000"/>
                <w:sz w:val="18"/>
                <w:szCs w:val="18"/>
              </w:rPr>
            </w:pPr>
            <w:r w:rsidRPr="00A00CE5">
              <w:rPr>
                <w:color w:val="000000"/>
                <w:sz w:val="18"/>
                <w:szCs w:val="18"/>
              </w:rPr>
              <w:t>2347,766</w:t>
            </w:r>
          </w:p>
        </w:tc>
        <w:tc>
          <w:tcPr>
            <w:tcW w:w="862"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998"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783"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c>
          <w:tcPr>
            <w:tcW w:w="1097" w:type="dxa"/>
            <w:tcBorders>
              <w:top w:val="single" w:sz="4" w:space="0" w:color="auto"/>
              <w:left w:val="single" w:sz="4" w:space="0" w:color="auto"/>
              <w:bottom w:val="single" w:sz="4" w:space="0" w:color="auto"/>
              <w:right w:val="single" w:sz="4" w:space="0" w:color="auto"/>
            </w:tcBorders>
          </w:tcPr>
          <w:p w:rsidR="0060031A" w:rsidRPr="00A00CE5" w:rsidRDefault="0060031A" w:rsidP="004D0A74">
            <w:pPr>
              <w:autoSpaceDE w:val="0"/>
              <w:autoSpaceDN w:val="0"/>
              <w:adjustRightInd w:val="0"/>
              <w:jc w:val="center"/>
              <w:rPr>
                <w:sz w:val="18"/>
                <w:szCs w:val="18"/>
              </w:rPr>
            </w:pPr>
          </w:p>
        </w:tc>
      </w:tr>
    </w:tbl>
    <w:p w:rsidR="0060031A" w:rsidRDefault="0060031A" w:rsidP="0060031A">
      <w:pPr>
        <w:tabs>
          <w:tab w:val="left" w:pos="6555"/>
        </w:tabs>
        <w:rPr>
          <w:sz w:val="18"/>
          <w:szCs w:val="18"/>
        </w:rPr>
      </w:pPr>
      <w:r>
        <w:rPr>
          <w:sz w:val="18"/>
          <w:szCs w:val="18"/>
        </w:rPr>
        <w:t>_________________________________________________________________________________________________________________</w:t>
      </w:r>
    </w:p>
    <w:p w:rsidR="00674866" w:rsidRDefault="00674866" w:rsidP="00A24507">
      <w:pPr>
        <w:pStyle w:val="ConsPlusTitle"/>
        <w:widowControl/>
        <w:jc w:val="both"/>
        <w:rPr>
          <w:rFonts w:ascii="Times New Roman" w:hAnsi="Times New Roman" w:cs="Times New Roman"/>
          <w:b w:val="0"/>
          <w:sz w:val="18"/>
          <w:szCs w:val="18"/>
        </w:rPr>
      </w:pPr>
    </w:p>
    <w:p w:rsidR="0060031A" w:rsidRPr="0060031A" w:rsidRDefault="0060031A" w:rsidP="0060031A">
      <w:pPr>
        <w:tabs>
          <w:tab w:val="left" w:pos="0"/>
        </w:tabs>
        <w:jc w:val="center"/>
        <w:rPr>
          <w:b/>
          <w:sz w:val="18"/>
          <w:szCs w:val="18"/>
        </w:rPr>
      </w:pPr>
      <w:r w:rsidRPr="0060031A">
        <w:rPr>
          <w:b/>
          <w:sz w:val="18"/>
          <w:szCs w:val="18"/>
        </w:rPr>
        <w:t xml:space="preserve">Постановление администрации Мошковского сельсовета Бековского района Пензенской области от 30.10.2019 № 114 «О внесении изменений в муниципальную программу Мошковского сельсовета Бековского района Пензенской области </w:t>
      </w:r>
      <w:r w:rsidRPr="0060031A">
        <w:rPr>
          <w:b/>
          <w:bCs/>
          <w:spacing w:val="-1"/>
          <w:sz w:val="18"/>
          <w:szCs w:val="18"/>
        </w:rPr>
        <w:t>«</w:t>
      </w:r>
      <w:r w:rsidRPr="0060031A">
        <w:rPr>
          <w:b/>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p>
    <w:p w:rsidR="0060031A" w:rsidRPr="0060031A" w:rsidRDefault="0060031A" w:rsidP="0060031A">
      <w:pPr>
        <w:tabs>
          <w:tab w:val="left" w:pos="3213"/>
        </w:tabs>
        <w:jc w:val="both"/>
        <w:rPr>
          <w:sz w:val="18"/>
          <w:szCs w:val="18"/>
        </w:rPr>
      </w:pPr>
      <w:r w:rsidRPr="0060031A">
        <w:rPr>
          <w:bCs/>
          <w:sz w:val="18"/>
          <w:szCs w:val="18"/>
        </w:rPr>
        <w:t>В соответствии</w:t>
      </w:r>
      <w:r w:rsidRPr="0060031A">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60031A">
        <w:rPr>
          <w:bCs/>
          <w:sz w:val="18"/>
          <w:szCs w:val="18"/>
        </w:rPr>
        <w:t xml:space="preserve">Об утверждении Порядка разработки и реализации муниципальных программ </w:t>
      </w:r>
      <w:r w:rsidRPr="0060031A">
        <w:rPr>
          <w:sz w:val="18"/>
          <w:szCs w:val="18"/>
        </w:rPr>
        <w:t>Мошковского</w:t>
      </w:r>
      <w:r w:rsidRPr="0060031A">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60031A">
        <w:rPr>
          <w:sz w:val="18"/>
          <w:szCs w:val="18"/>
        </w:rPr>
        <w:t>, на основании статьи 23 Устава Мошковского сельсовета Бековского района Пензенской области</w:t>
      </w:r>
    </w:p>
    <w:p w:rsidR="0060031A" w:rsidRPr="0060031A" w:rsidRDefault="0060031A" w:rsidP="0060031A">
      <w:pPr>
        <w:autoSpaceDE w:val="0"/>
        <w:autoSpaceDN w:val="0"/>
        <w:adjustRightInd w:val="0"/>
        <w:jc w:val="center"/>
        <w:rPr>
          <w:sz w:val="18"/>
          <w:szCs w:val="18"/>
        </w:rPr>
      </w:pPr>
      <w:r w:rsidRPr="0060031A">
        <w:rPr>
          <w:sz w:val="18"/>
          <w:szCs w:val="18"/>
        </w:rPr>
        <w:t xml:space="preserve">администрация Мошковского сельсовета </w:t>
      </w:r>
      <w:r w:rsidRPr="0060031A">
        <w:rPr>
          <w:b/>
          <w:sz w:val="18"/>
          <w:szCs w:val="18"/>
        </w:rPr>
        <w:t>постановляет</w:t>
      </w:r>
      <w:r w:rsidRPr="0060031A">
        <w:rPr>
          <w:sz w:val="18"/>
          <w:szCs w:val="18"/>
        </w:rPr>
        <w:t>:</w:t>
      </w:r>
    </w:p>
    <w:p w:rsidR="0060031A" w:rsidRPr="0060031A" w:rsidRDefault="0060031A" w:rsidP="0060031A">
      <w:pPr>
        <w:tabs>
          <w:tab w:val="left" w:pos="0"/>
        </w:tabs>
        <w:jc w:val="both"/>
        <w:rPr>
          <w:sz w:val="18"/>
          <w:szCs w:val="18"/>
        </w:rPr>
      </w:pPr>
      <w:r w:rsidRPr="0060031A">
        <w:rPr>
          <w:bCs/>
          <w:sz w:val="18"/>
          <w:szCs w:val="18"/>
        </w:rPr>
        <w:t xml:space="preserve">1. Внести в </w:t>
      </w:r>
      <w:r w:rsidRPr="0060031A">
        <w:rPr>
          <w:sz w:val="18"/>
          <w:szCs w:val="18"/>
        </w:rPr>
        <w:t>муниципальную программу Мошковского сельсовета Бековского района Пензенской области</w:t>
      </w:r>
      <w:r w:rsidRPr="0060031A">
        <w:rPr>
          <w:bCs/>
          <w:spacing w:val="-1"/>
          <w:sz w:val="18"/>
          <w:szCs w:val="18"/>
        </w:rPr>
        <w:t xml:space="preserve"> «</w:t>
      </w:r>
      <w:r w:rsidRPr="0060031A">
        <w:rPr>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r w:rsidRPr="0060031A">
        <w:rPr>
          <w:b/>
          <w:sz w:val="18"/>
          <w:szCs w:val="18"/>
        </w:rPr>
        <w:t xml:space="preserve"> </w:t>
      </w:r>
      <w:r w:rsidRPr="0060031A">
        <w:rPr>
          <w:sz w:val="18"/>
          <w:szCs w:val="18"/>
        </w:rPr>
        <w:t>следующие изменения:</w:t>
      </w:r>
    </w:p>
    <w:p w:rsidR="0060031A" w:rsidRPr="0060031A" w:rsidRDefault="0060031A" w:rsidP="0060031A">
      <w:pPr>
        <w:autoSpaceDE w:val="0"/>
        <w:autoSpaceDN w:val="0"/>
        <w:adjustRightInd w:val="0"/>
        <w:jc w:val="both"/>
        <w:rPr>
          <w:bCs/>
          <w:sz w:val="18"/>
          <w:szCs w:val="18"/>
        </w:rPr>
      </w:pPr>
      <w:r w:rsidRPr="0060031A">
        <w:rPr>
          <w:bCs/>
          <w:sz w:val="18"/>
          <w:szCs w:val="18"/>
        </w:rPr>
        <w:t>1.1. В паспорте муниципальной программы позицию «Объемы бюджетных ассигнований муниципальной программы</w:t>
      </w:r>
      <w:r w:rsidRPr="0060031A">
        <w:rPr>
          <w:b/>
          <w:bCs/>
          <w:sz w:val="18"/>
          <w:szCs w:val="18"/>
        </w:rPr>
        <w:t>»</w:t>
      </w:r>
      <w:r w:rsidRPr="0060031A">
        <w:rPr>
          <w:bCs/>
          <w:sz w:val="18"/>
          <w:szCs w:val="18"/>
        </w:rPr>
        <w:t xml:space="preserve"> изложить в следующей редакции:</w:t>
      </w:r>
    </w:p>
    <w:p w:rsidR="0060031A" w:rsidRPr="0060031A" w:rsidRDefault="0060031A" w:rsidP="0060031A">
      <w:pPr>
        <w:autoSpaceDE w:val="0"/>
        <w:autoSpaceDN w:val="0"/>
        <w:adjustRightInd w:val="0"/>
        <w:jc w:val="both"/>
        <w:rPr>
          <w:bCs/>
          <w:sz w:val="18"/>
          <w:szCs w:val="18"/>
        </w:rPr>
      </w:pPr>
      <w:r w:rsidRPr="0060031A">
        <w:rPr>
          <w:bCs/>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60031A" w:rsidRPr="0060031A" w:rsidTr="004D0A74">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rPr>
                <w:sz w:val="18"/>
                <w:szCs w:val="18"/>
              </w:rPr>
            </w:pPr>
            <w:r w:rsidRPr="0060031A">
              <w:rPr>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rPr>
                <w:color w:val="000000"/>
                <w:sz w:val="18"/>
                <w:szCs w:val="18"/>
              </w:rPr>
            </w:pPr>
            <w:r w:rsidRPr="0060031A">
              <w:rPr>
                <w:sz w:val="18"/>
                <w:szCs w:val="18"/>
              </w:rPr>
              <w:t xml:space="preserve">Общий объем бюджетных ассигнований на реализацию муниципальной программы составляет </w:t>
            </w:r>
            <w:r w:rsidRPr="0060031A">
              <w:rPr>
                <w:color w:val="000000"/>
                <w:sz w:val="18"/>
                <w:szCs w:val="18"/>
              </w:rPr>
              <w:t>– 2522,809 тыс</w:t>
            </w:r>
            <w:r w:rsidRPr="0060031A">
              <w:rPr>
                <w:sz w:val="18"/>
                <w:szCs w:val="18"/>
              </w:rPr>
              <w:t xml:space="preserve">. руб., в том числе из бюджета Мошковского сельсовета Бековского района Пензенской области </w:t>
            </w:r>
            <w:r w:rsidRPr="0060031A">
              <w:rPr>
                <w:color w:val="000000"/>
                <w:sz w:val="18"/>
                <w:szCs w:val="18"/>
              </w:rPr>
              <w:t>– 2522,809 тыс. руб., в том числе:</w:t>
            </w:r>
          </w:p>
          <w:p w:rsidR="0060031A" w:rsidRPr="0060031A" w:rsidRDefault="0060031A" w:rsidP="0060031A">
            <w:pPr>
              <w:autoSpaceDE w:val="0"/>
              <w:autoSpaceDN w:val="0"/>
              <w:adjustRightInd w:val="0"/>
              <w:rPr>
                <w:color w:val="000000"/>
                <w:sz w:val="18"/>
                <w:szCs w:val="18"/>
              </w:rPr>
            </w:pPr>
            <w:r w:rsidRPr="0060031A">
              <w:rPr>
                <w:color w:val="000000"/>
                <w:sz w:val="18"/>
                <w:szCs w:val="18"/>
              </w:rPr>
              <w:t>2019 год – 447,809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2020 год – 415,000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2021 год – 415,000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2022 год – 415,000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2023 год – 415,000 тыс. руб.;</w:t>
            </w:r>
          </w:p>
          <w:p w:rsidR="0060031A" w:rsidRPr="0060031A" w:rsidRDefault="0060031A" w:rsidP="0060031A">
            <w:pPr>
              <w:jc w:val="both"/>
              <w:rPr>
                <w:sz w:val="18"/>
                <w:szCs w:val="18"/>
              </w:rPr>
            </w:pPr>
            <w:r w:rsidRPr="0060031A">
              <w:rPr>
                <w:color w:val="000000"/>
                <w:sz w:val="18"/>
                <w:szCs w:val="18"/>
              </w:rPr>
              <w:t>2024 год – 415,000 тыс. руб.</w:t>
            </w:r>
          </w:p>
        </w:tc>
      </w:tr>
    </w:tbl>
    <w:p w:rsidR="0060031A" w:rsidRPr="0060031A" w:rsidRDefault="0060031A" w:rsidP="0060031A">
      <w:pPr>
        <w:autoSpaceDE w:val="0"/>
        <w:autoSpaceDN w:val="0"/>
        <w:adjustRightInd w:val="0"/>
        <w:jc w:val="right"/>
        <w:rPr>
          <w:bCs/>
          <w:sz w:val="18"/>
          <w:szCs w:val="18"/>
        </w:rPr>
      </w:pPr>
      <w:r w:rsidRPr="0060031A">
        <w:rPr>
          <w:bCs/>
          <w:sz w:val="18"/>
          <w:szCs w:val="18"/>
        </w:rPr>
        <w:t>»;</w:t>
      </w:r>
    </w:p>
    <w:p w:rsidR="0060031A" w:rsidRPr="0060031A" w:rsidRDefault="0060031A" w:rsidP="0060031A">
      <w:pPr>
        <w:autoSpaceDE w:val="0"/>
        <w:autoSpaceDN w:val="0"/>
        <w:adjustRightInd w:val="0"/>
        <w:jc w:val="both"/>
        <w:rPr>
          <w:bCs/>
          <w:sz w:val="18"/>
          <w:szCs w:val="18"/>
        </w:rPr>
      </w:pPr>
      <w:r w:rsidRPr="0060031A">
        <w:rPr>
          <w:bCs/>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60031A" w:rsidRPr="0060031A" w:rsidRDefault="0060031A" w:rsidP="0060031A">
      <w:pPr>
        <w:autoSpaceDE w:val="0"/>
        <w:autoSpaceDN w:val="0"/>
        <w:adjustRightInd w:val="0"/>
        <w:jc w:val="both"/>
        <w:rPr>
          <w:bCs/>
          <w:sz w:val="18"/>
          <w:szCs w:val="18"/>
        </w:rPr>
      </w:pPr>
    </w:p>
    <w:p w:rsidR="0060031A" w:rsidRPr="0060031A" w:rsidRDefault="0060031A" w:rsidP="0060031A">
      <w:pPr>
        <w:autoSpaceDE w:val="0"/>
        <w:autoSpaceDN w:val="0"/>
        <w:adjustRightInd w:val="0"/>
        <w:jc w:val="center"/>
        <w:rPr>
          <w:b/>
          <w:bCs/>
          <w:color w:val="000000"/>
          <w:sz w:val="18"/>
          <w:szCs w:val="18"/>
        </w:rPr>
      </w:pPr>
      <w:r w:rsidRPr="0060031A">
        <w:rPr>
          <w:b/>
          <w:color w:val="000000"/>
          <w:sz w:val="18"/>
          <w:szCs w:val="18"/>
        </w:rPr>
        <w:t>«</w:t>
      </w:r>
      <w:r w:rsidRPr="0060031A">
        <w:rPr>
          <w:b/>
          <w:bCs/>
          <w:color w:val="000000"/>
          <w:sz w:val="18"/>
          <w:szCs w:val="18"/>
        </w:rPr>
        <w:t xml:space="preserve">4. Ресурсное обеспечение и перечень мероприятий </w:t>
      </w:r>
      <w:r w:rsidRPr="0060031A">
        <w:rPr>
          <w:b/>
          <w:color w:val="000000"/>
          <w:sz w:val="18"/>
          <w:szCs w:val="18"/>
        </w:rPr>
        <w:t>муниципальной программы</w:t>
      </w:r>
    </w:p>
    <w:p w:rsidR="0060031A" w:rsidRPr="0060031A" w:rsidRDefault="0060031A" w:rsidP="0060031A">
      <w:pPr>
        <w:jc w:val="both"/>
        <w:rPr>
          <w:sz w:val="18"/>
          <w:szCs w:val="18"/>
        </w:rPr>
      </w:pPr>
      <w:r w:rsidRPr="0060031A">
        <w:rPr>
          <w:sz w:val="18"/>
          <w:szCs w:val="18"/>
        </w:rPr>
        <w:t xml:space="preserve">Финансирование муниципальной программы осуществляется за счет средств бюджета Мошковского сельсовета Бековского района </w:t>
      </w:r>
      <w:r w:rsidRPr="0060031A">
        <w:rPr>
          <w:spacing w:val="-8"/>
          <w:sz w:val="18"/>
          <w:szCs w:val="18"/>
        </w:rPr>
        <w:t>Пензенской области</w:t>
      </w:r>
      <w:r w:rsidRPr="0060031A">
        <w:rPr>
          <w:sz w:val="18"/>
          <w:szCs w:val="18"/>
        </w:rPr>
        <w:t xml:space="preserve"> и средств бюджета Пензенской области. </w:t>
      </w:r>
    </w:p>
    <w:p w:rsidR="0060031A" w:rsidRPr="0060031A" w:rsidRDefault="0060031A" w:rsidP="0060031A">
      <w:pPr>
        <w:jc w:val="both"/>
        <w:rPr>
          <w:color w:val="000000"/>
          <w:sz w:val="18"/>
          <w:szCs w:val="18"/>
        </w:rPr>
      </w:pPr>
      <w:r w:rsidRPr="0060031A">
        <w:rPr>
          <w:sz w:val="18"/>
          <w:szCs w:val="18"/>
        </w:rPr>
        <w:t xml:space="preserve">Общий объем финансирования муниципальной программы составляет </w:t>
      </w:r>
      <w:r w:rsidRPr="0060031A">
        <w:rPr>
          <w:color w:val="000000"/>
          <w:sz w:val="18"/>
          <w:szCs w:val="18"/>
        </w:rPr>
        <w:t>2522,809 тыс. руб.,</w:t>
      </w:r>
      <w:r w:rsidRPr="0060031A">
        <w:rPr>
          <w:sz w:val="18"/>
          <w:szCs w:val="18"/>
        </w:rPr>
        <w:t xml:space="preserve"> в том числе из бюджета Мошковского сельсовета Бековского района Пензенской области – </w:t>
      </w:r>
      <w:r w:rsidRPr="0060031A">
        <w:rPr>
          <w:color w:val="000000"/>
          <w:sz w:val="18"/>
          <w:szCs w:val="18"/>
        </w:rPr>
        <w:t>2522,809 тыс. руб., в том числе:</w:t>
      </w:r>
    </w:p>
    <w:p w:rsidR="0060031A" w:rsidRPr="0060031A" w:rsidRDefault="0060031A" w:rsidP="0060031A">
      <w:pPr>
        <w:autoSpaceDE w:val="0"/>
        <w:autoSpaceDN w:val="0"/>
        <w:adjustRightInd w:val="0"/>
        <w:jc w:val="both"/>
        <w:rPr>
          <w:color w:val="000000"/>
          <w:sz w:val="18"/>
          <w:szCs w:val="18"/>
        </w:rPr>
      </w:pPr>
      <w:r w:rsidRPr="0060031A">
        <w:rPr>
          <w:color w:val="000000"/>
          <w:sz w:val="18"/>
          <w:szCs w:val="18"/>
        </w:rPr>
        <w:t>2019 год – 447,809 тыс. руб.;</w:t>
      </w:r>
    </w:p>
    <w:p w:rsidR="0060031A" w:rsidRPr="0060031A" w:rsidRDefault="0060031A" w:rsidP="0060031A">
      <w:pPr>
        <w:autoSpaceDE w:val="0"/>
        <w:autoSpaceDN w:val="0"/>
        <w:adjustRightInd w:val="0"/>
        <w:jc w:val="both"/>
        <w:rPr>
          <w:color w:val="000000"/>
          <w:sz w:val="18"/>
          <w:szCs w:val="18"/>
        </w:rPr>
      </w:pPr>
      <w:r w:rsidRPr="0060031A">
        <w:rPr>
          <w:color w:val="000000"/>
          <w:sz w:val="18"/>
          <w:szCs w:val="18"/>
        </w:rPr>
        <w:t>2020 год – 415,000 тыс. руб.;</w:t>
      </w:r>
    </w:p>
    <w:p w:rsidR="0060031A" w:rsidRPr="0060031A" w:rsidRDefault="0060031A" w:rsidP="0060031A">
      <w:pPr>
        <w:autoSpaceDE w:val="0"/>
        <w:autoSpaceDN w:val="0"/>
        <w:adjustRightInd w:val="0"/>
        <w:jc w:val="both"/>
        <w:rPr>
          <w:color w:val="000000"/>
          <w:sz w:val="18"/>
          <w:szCs w:val="18"/>
        </w:rPr>
      </w:pPr>
      <w:r w:rsidRPr="0060031A">
        <w:rPr>
          <w:color w:val="000000"/>
          <w:sz w:val="18"/>
          <w:szCs w:val="18"/>
        </w:rPr>
        <w:t>2021 год – 415,000 тыс. руб.;</w:t>
      </w:r>
    </w:p>
    <w:p w:rsidR="0060031A" w:rsidRPr="0060031A" w:rsidRDefault="0060031A" w:rsidP="0060031A">
      <w:pPr>
        <w:autoSpaceDE w:val="0"/>
        <w:autoSpaceDN w:val="0"/>
        <w:adjustRightInd w:val="0"/>
        <w:jc w:val="both"/>
        <w:rPr>
          <w:color w:val="000000"/>
          <w:sz w:val="18"/>
          <w:szCs w:val="18"/>
        </w:rPr>
      </w:pPr>
      <w:r w:rsidRPr="0060031A">
        <w:rPr>
          <w:color w:val="000000"/>
          <w:sz w:val="18"/>
          <w:szCs w:val="18"/>
        </w:rPr>
        <w:t>2022 год – 415,000 тыс. руб.;</w:t>
      </w:r>
    </w:p>
    <w:p w:rsidR="0060031A" w:rsidRPr="0060031A" w:rsidRDefault="0060031A" w:rsidP="0060031A">
      <w:pPr>
        <w:autoSpaceDE w:val="0"/>
        <w:autoSpaceDN w:val="0"/>
        <w:adjustRightInd w:val="0"/>
        <w:jc w:val="both"/>
        <w:rPr>
          <w:color w:val="000000"/>
          <w:sz w:val="18"/>
          <w:szCs w:val="18"/>
        </w:rPr>
      </w:pPr>
      <w:r w:rsidRPr="0060031A">
        <w:rPr>
          <w:color w:val="000000"/>
          <w:sz w:val="18"/>
          <w:szCs w:val="18"/>
        </w:rPr>
        <w:t>2023 год – 415,000 тыс. руб.;</w:t>
      </w:r>
    </w:p>
    <w:p w:rsidR="0060031A" w:rsidRPr="0060031A" w:rsidRDefault="0060031A" w:rsidP="0060031A">
      <w:pPr>
        <w:jc w:val="both"/>
        <w:rPr>
          <w:color w:val="000000"/>
          <w:sz w:val="18"/>
          <w:szCs w:val="18"/>
        </w:rPr>
      </w:pPr>
      <w:r w:rsidRPr="0060031A">
        <w:rPr>
          <w:color w:val="000000"/>
          <w:sz w:val="18"/>
          <w:szCs w:val="18"/>
        </w:rPr>
        <w:t>2024 год – 415,000 тыс. руб.</w:t>
      </w:r>
    </w:p>
    <w:p w:rsidR="0060031A" w:rsidRPr="0060031A" w:rsidRDefault="0060031A" w:rsidP="0060031A">
      <w:pPr>
        <w:autoSpaceDE w:val="0"/>
        <w:autoSpaceDN w:val="0"/>
        <w:adjustRightInd w:val="0"/>
        <w:jc w:val="both"/>
        <w:outlineLvl w:val="1"/>
        <w:rPr>
          <w:sz w:val="18"/>
          <w:szCs w:val="18"/>
        </w:rPr>
      </w:pPr>
      <w:r w:rsidRPr="0060031A">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60031A" w:rsidRPr="0060031A" w:rsidRDefault="0060031A" w:rsidP="0060031A">
      <w:pPr>
        <w:autoSpaceDE w:val="0"/>
        <w:autoSpaceDN w:val="0"/>
        <w:adjustRightInd w:val="0"/>
        <w:jc w:val="both"/>
        <w:rPr>
          <w:sz w:val="18"/>
          <w:szCs w:val="18"/>
        </w:rPr>
      </w:pPr>
      <w:r w:rsidRPr="0060031A">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60031A" w:rsidRPr="0060031A" w:rsidRDefault="0060031A" w:rsidP="0060031A">
      <w:pPr>
        <w:autoSpaceDE w:val="0"/>
        <w:autoSpaceDN w:val="0"/>
        <w:adjustRightInd w:val="0"/>
        <w:jc w:val="both"/>
        <w:rPr>
          <w:sz w:val="18"/>
          <w:szCs w:val="18"/>
        </w:rPr>
      </w:pPr>
      <w:r w:rsidRPr="0060031A">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60031A" w:rsidRPr="0060031A" w:rsidRDefault="0060031A" w:rsidP="0060031A">
      <w:pPr>
        <w:autoSpaceDE w:val="0"/>
        <w:autoSpaceDN w:val="0"/>
        <w:adjustRightInd w:val="0"/>
        <w:jc w:val="both"/>
        <w:outlineLvl w:val="1"/>
        <w:rPr>
          <w:sz w:val="18"/>
          <w:szCs w:val="18"/>
        </w:rPr>
      </w:pPr>
      <w:r w:rsidRPr="0060031A">
        <w:rPr>
          <w:sz w:val="18"/>
          <w:szCs w:val="18"/>
        </w:rPr>
        <w:lastRenderedPageBreak/>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60031A" w:rsidRPr="0060031A" w:rsidRDefault="0060031A" w:rsidP="0060031A">
      <w:pPr>
        <w:widowControl w:val="0"/>
        <w:autoSpaceDE w:val="0"/>
        <w:autoSpaceDN w:val="0"/>
        <w:adjustRightInd w:val="0"/>
        <w:jc w:val="both"/>
        <w:rPr>
          <w:snapToGrid w:val="0"/>
          <w:sz w:val="18"/>
          <w:szCs w:val="18"/>
        </w:rPr>
      </w:pPr>
      <w:r w:rsidRPr="0060031A">
        <w:rPr>
          <w:sz w:val="18"/>
          <w:szCs w:val="18"/>
        </w:rPr>
        <w:t xml:space="preserve">1.3. В паспорте подпрограммы «Модернизация и развитие территориальной сети </w:t>
      </w:r>
      <w:r w:rsidRPr="0060031A">
        <w:rPr>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60031A">
        <w:rPr>
          <w:sz w:val="18"/>
          <w:szCs w:val="18"/>
        </w:rPr>
        <w:t>»</w:t>
      </w:r>
      <w:r w:rsidRPr="0060031A">
        <w:rPr>
          <w:snapToGrid w:val="0"/>
          <w:sz w:val="18"/>
          <w:szCs w:val="18"/>
        </w:rPr>
        <w:t xml:space="preserve"> позицию «Объем и источники финансирования подпрограммы (по годам)» изложить в следующей редакции:</w:t>
      </w:r>
    </w:p>
    <w:p w:rsidR="0060031A" w:rsidRPr="0060031A" w:rsidRDefault="0060031A" w:rsidP="0060031A">
      <w:pPr>
        <w:widowControl w:val="0"/>
        <w:autoSpaceDE w:val="0"/>
        <w:autoSpaceDN w:val="0"/>
        <w:adjustRightInd w:val="0"/>
        <w:jc w:val="both"/>
        <w:rPr>
          <w:snapToGrid w:val="0"/>
          <w:sz w:val="18"/>
          <w:szCs w:val="18"/>
        </w:rPr>
      </w:pPr>
      <w:r w:rsidRPr="0060031A">
        <w:rPr>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60031A" w:rsidRPr="0060031A" w:rsidTr="004D0A74">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rPr>
                <w:sz w:val="18"/>
                <w:szCs w:val="18"/>
              </w:rPr>
            </w:pPr>
            <w:r w:rsidRPr="0060031A">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rPr>
                <w:color w:val="000000"/>
                <w:sz w:val="18"/>
                <w:szCs w:val="18"/>
              </w:rPr>
            </w:pPr>
            <w:r w:rsidRPr="0060031A">
              <w:rPr>
                <w:sz w:val="18"/>
                <w:szCs w:val="18"/>
              </w:rPr>
              <w:t xml:space="preserve">Общий объем бюджетных ассигнований на реализацию подпрограммы составляет </w:t>
            </w:r>
            <w:r w:rsidRPr="0060031A">
              <w:rPr>
                <w:color w:val="000000"/>
                <w:sz w:val="18"/>
                <w:szCs w:val="18"/>
              </w:rPr>
              <w:t>2522,809 тыс. рублей за счет средств бюджета Мошковского сельсовета Бековского района Пензенской области – 2522,809 тыс. рублей, в том числе:</w:t>
            </w:r>
          </w:p>
          <w:p w:rsidR="0060031A" w:rsidRPr="0060031A" w:rsidRDefault="0060031A" w:rsidP="0060031A">
            <w:pPr>
              <w:autoSpaceDE w:val="0"/>
              <w:autoSpaceDN w:val="0"/>
              <w:adjustRightInd w:val="0"/>
              <w:rPr>
                <w:color w:val="000000"/>
                <w:sz w:val="18"/>
                <w:szCs w:val="18"/>
              </w:rPr>
            </w:pPr>
            <w:r w:rsidRPr="0060031A">
              <w:rPr>
                <w:color w:val="000000"/>
                <w:sz w:val="18"/>
                <w:szCs w:val="18"/>
              </w:rPr>
              <w:t>2019 год – 447,809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2020 год – 415,000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2021 год – 415,000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2022 год – 415,000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2023 год – 415,000 тыс. руб.;</w:t>
            </w:r>
          </w:p>
          <w:p w:rsidR="0060031A" w:rsidRPr="0060031A" w:rsidRDefault="0060031A" w:rsidP="0060031A">
            <w:pPr>
              <w:jc w:val="both"/>
              <w:rPr>
                <w:sz w:val="18"/>
                <w:szCs w:val="18"/>
              </w:rPr>
            </w:pPr>
            <w:r w:rsidRPr="0060031A">
              <w:rPr>
                <w:color w:val="000000"/>
                <w:sz w:val="18"/>
                <w:szCs w:val="18"/>
              </w:rPr>
              <w:t>2024 год – 415,000 тыс. руб.</w:t>
            </w:r>
          </w:p>
        </w:tc>
      </w:tr>
    </w:tbl>
    <w:p w:rsidR="0060031A" w:rsidRPr="0060031A" w:rsidRDefault="0060031A" w:rsidP="0060031A">
      <w:pPr>
        <w:widowControl w:val="0"/>
        <w:autoSpaceDE w:val="0"/>
        <w:autoSpaceDN w:val="0"/>
        <w:adjustRightInd w:val="0"/>
        <w:jc w:val="right"/>
        <w:outlineLvl w:val="1"/>
        <w:rPr>
          <w:sz w:val="18"/>
          <w:szCs w:val="18"/>
        </w:rPr>
      </w:pPr>
      <w:r w:rsidRPr="0060031A">
        <w:rPr>
          <w:sz w:val="18"/>
          <w:szCs w:val="18"/>
        </w:rPr>
        <w:t>»;</w:t>
      </w:r>
    </w:p>
    <w:p w:rsidR="0060031A" w:rsidRPr="0060031A" w:rsidRDefault="0060031A" w:rsidP="0060031A">
      <w:pPr>
        <w:tabs>
          <w:tab w:val="left" w:pos="0"/>
        </w:tabs>
        <w:jc w:val="both"/>
        <w:rPr>
          <w:snapToGrid w:val="0"/>
          <w:sz w:val="18"/>
          <w:szCs w:val="18"/>
        </w:rPr>
      </w:pPr>
      <w:r w:rsidRPr="0060031A">
        <w:rPr>
          <w:snapToGrid w:val="0"/>
          <w:sz w:val="18"/>
          <w:szCs w:val="18"/>
        </w:rPr>
        <w:t xml:space="preserve">1.4. Раздел 5.1.5 </w:t>
      </w:r>
      <w:r w:rsidRPr="0060031A">
        <w:rPr>
          <w:sz w:val="18"/>
          <w:szCs w:val="18"/>
        </w:rPr>
        <w:t xml:space="preserve">подпрограммы «Модернизация и развитие территориальной сети </w:t>
      </w:r>
      <w:r w:rsidRPr="0060031A">
        <w:rPr>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60031A">
        <w:rPr>
          <w:sz w:val="18"/>
          <w:szCs w:val="18"/>
        </w:rPr>
        <w:t xml:space="preserve">» </w:t>
      </w:r>
      <w:r w:rsidRPr="0060031A">
        <w:rPr>
          <w:snapToGrid w:val="0"/>
          <w:sz w:val="18"/>
          <w:szCs w:val="18"/>
        </w:rPr>
        <w:t>«Объем финансовых ресурсов, необходимых для реализации подпрограммы» изложить в следующей редакции:</w:t>
      </w:r>
    </w:p>
    <w:p w:rsidR="0060031A" w:rsidRPr="0060031A" w:rsidRDefault="0060031A" w:rsidP="0060031A">
      <w:pPr>
        <w:autoSpaceDE w:val="0"/>
        <w:autoSpaceDN w:val="0"/>
        <w:adjustRightInd w:val="0"/>
        <w:jc w:val="center"/>
        <w:rPr>
          <w:rFonts w:eastAsia="Calibri"/>
          <w:b/>
          <w:sz w:val="18"/>
          <w:szCs w:val="18"/>
        </w:rPr>
      </w:pPr>
      <w:r w:rsidRPr="0060031A">
        <w:rPr>
          <w:rFonts w:eastAsia="Calibri"/>
          <w:b/>
          <w:sz w:val="18"/>
          <w:szCs w:val="18"/>
        </w:rPr>
        <w:t>«5.1.5. Объем финансовых ресурсов, необходимых для реализации подпрограммы</w:t>
      </w:r>
    </w:p>
    <w:p w:rsidR="0060031A" w:rsidRPr="0060031A" w:rsidRDefault="0060031A" w:rsidP="0060031A">
      <w:pPr>
        <w:jc w:val="both"/>
        <w:rPr>
          <w:color w:val="000000"/>
          <w:sz w:val="18"/>
          <w:szCs w:val="18"/>
        </w:rPr>
      </w:pPr>
      <w:r w:rsidRPr="0060031A">
        <w:rPr>
          <w:sz w:val="18"/>
          <w:szCs w:val="18"/>
        </w:rPr>
        <w:t xml:space="preserve">Для реализации подпрограммы будут использованы средства </w:t>
      </w:r>
      <w:r w:rsidRPr="0060031A">
        <w:rPr>
          <w:color w:val="000000"/>
          <w:sz w:val="18"/>
          <w:szCs w:val="18"/>
        </w:rPr>
        <w:t xml:space="preserve">Дорожного фонда </w:t>
      </w:r>
      <w:r w:rsidRPr="0060031A">
        <w:rPr>
          <w:sz w:val="18"/>
          <w:szCs w:val="18"/>
        </w:rPr>
        <w:t>Мошковского</w:t>
      </w:r>
      <w:r w:rsidRPr="0060031A">
        <w:rPr>
          <w:color w:val="000000"/>
          <w:sz w:val="18"/>
          <w:szCs w:val="18"/>
        </w:rPr>
        <w:t xml:space="preserve"> сельсовета Бековского района Пензенской области, который представляет часть средств бюджета </w:t>
      </w:r>
      <w:r w:rsidRPr="0060031A">
        <w:rPr>
          <w:sz w:val="18"/>
          <w:szCs w:val="18"/>
        </w:rPr>
        <w:t>Мошковского</w:t>
      </w:r>
      <w:r w:rsidRPr="0060031A">
        <w:rPr>
          <w:color w:val="000000"/>
          <w:sz w:val="18"/>
          <w:szCs w:val="18"/>
        </w:rPr>
        <w:t xml:space="preserve"> сельсовета Бековского района Пензенского области, подлежащая использованию в целях финансового обеспечения дорожной деятельности, включающей расходы на строительство, реконструкцию, капитальный ремонт, ремонт и содержание действующей сети автомобильных дорог в </w:t>
      </w:r>
      <w:r w:rsidRPr="0060031A">
        <w:rPr>
          <w:sz w:val="18"/>
          <w:szCs w:val="18"/>
        </w:rPr>
        <w:t xml:space="preserve">сумме </w:t>
      </w:r>
      <w:r w:rsidRPr="0060031A">
        <w:rPr>
          <w:color w:val="000000"/>
          <w:sz w:val="18"/>
          <w:szCs w:val="18"/>
        </w:rPr>
        <w:t>2522,809 тыс. рублей за счет средств бюджета Мошковского сельсовета Бековского района Пензенской области – 2522,809 тыс.</w:t>
      </w:r>
      <w:r w:rsidRPr="0060031A">
        <w:rPr>
          <w:color w:val="FF0000"/>
          <w:sz w:val="18"/>
          <w:szCs w:val="18"/>
        </w:rPr>
        <w:t xml:space="preserve"> </w:t>
      </w:r>
      <w:r w:rsidRPr="0060031A">
        <w:rPr>
          <w:color w:val="000000"/>
          <w:sz w:val="18"/>
          <w:szCs w:val="18"/>
        </w:rPr>
        <w:t>рублей, в том числе:</w:t>
      </w:r>
    </w:p>
    <w:p w:rsidR="0060031A" w:rsidRPr="0060031A" w:rsidRDefault="0060031A" w:rsidP="0060031A">
      <w:pPr>
        <w:autoSpaceDE w:val="0"/>
        <w:autoSpaceDN w:val="0"/>
        <w:adjustRightInd w:val="0"/>
        <w:rPr>
          <w:color w:val="000000"/>
          <w:sz w:val="18"/>
          <w:szCs w:val="18"/>
        </w:rPr>
      </w:pPr>
      <w:r w:rsidRPr="0060031A">
        <w:rPr>
          <w:color w:val="000000"/>
          <w:sz w:val="18"/>
          <w:szCs w:val="18"/>
        </w:rPr>
        <w:t>2019 год – 447,809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2020 год – 415,000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2021 год – 415,000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2022 год – 415,000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2023 год – 415,000 тыс. руб.;</w:t>
      </w:r>
    </w:p>
    <w:p w:rsidR="0060031A" w:rsidRPr="0060031A" w:rsidRDefault="0060031A" w:rsidP="0060031A">
      <w:pPr>
        <w:autoSpaceDE w:val="0"/>
        <w:autoSpaceDN w:val="0"/>
        <w:adjustRightInd w:val="0"/>
        <w:rPr>
          <w:sz w:val="18"/>
          <w:szCs w:val="18"/>
        </w:rPr>
      </w:pPr>
      <w:r w:rsidRPr="0060031A">
        <w:rPr>
          <w:color w:val="000000"/>
          <w:sz w:val="18"/>
          <w:szCs w:val="18"/>
        </w:rPr>
        <w:t>2024 год – 415,000 тыс. руб.</w:t>
      </w:r>
      <w:r w:rsidRPr="0060031A">
        <w:rPr>
          <w:sz w:val="18"/>
          <w:szCs w:val="18"/>
        </w:rPr>
        <w:t>»;</w:t>
      </w:r>
    </w:p>
    <w:p w:rsidR="0060031A" w:rsidRPr="0060031A" w:rsidRDefault="0060031A" w:rsidP="0060031A">
      <w:pPr>
        <w:widowControl w:val="0"/>
        <w:autoSpaceDE w:val="0"/>
        <w:autoSpaceDN w:val="0"/>
        <w:adjustRightInd w:val="0"/>
        <w:jc w:val="both"/>
        <w:rPr>
          <w:snapToGrid w:val="0"/>
          <w:sz w:val="18"/>
          <w:szCs w:val="18"/>
        </w:rPr>
      </w:pPr>
      <w:r w:rsidRPr="0060031A">
        <w:rPr>
          <w:sz w:val="18"/>
          <w:szCs w:val="18"/>
        </w:rPr>
        <w:t>1.5. В паспорте 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w:t>
      </w:r>
      <w:r w:rsidRPr="0060031A">
        <w:rPr>
          <w:snapToGrid w:val="0"/>
          <w:sz w:val="18"/>
          <w:szCs w:val="18"/>
        </w:rPr>
        <w:t xml:space="preserve"> позицию «Объем и источники финансирования подпрограммы (по годам)» изложить в следующей редакции:</w:t>
      </w:r>
    </w:p>
    <w:p w:rsidR="0060031A" w:rsidRPr="0060031A" w:rsidRDefault="0060031A" w:rsidP="0060031A">
      <w:pPr>
        <w:widowControl w:val="0"/>
        <w:autoSpaceDE w:val="0"/>
        <w:autoSpaceDN w:val="0"/>
        <w:adjustRightInd w:val="0"/>
        <w:jc w:val="both"/>
        <w:rPr>
          <w:snapToGrid w:val="0"/>
          <w:sz w:val="18"/>
          <w:szCs w:val="18"/>
        </w:rPr>
      </w:pPr>
      <w:r w:rsidRPr="0060031A">
        <w:rPr>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60031A" w:rsidRPr="0060031A" w:rsidTr="004D0A74">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rPr>
                <w:sz w:val="18"/>
                <w:szCs w:val="18"/>
              </w:rPr>
            </w:pPr>
            <w:r w:rsidRPr="0060031A">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rPr>
                <w:sz w:val="18"/>
                <w:szCs w:val="18"/>
              </w:rPr>
            </w:pPr>
            <w:r w:rsidRPr="0060031A">
              <w:rPr>
                <w:sz w:val="18"/>
                <w:szCs w:val="18"/>
              </w:rPr>
              <w:t>Объем бюджетных ассигнований из бюджета Мошковского сельсовета Бековского района Пензенской области – 0,000 тыс. руб., в том числе:</w:t>
            </w:r>
          </w:p>
          <w:p w:rsidR="0060031A" w:rsidRPr="0060031A" w:rsidRDefault="0060031A" w:rsidP="0060031A">
            <w:pPr>
              <w:autoSpaceDE w:val="0"/>
              <w:autoSpaceDN w:val="0"/>
              <w:adjustRightInd w:val="0"/>
              <w:rPr>
                <w:color w:val="000000"/>
                <w:sz w:val="18"/>
                <w:szCs w:val="18"/>
              </w:rPr>
            </w:pPr>
            <w:r w:rsidRPr="0060031A">
              <w:rPr>
                <w:color w:val="000000"/>
                <w:sz w:val="18"/>
                <w:szCs w:val="18"/>
              </w:rPr>
              <w:t>2019 год – 0,000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2020 год – 0,000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2021 год – 0,000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2022 год – 0,000 тыс. руб.;</w:t>
            </w:r>
          </w:p>
          <w:p w:rsidR="0060031A" w:rsidRPr="0060031A" w:rsidRDefault="0060031A" w:rsidP="0060031A">
            <w:pPr>
              <w:autoSpaceDE w:val="0"/>
              <w:autoSpaceDN w:val="0"/>
              <w:adjustRightInd w:val="0"/>
              <w:rPr>
                <w:color w:val="000000"/>
                <w:sz w:val="18"/>
                <w:szCs w:val="18"/>
              </w:rPr>
            </w:pPr>
            <w:r w:rsidRPr="0060031A">
              <w:rPr>
                <w:color w:val="000000"/>
                <w:sz w:val="18"/>
                <w:szCs w:val="18"/>
              </w:rPr>
              <w:t>2023 год – 0,000 тыс. руб.;</w:t>
            </w:r>
          </w:p>
          <w:p w:rsidR="0060031A" w:rsidRPr="0060031A" w:rsidRDefault="0060031A" w:rsidP="0060031A">
            <w:pPr>
              <w:jc w:val="both"/>
              <w:rPr>
                <w:sz w:val="18"/>
                <w:szCs w:val="18"/>
              </w:rPr>
            </w:pPr>
            <w:r w:rsidRPr="0060031A">
              <w:rPr>
                <w:color w:val="000000"/>
                <w:sz w:val="18"/>
                <w:szCs w:val="18"/>
              </w:rPr>
              <w:t>2024 год – 0,000 тыс. руб</w:t>
            </w:r>
            <w:r w:rsidRPr="0060031A">
              <w:rPr>
                <w:color w:val="FF0000"/>
                <w:sz w:val="18"/>
                <w:szCs w:val="18"/>
              </w:rPr>
              <w:t>.</w:t>
            </w:r>
          </w:p>
        </w:tc>
      </w:tr>
    </w:tbl>
    <w:p w:rsidR="0060031A" w:rsidRPr="0060031A" w:rsidRDefault="0060031A" w:rsidP="0060031A">
      <w:pPr>
        <w:widowControl w:val="0"/>
        <w:autoSpaceDE w:val="0"/>
        <w:autoSpaceDN w:val="0"/>
        <w:adjustRightInd w:val="0"/>
        <w:jc w:val="right"/>
        <w:outlineLvl w:val="1"/>
        <w:rPr>
          <w:sz w:val="18"/>
          <w:szCs w:val="18"/>
        </w:rPr>
      </w:pPr>
      <w:r w:rsidRPr="0060031A">
        <w:rPr>
          <w:sz w:val="18"/>
          <w:szCs w:val="18"/>
        </w:rPr>
        <w:t>»;</w:t>
      </w:r>
    </w:p>
    <w:p w:rsidR="0060031A" w:rsidRPr="0060031A" w:rsidRDefault="0060031A" w:rsidP="0060031A">
      <w:pPr>
        <w:tabs>
          <w:tab w:val="left" w:pos="0"/>
        </w:tabs>
        <w:jc w:val="both"/>
        <w:rPr>
          <w:snapToGrid w:val="0"/>
          <w:sz w:val="18"/>
          <w:szCs w:val="18"/>
        </w:rPr>
      </w:pPr>
      <w:r w:rsidRPr="0060031A">
        <w:rPr>
          <w:snapToGrid w:val="0"/>
          <w:sz w:val="18"/>
          <w:szCs w:val="18"/>
        </w:rPr>
        <w:t xml:space="preserve">1.6. Раздел 5.3.5 </w:t>
      </w:r>
      <w:r w:rsidRPr="0060031A">
        <w:rPr>
          <w:sz w:val="18"/>
          <w:szCs w:val="18"/>
        </w:rPr>
        <w:t xml:space="preserve">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 </w:t>
      </w:r>
      <w:r w:rsidRPr="0060031A">
        <w:rPr>
          <w:snapToGrid w:val="0"/>
          <w:sz w:val="18"/>
          <w:szCs w:val="18"/>
        </w:rPr>
        <w:t>«Объем финансовых ресурсов, необходимых для реализации подпрограммы» изложить в следующей редакции:</w:t>
      </w:r>
    </w:p>
    <w:p w:rsidR="0060031A" w:rsidRPr="0060031A" w:rsidRDefault="0060031A" w:rsidP="0060031A">
      <w:pPr>
        <w:jc w:val="center"/>
        <w:outlineLvl w:val="0"/>
        <w:rPr>
          <w:rFonts w:eastAsia="Calibri"/>
          <w:b/>
          <w:sz w:val="18"/>
          <w:szCs w:val="18"/>
          <w:lang w:eastAsia="en-US"/>
        </w:rPr>
      </w:pPr>
      <w:r w:rsidRPr="0060031A">
        <w:rPr>
          <w:rFonts w:eastAsia="Calibri"/>
          <w:b/>
          <w:sz w:val="18"/>
          <w:szCs w:val="18"/>
          <w:lang w:eastAsia="en-US"/>
        </w:rPr>
        <w:t>«5.3.5. Объем финансовых ресурсов, необходимых для реализации подпрограммы</w:t>
      </w:r>
    </w:p>
    <w:p w:rsidR="0060031A" w:rsidRPr="0060031A" w:rsidRDefault="0060031A" w:rsidP="0060031A">
      <w:pPr>
        <w:jc w:val="both"/>
        <w:rPr>
          <w:color w:val="000000"/>
          <w:sz w:val="18"/>
          <w:szCs w:val="18"/>
        </w:rPr>
      </w:pPr>
      <w:r w:rsidRPr="0060031A">
        <w:rPr>
          <w:color w:val="000000"/>
          <w:sz w:val="18"/>
          <w:szCs w:val="18"/>
        </w:rPr>
        <w:t>Общий объем бюджетных ассигнований на реализацию подпрограммы составляет 0,000 тыс. рублей.</w:t>
      </w:r>
    </w:p>
    <w:p w:rsidR="0060031A" w:rsidRPr="0060031A" w:rsidRDefault="0060031A" w:rsidP="0060031A">
      <w:pPr>
        <w:jc w:val="both"/>
        <w:rPr>
          <w:color w:val="000000"/>
          <w:sz w:val="18"/>
          <w:szCs w:val="18"/>
        </w:rPr>
      </w:pPr>
      <w:r w:rsidRPr="0060031A">
        <w:rPr>
          <w:color w:val="000000"/>
          <w:sz w:val="18"/>
          <w:szCs w:val="18"/>
        </w:rPr>
        <w:t xml:space="preserve"> Из бюджета Мошковского сельсовета Бековского района Пензенской области – 0,000 тыс. руб., в том числе:</w:t>
      </w:r>
    </w:p>
    <w:p w:rsidR="0060031A" w:rsidRPr="0060031A" w:rsidRDefault="0060031A" w:rsidP="0060031A">
      <w:pPr>
        <w:autoSpaceDE w:val="0"/>
        <w:autoSpaceDN w:val="0"/>
        <w:adjustRightInd w:val="0"/>
        <w:jc w:val="both"/>
        <w:rPr>
          <w:color w:val="000000"/>
          <w:sz w:val="18"/>
          <w:szCs w:val="18"/>
        </w:rPr>
      </w:pPr>
      <w:r w:rsidRPr="0060031A">
        <w:rPr>
          <w:color w:val="000000"/>
          <w:sz w:val="18"/>
          <w:szCs w:val="18"/>
        </w:rPr>
        <w:t>2019 год – 0,000 тыс. руб.;</w:t>
      </w:r>
    </w:p>
    <w:p w:rsidR="0060031A" w:rsidRPr="0060031A" w:rsidRDefault="0060031A" w:rsidP="0060031A">
      <w:pPr>
        <w:autoSpaceDE w:val="0"/>
        <w:autoSpaceDN w:val="0"/>
        <w:adjustRightInd w:val="0"/>
        <w:jc w:val="both"/>
        <w:rPr>
          <w:color w:val="000000"/>
          <w:sz w:val="18"/>
          <w:szCs w:val="18"/>
        </w:rPr>
      </w:pPr>
      <w:r w:rsidRPr="0060031A">
        <w:rPr>
          <w:color w:val="000000"/>
          <w:sz w:val="18"/>
          <w:szCs w:val="18"/>
        </w:rPr>
        <w:t>2020 год – 0,000 тыс. руб.;</w:t>
      </w:r>
    </w:p>
    <w:p w:rsidR="0060031A" w:rsidRPr="0060031A" w:rsidRDefault="0060031A" w:rsidP="0060031A">
      <w:pPr>
        <w:autoSpaceDE w:val="0"/>
        <w:autoSpaceDN w:val="0"/>
        <w:adjustRightInd w:val="0"/>
        <w:jc w:val="both"/>
        <w:rPr>
          <w:color w:val="000000"/>
          <w:sz w:val="18"/>
          <w:szCs w:val="18"/>
        </w:rPr>
      </w:pPr>
      <w:r w:rsidRPr="0060031A">
        <w:rPr>
          <w:color w:val="000000"/>
          <w:sz w:val="18"/>
          <w:szCs w:val="18"/>
        </w:rPr>
        <w:t>2021 год – 0,000 тыс. руб.;</w:t>
      </w:r>
    </w:p>
    <w:p w:rsidR="0060031A" w:rsidRPr="0060031A" w:rsidRDefault="0060031A" w:rsidP="0060031A">
      <w:pPr>
        <w:autoSpaceDE w:val="0"/>
        <w:autoSpaceDN w:val="0"/>
        <w:adjustRightInd w:val="0"/>
        <w:jc w:val="both"/>
        <w:rPr>
          <w:color w:val="000000"/>
          <w:sz w:val="18"/>
          <w:szCs w:val="18"/>
        </w:rPr>
      </w:pPr>
      <w:r w:rsidRPr="0060031A">
        <w:rPr>
          <w:color w:val="000000"/>
          <w:sz w:val="18"/>
          <w:szCs w:val="18"/>
        </w:rPr>
        <w:t>2022 год – 0,000 тыс. руб.;</w:t>
      </w:r>
    </w:p>
    <w:p w:rsidR="0060031A" w:rsidRPr="0060031A" w:rsidRDefault="0060031A" w:rsidP="0060031A">
      <w:pPr>
        <w:autoSpaceDE w:val="0"/>
        <w:autoSpaceDN w:val="0"/>
        <w:adjustRightInd w:val="0"/>
        <w:jc w:val="both"/>
        <w:rPr>
          <w:color w:val="000000"/>
          <w:sz w:val="18"/>
          <w:szCs w:val="18"/>
        </w:rPr>
      </w:pPr>
      <w:r w:rsidRPr="0060031A">
        <w:rPr>
          <w:color w:val="000000"/>
          <w:sz w:val="18"/>
          <w:szCs w:val="18"/>
        </w:rPr>
        <w:t>2023 год – 0,000 тыс. руб.;</w:t>
      </w:r>
    </w:p>
    <w:p w:rsidR="0060031A" w:rsidRPr="0060031A" w:rsidRDefault="0060031A" w:rsidP="0060031A">
      <w:pPr>
        <w:jc w:val="both"/>
        <w:rPr>
          <w:sz w:val="18"/>
          <w:szCs w:val="18"/>
        </w:rPr>
      </w:pPr>
      <w:r w:rsidRPr="0060031A">
        <w:rPr>
          <w:color w:val="000000"/>
          <w:sz w:val="18"/>
          <w:szCs w:val="18"/>
        </w:rPr>
        <w:t>2024 год – 0,000 тыс. руб.</w:t>
      </w:r>
      <w:r w:rsidRPr="0060031A">
        <w:rPr>
          <w:sz w:val="18"/>
          <w:szCs w:val="18"/>
        </w:rPr>
        <w:t>»;</w:t>
      </w:r>
    </w:p>
    <w:p w:rsidR="0060031A" w:rsidRPr="0060031A" w:rsidRDefault="0060031A" w:rsidP="0060031A">
      <w:pPr>
        <w:widowControl w:val="0"/>
        <w:autoSpaceDE w:val="0"/>
        <w:autoSpaceDN w:val="0"/>
        <w:adjustRightInd w:val="0"/>
        <w:jc w:val="both"/>
        <w:rPr>
          <w:snapToGrid w:val="0"/>
          <w:sz w:val="18"/>
          <w:szCs w:val="18"/>
        </w:rPr>
      </w:pPr>
      <w:r w:rsidRPr="0060031A">
        <w:rPr>
          <w:sz w:val="18"/>
          <w:szCs w:val="18"/>
        </w:rPr>
        <w:t>1.7. В паспорте подпрограммы «Управление муниципальной собственностью в Мошковском сельсовете Бековского района Пензенской области»</w:t>
      </w:r>
      <w:r w:rsidRPr="0060031A">
        <w:rPr>
          <w:snapToGrid w:val="0"/>
          <w:sz w:val="18"/>
          <w:szCs w:val="18"/>
        </w:rPr>
        <w:t xml:space="preserve"> позицию «Объем и источники финансирования подпрограммы (по годам)» изложить в следующей редакции:</w:t>
      </w:r>
    </w:p>
    <w:p w:rsidR="0060031A" w:rsidRPr="0060031A" w:rsidRDefault="0060031A" w:rsidP="0060031A">
      <w:pPr>
        <w:widowControl w:val="0"/>
        <w:autoSpaceDE w:val="0"/>
        <w:autoSpaceDN w:val="0"/>
        <w:adjustRightInd w:val="0"/>
        <w:jc w:val="both"/>
        <w:rPr>
          <w:snapToGrid w:val="0"/>
          <w:sz w:val="18"/>
          <w:szCs w:val="18"/>
        </w:rPr>
      </w:pPr>
      <w:r w:rsidRPr="0060031A">
        <w:rPr>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60031A" w:rsidRPr="0060031A" w:rsidTr="004D0A74">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rPr>
                <w:sz w:val="18"/>
                <w:szCs w:val="18"/>
              </w:rPr>
            </w:pPr>
            <w:r w:rsidRPr="0060031A">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both"/>
              <w:rPr>
                <w:color w:val="000000"/>
                <w:sz w:val="18"/>
                <w:szCs w:val="18"/>
              </w:rPr>
            </w:pPr>
            <w:r w:rsidRPr="0060031A">
              <w:rPr>
                <w:sz w:val="18"/>
                <w:szCs w:val="18"/>
              </w:rPr>
              <w:t xml:space="preserve">Общий объем бюджетных ассигнований на реализацию подпрограммы – </w:t>
            </w:r>
            <w:r w:rsidRPr="0060031A">
              <w:rPr>
                <w:color w:val="000000"/>
                <w:sz w:val="18"/>
                <w:szCs w:val="18"/>
              </w:rPr>
              <w:t>0,000</w:t>
            </w:r>
            <w:r w:rsidRPr="0060031A">
              <w:rPr>
                <w:sz w:val="18"/>
                <w:szCs w:val="18"/>
              </w:rPr>
              <w:t xml:space="preserve"> тыс. руб., в том числе за счет средств бюджета Мошковского сельсовета Бековского района Пензенской области – </w:t>
            </w:r>
            <w:r w:rsidRPr="0060031A">
              <w:rPr>
                <w:color w:val="000000"/>
                <w:sz w:val="18"/>
                <w:szCs w:val="18"/>
              </w:rPr>
              <w:t>0,000 тыс. руб., в том числе:</w:t>
            </w:r>
          </w:p>
          <w:p w:rsidR="0060031A" w:rsidRPr="0060031A" w:rsidRDefault="0060031A" w:rsidP="0060031A">
            <w:pPr>
              <w:jc w:val="both"/>
              <w:rPr>
                <w:color w:val="000000"/>
                <w:sz w:val="18"/>
                <w:szCs w:val="18"/>
              </w:rPr>
            </w:pPr>
            <w:r w:rsidRPr="0060031A">
              <w:rPr>
                <w:color w:val="000000"/>
                <w:sz w:val="18"/>
                <w:szCs w:val="18"/>
              </w:rPr>
              <w:t>2019 год –0,000 тыс. руб.;</w:t>
            </w:r>
          </w:p>
          <w:p w:rsidR="0060031A" w:rsidRPr="0060031A" w:rsidRDefault="0060031A" w:rsidP="0060031A">
            <w:pPr>
              <w:rPr>
                <w:color w:val="000000"/>
                <w:sz w:val="18"/>
                <w:szCs w:val="18"/>
              </w:rPr>
            </w:pPr>
            <w:r w:rsidRPr="0060031A">
              <w:rPr>
                <w:color w:val="000000"/>
                <w:sz w:val="18"/>
                <w:szCs w:val="18"/>
              </w:rPr>
              <w:t>2020 год – 0,000 тыс. руб.;</w:t>
            </w:r>
          </w:p>
          <w:p w:rsidR="0060031A" w:rsidRPr="0060031A" w:rsidRDefault="0060031A" w:rsidP="0060031A">
            <w:pPr>
              <w:rPr>
                <w:color w:val="000000"/>
                <w:sz w:val="18"/>
                <w:szCs w:val="18"/>
              </w:rPr>
            </w:pPr>
            <w:r w:rsidRPr="0060031A">
              <w:rPr>
                <w:color w:val="000000"/>
                <w:sz w:val="18"/>
                <w:szCs w:val="18"/>
              </w:rPr>
              <w:t>2021 год – 0,000 тыс. руб.;</w:t>
            </w:r>
          </w:p>
          <w:p w:rsidR="0060031A" w:rsidRPr="0060031A" w:rsidRDefault="0060031A" w:rsidP="0060031A">
            <w:pPr>
              <w:rPr>
                <w:color w:val="000000"/>
                <w:sz w:val="18"/>
                <w:szCs w:val="18"/>
              </w:rPr>
            </w:pPr>
            <w:r w:rsidRPr="0060031A">
              <w:rPr>
                <w:color w:val="000000"/>
                <w:sz w:val="18"/>
                <w:szCs w:val="18"/>
              </w:rPr>
              <w:t>2022 год – 0,000 тыс. руб.;</w:t>
            </w:r>
          </w:p>
          <w:p w:rsidR="0060031A" w:rsidRPr="0060031A" w:rsidRDefault="0060031A" w:rsidP="0060031A">
            <w:pPr>
              <w:rPr>
                <w:color w:val="000000"/>
                <w:sz w:val="18"/>
                <w:szCs w:val="18"/>
              </w:rPr>
            </w:pPr>
            <w:r w:rsidRPr="0060031A">
              <w:rPr>
                <w:color w:val="000000"/>
                <w:sz w:val="18"/>
                <w:szCs w:val="18"/>
              </w:rPr>
              <w:t>2023 год – 0,000 тыс. руб.;</w:t>
            </w:r>
          </w:p>
          <w:p w:rsidR="0060031A" w:rsidRPr="0060031A" w:rsidRDefault="0060031A" w:rsidP="0060031A">
            <w:pPr>
              <w:jc w:val="both"/>
              <w:rPr>
                <w:sz w:val="18"/>
                <w:szCs w:val="18"/>
              </w:rPr>
            </w:pPr>
            <w:r w:rsidRPr="0060031A">
              <w:rPr>
                <w:color w:val="000000"/>
                <w:sz w:val="18"/>
                <w:szCs w:val="18"/>
              </w:rPr>
              <w:t>2024 год – 0,000 тыс. руб.</w:t>
            </w:r>
          </w:p>
        </w:tc>
      </w:tr>
    </w:tbl>
    <w:p w:rsidR="0060031A" w:rsidRPr="0060031A" w:rsidRDefault="0060031A" w:rsidP="0060031A">
      <w:pPr>
        <w:jc w:val="right"/>
        <w:rPr>
          <w:sz w:val="18"/>
          <w:szCs w:val="18"/>
        </w:rPr>
      </w:pPr>
      <w:r w:rsidRPr="0060031A">
        <w:rPr>
          <w:sz w:val="18"/>
          <w:szCs w:val="18"/>
        </w:rPr>
        <w:lastRenderedPageBreak/>
        <w:t>»;</w:t>
      </w:r>
    </w:p>
    <w:p w:rsidR="0060031A" w:rsidRPr="0060031A" w:rsidRDefault="0060031A" w:rsidP="0060031A">
      <w:pPr>
        <w:tabs>
          <w:tab w:val="left" w:pos="0"/>
        </w:tabs>
        <w:jc w:val="both"/>
        <w:rPr>
          <w:snapToGrid w:val="0"/>
          <w:sz w:val="18"/>
          <w:szCs w:val="18"/>
        </w:rPr>
      </w:pPr>
      <w:r w:rsidRPr="0060031A">
        <w:rPr>
          <w:sz w:val="18"/>
          <w:szCs w:val="18"/>
        </w:rPr>
        <w:t xml:space="preserve">1.8. </w:t>
      </w:r>
      <w:r w:rsidRPr="0060031A">
        <w:rPr>
          <w:snapToGrid w:val="0"/>
          <w:sz w:val="18"/>
          <w:szCs w:val="18"/>
        </w:rPr>
        <w:t xml:space="preserve">Раздел 5.4.5 </w:t>
      </w:r>
      <w:r w:rsidRPr="0060031A">
        <w:rPr>
          <w:sz w:val="18"/>
          <w:szCs w:val="18"/>
        </w:rPr>
        <w:t xml:space="preserve">подпрограммы «Управление муниципальной собственностью в Мошковском сельсовете Бековского района Пензенской области» </w:t>
      </w:r>
      <w:r w:rsidRPr="0060031A">
        <w:rPr>
          <w:snapToGrid w:val="0"/>
          <w:sz w:val="18"/>
          <w:szCs w:val="18"/>
        </w:rPr>
        <w:t>«Объем финансовых ресурсов, необходимых для реализации Подпрограммы» изложить в следующей редакции:</w:t>
      </w:r>
    </w:p>
    <w:p w:rsidR="0060031A" w:rsidRPr="0060031A" w:rsidRDefault="0060031A" w:rsidP="0060031A">
      <w:pPr>
        <w:jc w:val="center"/>
        <w:outlineLvl w:val="0"/>
        <w:rPr>
          <w:rFonts w:eastAsia="Calibri"/>
          <w:b/>
          <w:sz w:val="18"/>
          <w:szCs w:val="18"/>
          <w:lang w:eastAsia="en-US"/>
        </w:rPr>
      </w:pPr>
      <w:r w:rsidRPr="0060031A">
        <w:rPr>
          <w:rFonts w:eastAsia="Calibri"/>
          <w:b/>
          <w:sz w:val="18"/>
          <w:szCs w:val="18"/>
          <w:lang w:eastAsia="en-US"/>
        </w:rPr>
        <w:t>«5.4.5. Объем финансовых ресурсов, необходимых для реализации подпрограммы</w:t>
      </w:r>
    </w:p>
    <w:p w:rsidR="0060031A" w:rsidRPr="0060031A" w:rsidRDefault="0060031A" w:rsidP="0060031A">
      <w:pPr>
        <w:jc w:val="both"/>
        <w:rPr>
          <w:color w:val="000000"/>
          <w:sz w:val="18"/>
          <w:szCs w:val="18"/>
        </w:rPr>
      </w:pPr>
      <w:r w:rsidRPr="0060031A">
        <w:rPr>
          <w:sz w:val="18"/>
          <w:szCs w:val="18"/>
        </w:rPr>
        <w:t xml:space="preserve">Реализация мероприятий подпрограммы осуществляется за счет средств бюджета Мошковского сельсовета Бековского района </w:t>
      </w:r>
      <w:r w:rsidRPr="0060031A">
        <w:rPr>
          <w:spacing w:val="-8"/>
          <w:sz w:val="18"/>
          <w:szCs w:val="18"/>
        </w:rPr>
        <w:t>Пензенской области</w:t>
      </w:r>
      <w:r w:rsidRPr="0060031A">
        <w:rPr>
          <w:sz w:val="18"/>
          <w:szCs w:val="18"/>
        </w:rPr>
        <w:t xml:space="preserve">. Общий объем финансирования подпрограммы на 2019-2024 годы составляет </w:t>
      </w:r>
      <w:r w:rsidRPr="0060031A">
        <w:rPr>
          <w:color w:val="000000"/>
          <w:sz w:val="18"/>
          <w:szCs w:val="18"/>
        </w:rPr>
        <w:t>0,000 тыс.</w:t>
      </w:r>
      <w:r w:rsidRPr="0060031A">
        <w:rPr>
          <w:sz w:val="18"/>
          <w:szCs w:val="18"/>
        </w:rPr>
        <w:t xml:space="preserve"> руб., в том числе за счет средств бюджета Мошковского сельсовета Бековского района Пензенской области – </w:t>
      </w:r>
      <w:r w:rsidRPr="0060031A">
        <w:rPr>
          <w:color w:val="000000"/>
          <w:sz w:val="18"/>
          <w:szCs w:val="18"/>
        </w:rPr>
        <w:t>0,000 тыс. руб., в том числе:</w:t>
      </w:r>
    </w:p>
    <w:p w:rsidR="0060031A" w:rsidRPr="0060031A" w:rsidRDefault="0060031A" w:rsidP="0060031A">
      <w:pPr>
        <w:jc w:val="both"/>
        <w:rPr>
          <w:color w:val="000000"/>
          <w:sz w:val="18"/>
          <w:szCs w:val="18"/>
        </w:rPr>
      </w:pPr>
      <w:r w:rsidRPr="0060031A">
        <w:rPr>
          <w:color w:val="000000"/>
          <w:sz w:val="18"/>
          <w:szCs w:val="18"/>
        </w:rPr>
        <w:t>2019 год –0,000 тыс. руб.;</w:t>
      </w:r>
    </w:p>
    <w:p w:rsidR="0060031A" w:rsidRPr="0060031A" w:rsidRDefault="0060031A" w:rsidP="0060031A">
      <w:pPr>
        <w:rPr>
          <w:color w:val="000000"/>
          <w:sz w:val="18"/>
          <w:szCs w:val="18"/>
        </w:rPr>
      </w:pPr>
      <w:r w:rsidRPr="0060031A">
        <w:rPr>
          <w:color w:val="000000"/>
          <w:sz w:val="18"/>
          <w:szCs w:val="18"/>
        </w:rPr>
        <w:t>2020 год – 0,000 тыс. руб.;</w:t>
      </w:r>
    </w:p>
    <w:p w:rsidR="0060031A" w:rsidRPr="0060031A" w:rsidRDefault="0060031A" w:rsidP="0060031A">
      <w:pPr>
        <w:rPr>
          <w:color w:val="000000"/>
          <w:sz w:val="18"/>
          <w:szCs w:val="18"/>
        </w:rPr>
      </w:pPr>
      <w:r w:rsidRPr="0060031A">
        <w:rPr>
          <w:color w:val="000000"/>
          <w:sz w:val="18"/>
          <w:szCs w:val="18"/>
        </w:rPr>
        <w:t>2021 год – 0,000 тыс. руб.;</w:t>
      </w:r>
    </w:p>
    <w:p w:rsidR="0060031A" w:rsidRPr="0060031A" w:rsidRDefault="0060031A" w:rsidP="0060031A">
      <w:pPr>
        <w:rPr>
          <w:color w:val="000000"/>
          <w:sz w:val="18"/>
          <w:szCs w:val="18"/>
        </w:rPr>
      </w:pPr>
      <w:r w:rsidRPr="0060031A">
        <w:rPr>
          <w:color w:val="000000"/>
          <w:sz w:val="18"/>
          <w:szCs w:val="18"/>
        </w:rPr>
        <w:t>2022 год – 0,000 тыс. руб.;</w:t>
      </w:r>
    </w:p>
    <w:p w:rsidR="0060031A" w:rsidRPr="0060031A" w:rsidRDefault="0060031A" w:rsidP="0060031A">
      <w:pPr>
        <w:rPr>
          <w:color w:val="000000"/>
          <w:sz w:val="18"/>
          <w:szCs w:val="18"/>
        </w:rPr>
      </w:pPr>
      <w:r w:rsidRPr="0060031A">
        <w:rPr>
          <w:color w:val="000000"/>
          <w:sz w:val="18"/>
          <w:szCs w:val="18"/>
        </w:rPr>
        <w:t>2023 год – 0,000 тыс. руб.;</w:t>
      </w:r>
    </w:p>
    <w:p w:rsidR="0060031A" w:rsidRPr="0060031A" w:rsidRDefault="0060031A" w:rsidP="0060031A">
      <w:pPr>
        <w:jc w:val="both"/>
        <w:rPr>
          <w:sz w:val="18"/>
          <w:szCs w:val="18"/>
        </w:rPr>
      </w:pPr>
      <w:r w:rsidRPr="0060031A">
        <w:rPr>
          <w:color w:val="000000"/>
          <w:sz w:val="18"/>
          <w:szCs w:val="18"/>
        </w:rPr>
        <w:t>2024 год – 0,000 тыс. руб.</w:t>
      </w:r>
      <w:r w:rsidRPr="0060031A">
        <w:rPr>
          <w:sz w:val="18"/>
          <w:szCs w:val="18"/>
        </w:rPr>
        <w:t>»;</w:t>
      </w:r>
    </w:p>
    <w:p w:rsidR="0060031A" w:rsidRPr="0060031A" w:rsidRDefault="0060031A" w:rsidP="0060031A">
      <w:pPr>
        <w:widowControl w:val="0"/>
        <w:autoSpaceDE w:val="0"/>
        <w:autoSpaceDN w:val="0"/>
        <w:adjustRightInd w:val="0"/>
        <w:jc w:val="both"/>
        <w:rPr>
          <w:sz w:val="18"/>
          <w:szCs w:val="18"/>
        </w:rPr>
      </w:pPr>
      <w:r w:rsidRPr="0060031A">
        <w:rPr>
          <w:sz w:val="18"/>
          <w:szCs w:val="18"/>
        </w:rPr>
        <w:t>1.9. Приложение № 2</w:t>
      </w:r>
      <w:r w:rsidRPr="0060031A">
        <w:rPr>
          <w:bCs/>
          <w:color w:val="000000"/>
          <w:sz w:val="18"/>
          <w:szCs w:val="18"/>
        </w:rPr>
        <w:t xml:space="preserve"> «Ресурсное обеспечение </w:t>
      </w:r>
      <w:r w:rsidRPr="0060031A">
        <w:rPr>
          <w:sz w:val="18"/>
          <w:szCs w:val="18"/>
        </w:rPr>
        <w:t xml:space="preserve">реализации муниципальной программы </w:t>
      </w:r>
      <w:r w:rsidRPr="0060031A">
        <w:rPr>
          <w:spacing w:val="20"/>
          <w:sz w:val="18"/>
          <w:szCs w:val="18"/>
        </w:rPr>
        <w:t>«</w:t>
      </w:r>
      <w:r w:rsidRPr="0060031A">
        <w:rPr>
          <w:sz w:val="18"/>
          <w:szCs w:val="18"/>
        </w:rPr>
        <w:t>Развитие территорий, социальной и инженерной инфраструктуры в Мошковском сельсовете, Бековского района Пензенской области</w:t>
      </w:r>
      <w:r w:rsidRPr="0060031A">
        <w:rPr>
          <w:spacing w:val="20"/>
          <w:sz w:val="18"/>
          <w:szCs w:val="18"/>
        </w:rPr>
        <w:t>»</w:t>
      </w:r>
      <w:r w:rsidRPr="0060031A">
        <w:rPr>
          <w:sz w:val="18"/>
          <w:szCs w:val="18"/>
        </w:rPr>
        <w:t xml:space="preserve"> за счет </w:t>
      </w:r>
      <w:r w:rsidRPr="0060031A">
        <w:rPr>
          <w:bCs/>
          <w:sz w:val="18"/>
          <w:szCs w:val="18"/>
        </w:rPr>
        <w:t xml:space="preserve">всех источников финансирования </w:t>
      </w:r>
      <w:r w:rsidRPr="0060031A">
        <w:rPr>
          <w:sz w:val="18"/>
          <w:szCs w:val="18"/>
        </w:rPr>
        <w:t>изложить в новой редакции согласно приложению № 1 к настоящему постановлению;</w:t>
      </w:r>
    </w:p>
    <w:p w:rsidR="0060031A" w:rsidRPr="0060031A" w:rsidRDefault="0060031A" w:rsidP="0060031A">
      <w:pPr>
        <w:autoSpaceDE w:val="0"/>
        <w:autoSpaceDN w:val="0"/>
        <w:adjustRightInd w:val="0"/>
        <w:jc w:val="both"/>
        <w:rPr>
          <w:sz w:val="18"/>
          <w:szCs w:val="18"/>
        </w:rPr>
      </w:pPr>
      <w:r w:rsidRPr="0060031A">
        <w:rPr>
          <w:sz w:val="18"/>
          <w:szCs w:val="18"/>
        </w:rPr>
        <w:t xml:space="preserve">1.10. Приложение № 3 «Ресурсное обеспечение реализации муниципальной программы </w:t>
      </w:r>
      <w:r w:rsidRPr="0060031A">
        <w:rPr>
          <w:bCs/>
          <w:spacing w:val="-1"/>
          <w:sz w:val="18"/>
          <w:szCs w:val="18"/>
        </w:rPr>
        <w:t>«</w:t>
      </w:r>
      <w:r w:rsidRPr="0060031A">
        <w:rPr>
          <w:sz w:val="18"/>
          <w:szCs w:val="18"/>
        </w:rPr>
        <w:t>Развитие территорий, социальной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60031A" w:rsidRPr="0060031A" w:rsidRDefault="0060031A" w:rsidP="0060031A">
      <w:pPr>
        <w:autoSpaceDE w:val="0"/>
        <w:autoSpaceDN w:val="0"/>
        <w:adjustRightInd w:val="0"/>
        <w:jc w:val="both"/>
        <w:rPr>
          <w:sz w:val="18"/>
          <w:szCs w:val="18"/>
        </w:rPr>
      </w:pPr>
      <w:r w:rsidRPr="0060031A">
        <w:rPr>
          <w:sz w:val="18"/>
          <w:szCs w:val="18"/>
        </w:rPr>
        <w:t xml:space="preserve">1.11. Приложение № 4 «Мероприятия муниципальной программы </w:t>
      </w:r>
      <w:r w:rsidRPr="0060031A">
        <w:rPr>
          <w:bCs/>
          <w:spacing w:val="-1"/>
          <w:sz w:val="18"/>
          <w:szCs w:val="18"/>
        </w:rPr>
        <w:t>«</w:t>
      </w:r>
      <w:r w:rsidRPr="0060031A">
        <w:rPr>
          <w:sz w:val="18"/>
          <w:szCs w:val="18"/>
        </w:rPr>
        <w:t>Развитие территорий, социальной и инженерной инфраструктуры в Мошковском сельсовете, Бековского района Пензенской области» изложить в новой редакции согласно приложению № 3 к настоящему постановлению.</w:t>
      </w:r>
    </w:p>
    <w:p w:rsidR="0060031A" w:rsidRPr="0060031A" w:rsidRDefault="0060031A" w:rsidP="0060031A">
      <w:pPr>
        <w:jc w:val="both"/>
        <w:rPr>
          <w:sz w:val="18"/>
          <w:szCs w:val="18"/>
        </w:rPr>
      </w:pPr>
      <w:r w:rsidRPr="0060031A">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60031A" w:rsidRPr="0060031A" w:rsidRDefault="0060031A" w:rsidP="0060031A">
      <w:pPr>
        <w:autoSpaceDE w:val="0"/>
        <w:autoSpaceDN w:val="0"/>
        <w:adjustRightInd w:val="0"/>
        <w:jc w:val="both"/>
        <w:rPr>
          <w:sz w:val="18"/>
          <w:szCs w:val="18"/>
        </w:rPr>
      </w:pPr>
      <w:r w:rsidRPr="0060031A">
        <w:rPr>
          <w:sz w:val="18"/>
          <w:szCs w:val="18"/>
        </w:rPr>
        <w:t>3. Опубликовать настоящее постановление в информационном бюллетене «Ведомости Мошковского сельсовета».</w:t>
      </w:r>
    </w:p>
    <w:p w:rsidR="0060031A" w:rsidRPr="0060031A" w:rsidRDefault="0060031A" w:rsidP="0060031A">
      <w:pPr>
        <w:autoSpaceDE w:val="0"/>
        <w:autoSpaceDN w:val="0"/>
        <w:adjustRightInd w:val="0"/>
        <w:jc w:val="both"/>
        <w:rPr>
          <w:sz w:val="18"/>
          <w:szCs w:val="18"/>
        </w:rPr>
      </w:pPr>
      <w:r w:rsidRPr="0060031A">
        <w:rPr>
          <w:sz w:val="18"/>
          <w:szCs w:val="18"/>
        </w:rPr>
        <w:t xml:space="preserve">4. Настоящее постановление вступает в силу </w:t>
      </w:r>
      <w:r w:rsidRPr="0060031A">
        <w:rPr>
          <w:bCs/>
          <w:sz w:val="18"/>
          <w:szCs w:val="18"/>
        </w:rPr>
        <w:t xml:space="preserve">после </w:t>
      </w:r>
      <w:r w:rsidRPr="0060031A">
        <w:rPr>
          <w:sz w:val="18"/>
          <w:szCs w:val="18"/>
        </w:rPr>
        <w:t>его официального опубликования.</w:t>
      </w:r>
    </w:p>
    <w:p w:rsidR="0060031A" w:rsidRPr="0060031A" w:rsidRDefault="0060031A" w:rsidP="0060031A">
      <w:pPr>
        <w:autoSpaceDE w:val="0"/>
        <w:autoSpaceDN w:val="0"/>
        <w:adjustRightInd w:val="0"/>
        <w:jc w:val="both"/>
        <w:rPr>
          <w:sz w:val="18"/>
          <w:szCs w:val="18"/>
        </w:rPr>
      </w:pPr>
      <w:r w:rsidRPr="0060031A">
        <w:rPr>
          <w:sz w:val="18"/>
          <w:szCs w:val="18"/>
        </w:rPr>
        <w:t>5. Контроль за исполнением настоящего постановления возложить на главу администрации Мошковского сельсовета И.Б. Гнивковского.</w:t>
      </w:r>
    </w:p>
    <w:p w:rsidR="0060031A" w:rsidRPr="0060031A" w:rsidRDefault="0060031A" w:rsidP="0060031A">
      <w:pPr>
        <w:autoSpaceDE w:val="0"/>
        <w:autoSpaceDN w:val="0"/>
        <w:adjustRightInd w:val="0"/>
        <w:jc w:val="both"/>
        <w:rPr>
          <w:sz w:val="18"/>
          <w:szCs w:val="18"/>
        </w:rPr>
      </w:pPr>
      <w:r w:rsidRPr="0060031A">
        <w:rPr>
          <w:sz w:val="18"/>
          <w:szCs w:val="18"/>
        </w:rPr>
        <w:t>Глава администрации</w:t>
      </w:r>
    </w:p>
    <w:p w:rsidR="0060031A" w:rsidRPr="0060031A" w:rsidRDefault="0060031A" w:rsidP="0060031A">
      <w:pPr>
        <w:tabs>
          <w:tab w:val="left" w:pos="0"/>
        </w:tabs>
        <w:rPr>
          <w:sz w:val="18"/>
          <w:szCs w:val="18"/>
        </w:rPr>
      </w:pPr>
      <w:r w:rsidRPr="0060031A">
        <w:rPr>
          <w:sz w:val="18"/>
          <w:szCs w:val="18"/>
        </w:rPr>
        <w:t>Мошковского сельсовета                                                                      И.Б. Гнивковский</w:t>
      </w:r>
    </w:p>
    <w:p w:rsidR="0060031A" w:rsidRPr="0060031A" w:rsidRDefault="0060031A" w:rsidP="0060031A">
      <w:pPr>
        <w:tabs>
          <w:tab w:val="left" w:pos="0"/>
        </w:tabs>
        <w:rPr>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Приложение № 1 к постановлению администрации Мошковского сельсовета от 30.10.2019 №</w:t>
      </w:r>
      <w:bookmarkStart w:id="0" w:name="Par417"/>
      <w:bookmarkEnd w:id="0"/>
      <w:r w:rsidRPr="0060031A">
        <w:rPr>
          <w:sz w:val="18"/>
          <w:szCs w:val="18"/>
        </w:rPr>
        <w:t xml:space="preserve"> 114</w:t>
      </w:r>
    </w:p>
    <w:p w:rsidR="0060031A" w:rsidRPr="0060031A" w:rsidRDefault="0060031A" w:rsidP="0060031A">
      <w:pPr>
        <w:autoSpaceDE w:val="0"/>
        <w:autoSpaceDN w:val="0"/>
        <w:adjustRightInd w:val="0"/>
        <w:jc w:val="center"/>
        <w:rPr>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Приложение № 2 к муниципальной программе</w:t>
      </w:r>
    </w:p>
    <w:p w:rsidR="0060031A" w:rsidRPr="0060031A" w:rsidRDefault="0060031A" w:rsidP="0060031A">
      <w:pPr>
        <w:autoSpaceDE w:val="0"/>
        <w:autoSpaceDN w:val="0"/>
        <w:adjustRightInd w:val="0"/>
        <w:jc w:val="center"/>
        <w:rPr>
          <w:b/>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Ресурсное обеспечение реализации муниципальной программы Мошковского сельсовете Бековского района Пензенской области «Развитие территорий, социальной и инженерной инфраструктуры в Мошковском сельсовете Бековского района Пензенской области» за счет всех источников финансирования</w:t>
      </w:r>
    </w:p>
    <w:p w:rsidR="0060031A" w:rsidRPr="0060031A" w:rsidRDefault="0060031A" w:rsidP="0060031A">
      <w:pPr>
        <w:autoSpaceDE w:val="0"/>
        <w:autoSpaceDN w:val="0"/>
        <w:adjustRightInd w:val="0"/>
        <w:jc w:val="center"/>
        <w:rPr>
          <w:sz w:val="18"/>
          <w:szCs w:val="18"/>
        </w:rPr>
      </w:pPr>
    </w:p>
    <w:tbl>
      <w:tblPr>
        <w:tblW w:w="10589" w:type="dxa"/>
        <w:jc w:val="center"/>
        <w:tblCellSpacing w:w="5" w:type="nil"/>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firstRow="0" w:lastRow="0" w:firstColumn="0" w:lastColumn="0" w:noHBand="0" w:noVBand="0"/>
      </w:tblPr>
      <w:tblGrid>
        <w:gridCol w:w="435"/>
        <w:gridCol w:w="996"/>
        <w:gridCol w:w="1774"/>
        <w:gridCol w:w="1913"/>
        <w:gridCol w:w="911"/>
        <w:gridCol w:w="912"/>
        <w:gridCol w:w="912"/>
        <w:gridCol w:w="912"/>
        <w:gridCol w:w="912"/>
        <w:gridCol w:w="912"/>
      </w:tblGrid>
      <w:tr w:rsidR="0060031A" w:rsidRPr="0060031A" w:rsidTr="004D0A74">
        <w:trPr>
          <w:trHeight w:val="480"/>
          <w:tblCellSpacing w:w="5" w:type="nil"/>
          <w:jc w:val="center"/>
        </w:trPr>
        <w:tc>
          <w:tcPr>
            <w:tcW w:w="435"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 п/п</w:t>
            </w:r>
          </w:p>
        </w:tc>
        <w:tc>
          <w:tcPr>
            <w:tcW w:w="996"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Статус</w:t>
            </w:r>
          </w:p>
        </w:tc>
        <w:tc>
          <w:tcPr>
            <w:tcW w:w="1774"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Наименование муниципальной программы, подпрограммы</w:t>
            </w:r>
          </w:p>
        </w:tc>
        <w:tc>
          <w:tcPr>
            <w:tcW w:w="1913"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Источник финансирования</w:t>
            </w:r>
          </w:p>
        </w:tc>
        <w:tc>
          <w:tcPr>
            <w:tcW w:w="5471" w:type="dxa"/>
            <w:gridSpan w:val="6"/>
            <w:tcBorders>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Оценка расходов, тыс. рублей</w:t>
            </w:r>
          </w:p>
        </w:tc>
      </w:tr>
      <w:tr w:rsidR="0060031A" w:rsidRPr="0060031A" w:rsidTr="004D0A74">
        <w:trPr>
          <w:trHeight w:val="640"/>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jc w:val="center"/>
              <w:rPr>
                <w:sz w:val="18"/>
                <w:szCs w:val="18"/>
              </w:rPr>
            </w:pPr>
          </w:p>
        </w:tc>
        <w:tc>
          <w:tcPr>
            <w:tcW w:w="1913" w:type="dxa"/>
            <w:vMerge/>
          </w:tcPr>
          <w:p w:rsidR="0060031A" w:rsidRPr="0060031A" w:rsidRDefault="0060031A" w:rsidP="0060031A">
            <w:pPr>
              <w:autoSpaceDE w:val="0"/>
              <w:autoSpaceDN w:val="0"/>
              <w:adjustRightInd w:val="0"/>
              <w:jc w:val="center"/>
              <w:rPr>
                <w:sz w:val="18"/>
                <w:szCs w:val="18"/>
              </w:rPr>
            </w:pP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 xml:space="preserve">2019 год </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 xml:space="preserve">2020 год </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2021 год</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2022 год</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2023 год</w:t>
            </w:r>
          </w:p>
        </w:tc>
        <w:tc>
          <w:tcPr>
            <w:tcW w:w="912" w:type="dxa"/>
            <w:tcBorders>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 год</w:t>
            </w:r>
          </w:p>
        </w:tc>
      </w:tr>
      <w:tr w:rsidR="0060031A" w:rsidRPr="0060031A" w:rsidTr="004D0A74">
        <w:trPr>
          <w:tblCellSpacing w:w="5" w:type="nil"/>
          <w:jc w:val="center"/>
        </w:trPr>
        <w:tc>
          <w:tcPr>
            <w:tcW w:w="435" w:type="dxa"/>
          </w:tcPr>
          <w:p w:rsidR="0060031A" w:rsidRPr="0060031A" w:rsidRDefault="0060031A" w:rsidP="0060031A">
            <w:pPr>
              <w:autoSpaceDE w:val="0"/>
              <w:autoSpaceDN w:val="0"/>
              <w:adjustRightInd w:val="0"/>
              <w:jc w:val="center"/>
              <w:rPr>
                <w:sz w:val="18"/>
                <w:szCs w:val="18"/>
              </w:rPr>
            </w:pPr>
            <w:r w:rsidRPr="0060031A">
              <w:rPr>
                <w:sz w:val="18"/>
                <w:szCs w:val="18"/>
              </w:rPr>
              <w:t>1</w:t>
            </w:r>
          </w:p>
        </w:tc>
        <w:tc>
          <w:tcPr>
            <w:tcW w:w="996" w:type="dxa"/>
          </w:tcPr>
          <w:p w:rsidR="0060031A" w:rsidRPr="0060031A" w:rsidRDefault="0060031A" w:rsidP="0060031A">
            <w:pPr>
              <w:autoSpaceDE w:val="0"/>
              <w:autoSpaceDN w:val="0"/>
              <w:adjustRightInd w:val="0"/>
              <w:jc w:val="center"/>
              <w:rPr>
                <w:sz w:val="18"/>
                <w:szCs w:val="18"/>
              </w:rPr>
            </w:pPr>
            <w:r w:rsidRPr="0060031A">
              <w:rPr>
                <w:sz w:val="18"/>
                <w:szCs w:val="18"/>
              </w:rPr>
              <w:t>2</w:t>
            </w:r>
          </w:p>
        </w:tc>
        <w:tc>
          <w:tcPr>
            <w:tcW w:w="1774" w:type="dxa"/>
          </w:tcPr>
          <w:p w:rsidR="0060031A" w:rsidRPr="0060031A" w:rsidRDefault="0060031A" w:rsidP="0060031A">
            <w:pPr>
              <w:autoSpaceDE w:val="0"/>
              <w:autoSpaceDN w:val="0"/>
              <w:adjustRightInd w:val="0"/>
              <w:jc w:val="center"/>
              <w:rPr>
                <w:sz w:val="18"/>
                <w:szCs w:val="18"/>
              </w:rPr>
            </w:pPr>
            <w:r w:rsidRPr="0060031A">
              <w:rPr>
                <w:sz w:val="18"/>
                <w:szCs w:val="18"/>
              </w:rPr>
              <w:t>3</w:t>
            </w:r>
          </w:p>
        </w:tc>
        <w:tc>
          <w:tcPr>
            <w:tcW w:w="1913" w:type="dxa"/>
          </w:tcPr>
          <w:p w:rsidR="0060031A" w:rsidRPr="0060031A" w:rsidRDefault="0060031A" w:rsidP="0060031A">
            <w:pPr>
              <w:autoSpaceDE w:val="0"/>
              <w:autoSpaceDN w:val="0"/>
              <w:adjustRightInd w:val="0"/>
              <w:jc w:val="center"/>
              <w:rPr>
                <w:sz w:val="18"/>
                <w:szCs w:val="18"/>
              </w:rPr>
            </w:pPr>
            <w:r w:rsidRPr="0060031A">
              <w:rPr>
                <w:sz w:val="18"/>
                <w:szCs w:val="18"/>
              </w:rPr>
              <w:t>4</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5</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6</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7</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8</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9</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10</w:t>
            </w:r>
          </w:p>
        </w:tc>
      </w:tr>
      <w:tr w:rsidR="0060031A" w:rsidRPr="0060031A" w:rsidTr="004D0A74">
        <w:trPr>
          <w:trHeight w:val="320"/>
          <w:tblCellSpacing w:w="5" w:type="nil"/>
          <w:jc w:val="center"/>
        </w:trPr>
        <w:tc>
          <w:tcPr>
            <w:tcW w:w="435" w:type="dxa"/>
            <w:vMerge w:val="restart"/>
          </w:tcPr>
          <w:p w:rsidR="0060031A" w:rsidRPr="0060031A" w:rsidRDefault="0060031A" w:rsidP="0060031A">
            <w:pPr>
              <w:autoSpaceDE w:val="0"/>
              <w:autoSpaceDN w:val="0"/>
              <w:adjustRightInd w:val="0"/>
              <w:jc w:val="center"/>
              <w:rPr>
                <w:sz w:val="18"/>
                <w:szCs w:val="18"/>
              </w:rPr>
            </w:pP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 xml:space="preserve">Программа </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911" w:type="dxa"/>
          </w:tcPr>
          <w:p w:rsidR="0060031A" w:rsidRPr="0060031A" w:rsidRDefault="0060031A" w:rsidP="0060031A">
            <w:pPr>
              <w:jc w:val="center"/>
              <w:rPr>
                <w:sz w:val="18"/>
                <w:szCs w:val="18"/>
              </w:rPr>
            </w:pPr>
            <w:r w:rsidRPr="0060031A">
              <w:rPr>
                <w:sz w:val="18"/>
                <w:szCs w:val="18"/>
              </w:rPr>
              <w:t>447,809</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r>
      <w:tr w:rsidR="0060031A" w:rsidRPr="0060031A" w:rsidTr="004D0A74">
        <w:trPr>
          <w:trHeight w:val="480"/>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jc w:val="center"/>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района Пензенской области </w:t>
            </w:r>
          </w:p>
        </w:tc>
        <w:tc>
          <w:tcPr>
            <w:tcW w:w="911" w:type="dxa"/>
          </w:tcPr>
          <w:p w:rsidR="0060031A" w:rsidRPr="0060031A" w:rsidRDefault="0060031A" w:rsidP="0060031A">
            <w:pPr>
              <w:jc w:val="center"/>
              <w:rPr>
                <w:sz w:val="18"/>
                <w:szCs w:val="18"/>
              </w:rPr>
            </w:pPr>
            <w:r w:rsidRPr="0060031A">
              <w:rPr>
                <w:sz w:val="18"/>
                <w:szCs w:val="18"/>
              </w:rPr>
              <w:t>447,809</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r>
      <w:tr w:rsidR="0060031A" w:rsidRPr="0060031A" w:rsidTr="004D0A74">
        <w:trPr>
          <w:trHeight w:val="263"/>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jc w:val="center"/>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rHeight w:val="263"/>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jc w:val="center"/>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jc w:val="center"/>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rHeight w:val="121"/>
          <w:tblCellSpacing w:w="5" w:type="nil"/>
          <w:jc w:val="center"/>
        </w:trPr>
        <w:tc>
          <w:tcPr>
            <w:tcW w:w="435"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1</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 xml:space="preserve">Подпрограмма 1 </w:t>
            </w:r>
          </w:p>
        </w:tc>
        <w:tc>
          <w:tcPr>
            <w:tcW w:w="1774" w:type="dxa"/>
            <w:vMerge w:val="restart"/>
          </w:tcPr>
          <w:p w:rsidR="0060031A" w:rsidRPr="0060031A" w:rsidRDefault="0060031A" w:rsidP="0060031A">
            <w:pPr>
              <w:autoSpaceDE w:val="0"/>
              <w:autoSpaceDN w:val="0"/>
              <w:adjustRightInd w:val="0"/>
              <w:rPr>
                <w:snapToGrid w:val="0"/>
                <w:sz w:val="18"/>
                <w:szCs w:val="18"/>
              </w:rPr>
            </w:pPr>
            <w:r w:rsidRPr="0060031A">
              <w:rPr>
                <w:sz w:val="18"/>
                <w:szCs w:val="18"/>
              </w:rPr>
              <w:t xml:space="preserve">Модернизация и развитие территориальной сети автомобильных дорог общего пользования местного значения в границах населенных пунктов Мошковского </w:t>
            </w:r>
            <w:r w:rsidRPr="0060031A">
              <w:rPr>
                <w:sz w:val="18"/>
                <w:szCs w:val="18"/>
              </w:rPr>
              <w:lastRenderedPageBreak/>
              <w:t>сельсовета Бековского района Пензенской области</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lastRenderedPageBreak/>
              <w:t xml:space="preserve">всего </w:t>
            </w:r>
          </w:p>
        </w:tc>
        <w:tc>
          <w:tcPr>
            <w:tcW w:w="911" w:type="dxa"/>
          </w:tcPr>
          <w:p w:rsidR="0060031A" w:rsidRPr="0060031A" w:rsidRDefault="0060031A" w:rsidP="0060031A">
            <w:pPr>
              <w:jc w:val="center"/>
              <w:rPr>
                <w:sz w:val="18"/>
                <w:szCs w:val="18"/>
              </w:rPr>
            </w:pPr>
            <w:r w:rsidRPr="0060031A">
              <w:rPr>
                <w:sz w:val="18"/>
                <w:szCs w:val="18"/>
              </w:rPr>
              <w:t>447,809</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r>
      <w:tr w:rsidR="0060031A" w:rsidRPr="0060031A" w:rsidTr="004D0A74">
        <w:trPr>
          <w:trHeight w:val="480"/>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района Пензенской области </w:t>
            </w:r>
          </w:p>
        </w:tc>
        <w:tc>
          <w:tcPr>
            <w:tcW w:w="911" w:type="dxa"/>
          </w:tcPr>
          <w:p w:rsidR="0060031A" w:rsidRPr="0060031A" w:rsidRDefault="0060031A" w:rsidP="0060031A">
            <w:pPr>
              <w:jc w:val="center"/>
              <w:rPr>
                <w:sz w:val="18"/>
                <w:szCs w:val="18"/>
              </w:rPr>
            </w:pPr>
            <w:r w:rsidRPr="0060031A">
              <w:rPr>
                <w:sz w:val="18"/>
                <w:szCs w:val="18"/>
              </w:rPr>
              <w:t>447,809</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r>
      <w:tr w:rsidR="0060031A" w:rsidRPr="0060031A" w:rsidTr="004D0A74">
        <w:trPr>
          <w:trHeight w:val="314"/>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rHeight w:val="192"/>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внебюджетные </w:t>
            </w:r>
            <w:r w:rsidRPr="0060031A">
              <w:rPr>
                <w:sz w:val="18"/>
                <w:szCs w:val="18"/>
              </w:rPr>
              <w:lastRenderedPageBreak/>
              <w:t>источники</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rHeight w:val="147"/>
          <w:tblCellSpacing w:w="5" w:type="nil"/>
          <w:jc w:val="center"/>
        </w:trPr>
        <w:tc>
          <w:tcPr>
            <w:tcW w:w="435"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lastRenderedPageBreak/>
              <w:t>1.1</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911" w:type="dxa"/>
          </w:tcPr>
          <w:p w:rsidR="0060031A" w:rsidRPr="0060031A" w:rsidRDefault="0060031A" w:rsidP="0060031A">
            <w:pPr>
              <w:jc w:val="center"/>
              <w:rPr>
                <w:sz w:val="18"/>
                <w:szCs w:val="18"/>
              </w:rPr>
            </w:pPr>
            <w:r w:rsidRPr="0060031A">
              <w:rPr>
                <w:sz w:val="18"/>
                <w:szCs w:val="18"/>
              </w:rPr>
              <w:t>447,809</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района Пензенской области </w:t>
            </w:r>
          </w:p>
        </w:tc>
        <w:tc>
          <w:tcPr>
            <w:tcW w:w="911" w:type="dxa"/>
          </w:tcPr>
          <w:p w:rsidR="0060031A" w:rsidRPr="0060031A" w:rsidRDefault="0060031A" w:rsidP="0060031A">
            <w:pPr>
              <w:jc w:val="center"/>
              <w:rPr>
                <w:sz w:val="18"/>
                <w:szCs w:val="18"/>
              </w:rPr>
            </w:pPr>
            <w:r w:rsidRPr="0060031A">
              <w:rPr>
                <w:sz w:val="18"/>
                <w:szCs w:val="18"/>
              </w:rPr>
              <w:t>447,809</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c>
          <w:tcPr>
            <w:tcW w:w="912" w:type="dxa"/>
          </w:tcPr>
          <w:p w:rsidR="0060031A" w:rsidRPr="0060031A" w:rsidRDefault="0060031A" w:rsidP="0060031A">
            <w:pPr>
              <w:jc w:val="center"/>
              <w:rPr>
                <w:sz w:val="18"/>
                <w:szCs w:val="18"/>
              </w:rPr>
            </w:pPr>
            <w:r w:rsidRPr="0060031A">
              <w:rPr>
                <w:sz w:val="18"/>
                <w:szCs w:val="18"/>
              </w:rPr>
              <w:t>415,000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rHeight w:val="243"/>
          <w:tblCellSpacing w:w="5" w:type="nil"/>
          <w:jc w:val="center"/>
        </w:trPr>
        <w:tc>
          <w:tcPr>
            <w:tcW w:w="435"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2</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 xml:space="preserve">Подпрограмма 2 </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t>всего</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rHeight w:val="785"/>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района Пензенской области </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rHeight w:val="271"/>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rPr>
                <w:sz w:val="18"/>
                <w:szCs w:val="18"/>
              </w:rPr>
            </w:pPr>
          </w:p>
        </w:tc>
        <w:tc>
          <w:tcPr>
            <w:tcW w:w="912" w:type="dxa"/>
          </w:tcPr>
          <w:p w:rsidR="0060031A" w:rsidRPr="0060031A" w:rsidRDefault="0060031A" w:rsidP="0060031A">
            <w:pPr>
              <w:rPr>
                <w:sz w:val="18"/>
                <w:szCs w:val="18"/>
              </w:rPr>
            </w:pPr>
          </w:p>
        </w:tc>
        <w:tc>
          <w:tcPr>
            <w:tcW w:w="912" w:type="dxa"/>
          </w:tcPr>
          <w:p w:rsidR="0060031A" w:rsidRPr="0060031A" w:rsidRDefault="0060031A" w:rsidP="0060031A">
            <w:pPr>
              <w:rPr>
                <w:sz w:val="18"/>
                <w:szCs w:val="18"/>
              </w:rPr>
            </w:pPr>
          </w:p>
        </w:tc>
        <w:tc>
          <w:tcPr>
            <w:tcW w:w="912" w:type="dxa"/>
          </w:tcPr>
          <w:p w:rsidR="0060031A" w:rsidRPr="0060031A" w:rsidRDefault="0060031A" w:rsidP="0060031A">
            <w:pPr>
              <w:rPr>
                <w:sz w:val="18"/>
                <w:szCs w:val="18"/>
              </w:rPr>
            </w:pPr>
          </w:p>
        </w:tc>
      </w:tr>
      <w:tr w:rsidR="0060031A" w:rsidRPr="0060031A" w:rsidTr="004D0A74">
        <w:trPr>
          <w:trHeight w:val="80"/>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435"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2.1</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Организация водоснабжения населения</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t>всего</w:t>
            </w:r>
          </w:p>
        </w:tc>
        <w:tc>
          <w:tcPr>
            <w:tcW w:w="911"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района Пензенской области </w:t>
            </w:r>
          </w:p>
        </w:tc>
        <w:tc>
          <w:tcPr>
            <w:tcW w:w="911"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jc w:val="center"/>
              <w:rPr>
                <w:sz w:val="18"/>
                <w:szCs w:val="18"/>
              </w:rPr>
            </w:pPr>
          </w:p>
        </w:tc>
        <w:tc>
          <w:tcPr>
            <w:tcW w:w="996" w:type="dxa"/>
            <w:vMerge/>
          </w:tcPr>
          <w:p w:rsidR="0060031A" w:rsidRPr="0060031A" w:rsidRDefault="0060031A" w:rsidP="0060031A">
            <w:pPr>
              <w:autoSpaceDE w:val="0"/>
              <w:autoSpaceDN w:val="0"/>
              <w:adjustRightInd w:val="0"/>
              <w:jc w:val="center"/>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c>
          <w:tcPr>
            <w:tcW w:w="912" w:type="dxa"/>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435"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3</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Подпрограмма 3</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 xml:space="preserve">Территориальное планирование и градостроительное зонирование населенных пунктов Мошковского сельсовета Бековского района Пензенской области </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911"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района Пензенской области </w:t>
            </w:r>
          </w:p>
        </w:tc>
        <w:tc>
          <w:tcPr>
            <w:tcW w:w="911"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val="restart"/>
          </w:tcPr>
          <w:p w:rsidR="0060031A" w:rsidRPr="0060031A" w:rsidRDefault="0060031A" w:rsidP="0060031A">
            <w:pPr>
              <w:autoSpaceDE w:val="0"/>
              <w:autoSpaceDN w:val="0"/>
              <w:adjustRightInd w:val="0"/>
              <w:rPr>
                <w:sz w:val="18"/>
                <w:szCs w:val="18"/>
              </w:rPr>
            </w:pPr>
            <w:r w:rsidRPr="0060031A">
              <w:rPr>
                <w:sz w:val="18"/>
                <w:szCs w:val="18"/>
              </w:rPr>
              <w:t>3.1</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Мероприятие по градостроительному зонированию территорий Мошковского сельсовета Бековского района Пензенской области</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911"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района Пензенской области </w:t>
            </w:r>
          </w:p>
        </w:tc>
        <w:tc>
          <w:tcPr>
            <w:tcW w:w="911"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val="restart"/>
          </w:tcPr>
          <w:p w:rsidR="0060031A" w:rsidRPr="0060031A" w:rsidRDefault="0060031A" w:rsidP="0060031A">
            <w:pPr>
              <w:autoSpaceDE w:val="0"/>
              <w:autoSpaceDN w:val="0"/>
              <w:adjustRightInd w:val="0"/>
              <w:rPr>
                <w:sz w:val="18"/>
                <w:szCs w:val="18"/>
              </w:rPr>
            </w:pPr>
            <w:r w:rsidRPr="0060031A">
              <w:rPr>
                <w:sz w:val="18"/>
                <w:szCs w:val="18"/>
              </w:rPr>
              <w:t>3.2</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Мероприятия по территориальному планированию территорий Мошковского сельсовета Бековского района Пензенской области</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911"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района Пензенской области </w:t>
            </w:r>
          </w:p>
        </w:tc>
        <w:tc>
          <w:tcPr>
            <w:tcW w:w="911"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val="restart"/>
          </w:tcPr>
          <w:p w:rsidR="0060031A" w:rsidRPr="0060031A" w:rsidRDefault="0060031A" w:rsidP="0060031A">
            <w:pPr>
              <w:autoSpaceDE w:val="0"/>
              <w:autoSpaceDN w:val="0"/>
              <w:adjustRightInd w:val="0"/>
              <w:rPr>
                <w:sz w:val="18"/>
                <w:szCs w:val="18"/>
              </w:rPr>
            </w:pPr>
            <w:r w:rsidRPr="0060031A">
              <w:rPr>
                <w:sz w:val="18"/>
                <w:szCs w:val="18"/>
              </w:rPr>
              <w:t>3.3</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 xml:space="preserve">Мероприятия по выполнению кадастровых работ </w:t>
            </w:r>
            <w:r w:rsidRPr="0060031A">
              <w:rPr>
                <w:sz w:val="18"/>
                <w:szCs w:val="18"/>
              </w:rPr>
              <w:lastRenderedPageBreak/>
              <w:t>на недвижимое имущество, имеющего признаки бесхозяйного в границах поселения»</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lastRenderedPageBreak/>
              <w:t xml:space="preserve">всего </w:t>
            </w:r>
          </w:p>
        </w:tc>
        <w:tc>
          <w:tcPr>
            <w:tcW w:w="911"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w:t>
            </w:r>
            <w:r w:rsidRPr="0060031A">
              <w:rPr>
                <w:sz w:val="18"/>
                <w:szCs w:val="18"/>
              </w:rPr>
              <w:lastRenderedPageBreak/>
              <w:t xml:space="preserve">района Пензенской области </w:t>
            </w:r>
          </w:p>
        </w:tc>
        <w:tc>
          <w:tcPr>
            <w:tcW w:w="911" w:type="dxa"/>
          </w:tcPr>
          <w:p w:rsidR="0060031A" w:rsidRPr="0060031A" w:rsidRDefault="0060031A" w:rsidP="0060031A">
            <w:pPr>
              <w:jc w:val="center"/>
              <w:rPr>
                <w:sz w:val="18"/>
                <w:szCs w:val="18"/>
              </w:rPr>
            </w:pPr>
            <w:r w:rsidRPr="0060031A">
              <w:rPr>
                <w:sz w:val="18"/>
                <w:szCs w:val="18"/>
              </w:rPr>
              <w:lastRenderedPageBreak/>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c>
          <w:tcPr>
            <w:tcW w:w="912" w:type="dxa"/>
          </w:tcPr>
          <w:p w:rsidR="0060031A" w:rsidRPr="0060031A" w:rsidRDefault="0060031A" w:rsidP="0060031A">
            <w:pPr>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val="restart"/>
          </w:tcPr>
          <w:p w:rsidR="0060031A" w:rsidRPr="0060031A" w:rsidRDefault="0060031A" w:rsidP="0060031A">
            <w:pPr>
              <w:autoSpaceDE w:val="0"/>
              <w:autoSpaceDN w:val="0"/>
              <w:adjustRightInd w:val="0"/>
              <w:rPr>
                <w:sz w:val="18"/>
                <w:szCs w:val="18"/>
              </w:rPr>
            </w:pPr>
            <w:r w:rsidRPr="0060031A">
              <w:rPr>
                <w:sz w:val="18"/>
                <w:szCs w:val="18"/>
              </w:rPr>
              <w:t>4</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Подпрограмма 4</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Оформление в муниципальную собственность бесхозяйного имущества в Мошковском сельсовете Бековского района Пензенской области</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района Пензенской области </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val="restart"/>
          </w:tcPr>
          <w:p w:rsidR="0060031A" w:rsidRPr="0060031A" w:rsidRDefault="0060031A" w:rsidP="0060031A">
            <w:pPr>
              <w:autoSpaceDE w:val="0"/>
              <w:autoSpaceDN w:val="0"/>
              <w:adjustRightInd w:val="0"/>
              <w:rPr>
                <w:sz w:val="18"/>
                <w:szCs w:val="18"/>
              </w:rPr>
            </w:pPr>
            <w:r w:rsidRPr="0060031A">
              <w:rPr>
                <w:sz w:val="18"/>
                <w:szCs w:val="18"/>
              </w:rPr>
              <w:t>4.1</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 xml:space="preserve">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 </w:t>
            </w: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autoSpaceDE w:val="0"/>
              <w:autoSpaceDN w:val="0"/>
              <w:adjustRightInd w:val="0"/>
              <w:rPr>
                <w:sz w:val="18"/>
                <w:szCs w:val="18"/>
              </w:rPr>
            </w:pPr>
            <w:r w:rsidRPr="0060031A">
              <w:rPr>
                <w:sz w:val="18"/>
                <w:szCs w:val="18"/>
              </w:rPr>
              <w:t xml:space="preserve">бюджет Мошковского сельсовета Бековского района Пензенской области </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 xml:space="preserve">федеральный бюджет </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val="restart"/>
          </w:tcPr>
          <w:p w:rsidR="0060031A" w:rsidRPr="0060031A" w:rsidRDefault="0060031A" w:rsidP="0060031A">
            <w:pPr>
              <w:autoSpaceDE w:val="0"/>
              <w:autoSpaceDN w:val="0"/>
              <w:adjustRightInd w:val="0"/>
              <w:rPr>
                <w:sz w:val="18"/>
                <w:szCs w:val="18"/>
              </w:rPr>
            </w:pPr>
            <w:r w:rsidRPr="0060031A">
              <w:rPr>
                <w:sz w:val="18"/>
                <w:szCs w:val="18"/>
              </w:rPr>
              <w:t>5</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Подпрограмма 5</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Управление муниципальной собственностью в Мошковском сельсовете Бековского района Пензенской области</w:t>
            </w: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всего</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Мошковского сельсовета Бековского района Пензенской области</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федеральный бюджет</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val="restart"/>
          </w:tcPr>
          <w:p w:rsidR="0060031A" w:rsidRPr="0060031A" w:rsidRDefault="0060031A" w:rsidP="0060031A">
            <w:pPr>
              <w:autoSpaceDE w:val="0"/>
              <w:autoSpaceDN w:val="0"/>
              <w:adjustRightInd w:val="0"/>
              <w:rPr>
                <w:sz w:val="18"/>
                <w:szCs w:val="18"/>
              </w:rPr>
            </w:pPr>
            <w:r w:rsidRPr="0060031A">
              <w:rPr>
                <w:sz w:val="18"/>
                <w:szCs w:val="18"/>
              </w:rPr>
              <w:t>5.1.</w:t>
            </w:r>
          </w:p>
        </w:tc>
        <w:tc>
          <w:tcPr>
            <w:tcW w:w="996" w:type="dxa"/>
            <w:vMerge w:val="restart"/>
          </w:tcPr>
          <w:p w:rsidR="0060031A" w:rsidRPr="0060031A" w:rsidRDefault="0060031A" w:rsidP="0060031A">
            <w:pPr>
              <w:autoSpaceDE w:val="0"/>
              <w:autoSpaceDN w:val="0"/>
              <w:adjustRightInd w:val="0"/>
              <w:rPr>
                <w:sz w:val="18"/>
                <w:szCs w:val="18"/>
              </w:rPr>
            </w:pPr>
            <w:r w:rsidRPr="0060031A">
              <w:rPr>
                <w:sz w:val="18"/>
                <w:szCs w:val="18"/>
              </w:rPr>
              <w:t>Основные мероприятия</w:t>
            </w:r>
          </w:p>
        </w:tc>
        <w:tc>
          <w:tcPr>
            <w:tcW w:w="1774" w:type="dxa"/>
            <w:vMerge w:val="restart"/>
          </w:tcPr>
          <w:p w:rsidR="0060031A" w:rsidRPr="0060031A" w:rsidRDefault="0060031A" w:rsidP="0060031A">
            <w:pPr>
              <w:autoSpaceDE w:val="0"/>
              <w:autoSpaceDN w:val="0"/>
              <w:adjustRightInd w:val="0"/>
              <w:rPr>
                <w:sz w:val="18"/>
                <w:szCs w:val="18"/>
              </w:rPr>
            </w:pPr>
            <w:r w:rsidRPr="0060031A">
              <w:rPr>
                <w:sz w:val="18"/>
                <w:szCs w:val="18"/>
              </w:rPr>
              <w:t>Обеспечение деятельности по управлению муниципальной собственностью</w:t>
            </w: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всего</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Мошковского сельсовета Бековского района Пензенской области</w:t>
            </w:r>
          </w:p>
        </w:tc>
        <w:tc>
          <w:tcPr>
            <w:tcW w:w="911"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912"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бюджет Пензенской области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федеральный бюджет</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r w:rsidR="0060031A" w:rsidRPr="0060031A" w:rsidTr="004D0A74">
        <w:trPr>
          <w:tblCellSpacing w:w="5" w:type="nil"/>
          <w:jc w:val="center"/>
        </w:trPr>
        <w:tc>
          <w:tcPr>
            <w:tcW w:w="435" w:type="dxa"/>
            <w:vMerge/>
          </w:tcPr>
          <w:p w:rsidR="0060031A" w:rsidRPr="0060031A" w:rsidRDefault="0060031A" w:rsidP="0060031A">
            <w:pPr>
              <w:autoSpaceDE w:val="0"/>
              <w:autoSpaceDN w:val="0"/>
              <w:adjustRightInd w:val="0"/>
              <w:rPr>
                <w:sz w:val="18"/>
                <w:szCs w:val="18"/>
              </w:rPr>
            </w:pPr>
          </w:p>
        </w:tc>
        <w:tc>
          <w:tcPr>
            <w:tcW w:w="996" w:type="dxa"/>
            <w:vMerge/>
          </w:tcPr>
          <w:p w:rsidR="0060031A" w:rsidRPr="0060031A" w:rsidRDefault="0060031A" w:rsidP="0060031A">
            <w:pPr>
              <w:autoSpaceDE w:val="0"/>
              <w:autoSpaceDN w:val="0"/>
              <w:adjustRightInd w:val="0"/>
              <w:rPr>
                <w:sz w:val="18"/>
                <w:szCs w:val="18"/>
              </w:rPr>
            </w:pPr>
          </w:p>
        </w:tc>
        <w:tc>
          <w:tcPr>
            <w:tcW w:w="1774" w:type="dxa"/>
            <w:vMerge/>
          </w:tcPr>
          <w:p w:rsidR="0060031A" w:rsidRPr="0060031A" w:rsidRDefault="0060031A" w:rsidP="0060031A">
            <w:pPr>
              <w:autoSpaceDE w:val="0"/>
              <w:autoSpaceDN w:val="0"/>
              <w:adjustRightInd w:val="0"/>
              <w:rPr>
                <w:sz w:val="18"/>
                <w:szCs w:val="18"/>
              </w:rPr>
            </w:pPr>
          </w:p>
        </w:tc>
        <w:tc>
          <w:tcPr>
            <w:tcW w:w="1913" w:type="dxa"/>
          </w:tcPr>
          <w:p w:rsidR="0060031A" w:rsidRPr="0060031A" w:rsidRDefault="0060031A" w:rsidP="0060031A">
            <w:pPr>
              <w:widowControl w:val="0"/>
              <w:autoSpaceDE w:val="0"/>
              <w:autoSpaceDN w:val="0"/>
              <w:adjustRightInd w:val="0"/>
              <w:rPr>
                <w:sz w:val="18"/>
                <w:szCs w:val="18"/>
              </w:rPr>
            </w:pPr>
            <w:r w:rsidRPr="0060031A">
              <w:rPr>
                <w:sz w:val="18"/>
                <w:szCs w:val="18"/>
              </w:rPr>
              <w:t>внебюджетные источники</w:t>
            </w:r>
          </w:p>
        </w:tc>
        <w:tc>
          <w:tcPr>
            <w:tcW w:w="911"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c>
          <w:tcPr>
            <w:tcW w:w="912" w:type="dxa"/>
          </w:tcPr>
          <w:p w:rsidR="0060031A" w:rsidRPr="0060031A" w:rsidRDefault="0060031A" w:rsidP="0060031A">
            <w:pPr>
              <w:jc w:val="center"/>
              <w:rPr>
                <w:sz w:val="18"/>
                <w:szCs w:val="18"/>
              </w:rPr>
            </w:pPr>
          </w:p>
        </w:tc>
      </w:tr>
    </w:tbl>
    <w:p w:rsidR="0060031A" w:rsidRDefault="0060031A" w:rsidP="0060031A">
      <w:pPr>
        <w:autoSpaceDE w:val="0"/>
        <w:autoSpaceDN w:val="0"/>
        <w:adjustRightInd w:val="0"/>
        <w:jc w:val="center"/>
        <w:rPr>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Приложение № 2 к постановлению администрации Мошковского сельсовета от 30.10.2019 № 114</w:t>
      </w:r>
    </w:p>
    <w:p w:rsidR="0060031A" w:rsidRPr="0060031A" w:rsidRDefault="0060031A" w:rsidP="0060031A">
      <w:pPr>
        <w:autoSpaceDE w:val="0"/>
        <w:autoSpaceDN w:val="0"/>
        <w:adjustRightInd w:val="0"/>
        <w:jc w:val="center"/>
        <w:rPr>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Приложение № 3 к муниципальной программе</w:t>
      </w:r>
    </w:p>
    <w:p w:rsidR="0060031A" w:rsidRPr="0060031A" w:rsidRDefault="0060031A" w:rsidP="0060031A">
      <w:pPr>
        <w:autoSpaceDE w:val="0"/>
        <w:autoSpaceDN w:val="0"/>
        <w:adjustRightInd w:val="0"/>
        <w:jc w:val="center"/>
        <w:rPr>
          <w:b/>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Ресурсное обеспечение реализации муниципальной программы Мошковского сельсовета Бековского района Пензенской области «Развитие территорий, социальной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w:t>
      </w:r>
    </w:p>
    <w:p w:rsidR="0060031A" w:rsidRPr="0060031A" w:rsidRDefault="0060031A" w:rsidP="0060031A">
      <w:pPr>
        <w:autoSpaceDE w:val="0"/>
        <w:autoSpaceDN w:val="0"/>
        <w:adjustRightInd w:val="0"/>
        <w:jc w:val="center"/>
        <w:rPr>
          <w:sz w:val="18"/>
          <w:szCs w:val="18"/>
        </w:rPr>
      </w:pPr>
    </w:p>
    <w:tbl>
      <w:tblPr>
        <w:tblW w:w="10573" w:type="dxa"/>
        <w:jc w:val="center"/>
        <w:tblCellSpacing w:w="5" w:type="nil"/>
        <w:tblLayout w:type="fixed"/>
        <w:tblCellMar>
          <w:left w:w="75" w:type="dxa"/>
          <w:right w:w="75" w:type="dxa"/>
        </w:tblCellMar>
        <w:tblLook w:val="0000" w:firstRow="0" w:lastRow="0" w:firstColumn="0" w:lastColumn="0" w:noHBand="0" w:noVBand="0"/>
      </w:tblPr>
      <w:tblGrid>
        <w:gridCol w:w="454"/>
        <w:gridCol w:w="851"/>
        <w:gridCol w:w="1418"/>
        <w:gridCol w:w="1276"/>
        <w:gridCol w:w="530"/>
        <w:gridCol w:w="338"/>
        <w:gridCol w:w="426"/>
        <w:gridCol w:w="843"/>
        <w:gridCol w:w="541"/>
        <w:gridCol w:w="637"/>
        <w:gridCol w:w="668"/>
        <w:gridCol w:w="688"/>
        <w:gridCol w:w="708"/>
        <w:gridCol w:w="567"/>
        <w:gridCol w:w="628"/>
      </w:tblGrid>
      <w:tr w:rsidR="0060031A" w:rsidRPr="0060031A" w:rsidTr="004D0A74">
        <w:trPr>
          <w:tblCellSpacing w:w="5" w:type="nil"/>
          <w:jc w:val="center"/>
        </w:trPr>
        <w:tc>
          <w:tcPr>
            <w:tcW w:w="454"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п/п</w:t>
            </w:r>
          </w:p>
        </w:tc>
        <w:tc>
          <w:tcPr>
            <w:tcW w:w="851" w:type="dxa"/>
            <w:vMerge w:val="restart"/>
            <w:tcBorders>
              <w:top w:val="single" w:sz="4" w:space="0" w:color="auto"/>
              <w:left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Статус</w:t>
            </w:r>
          </w:p>
        </w:tc>
        <w:tc>
          <w:tcPr>
            <w:tcW w:w="1418"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Наименование муниципальной программы, подпрограммы, основных мероприятий</w:t>
            </w:r>
          </w:p>
        </w:tc>
        <w:tc>
          <w:tcPr>
            <w:tcW w:w="1276"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Ответственный исполнитель, соисполнитель подпрограмм, основных мероприятий</w:t>
            </w:r>
          </w:p>
        </w:tc>
        <w:tc>
          <w:tcPr>
            <w:tcW w:w="2678" w:type="dxa"/>
            <w:gridSpan w:val="5"/>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Код классификации расходов бюджета</w:t>
            </w:r>
          </w:p>
        </w:tc>
        <w:tc>
          <w:tcPr>
            <w:tcW w:w="3896" w:type="dxa"/>
            <w:gridSpan w:val="6"/>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color w:val="000000"/>
                <w:sz w:val="18"/>
                <w:szCs w:val="18"/>
              </w:rPr>
              <w:t>Расходы бюджета Мошковского сельсовета Бековского района Пензенской области</w:t>
            </w:r>
            <w:r w:rsidRPr="0060031A">
              <w:rPr>
                <w:sz w:val="18"/>
                <w:szCs w:val="18"/>
              </w:rPr>
              <w:t xml:space="preserve">/Источники финансирования дефицита бюджета Мошковского </w:t>
            </w:r>
            <w:r w:rsidRPr="0060031A">
              <w:rPr>
                <w:color w:val="000000"/>
                <w:sz w:val="18"/>
                <w:szCs w:val="18"/>
              </w:rPr>
              <w:t>сельсовета Бековского района Пензенской области, тыс. рублей</w:t>
            </w:r>
          </w:p>
        </w:tc>
      </w:tr>
      <w:tr w:rsidR="0060031A" w:rsidRPr="0060031A" w:rsidTr="004D0A74">
        <w:trPr>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53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tabs>
                <w:tab w:val="left" w:pos="512"/>
                <w:tab w:val="left" w:pos="654"/>
              </w:tabs>
              <w:jc w:val="center"/>
              <w:rPr>
                <w:color w:val="000000"/>
                <w:spacing w:val="-8"/>
                <w:sz w:val="18"/>
                <w:szCs w:val="18"/>
              </w:rPr>
            </w:pPr>
            <w:r w:rsidRPr="0060031A">
              <w:rPr>
                <w:sz w:val="18"/>
                <w:szCs w:val="18"/>
              </w:rPr>
              <w:t xml:space="preserve">Главный распорядитель </w:t>
            </w:r>
            <w:r w:rsidRPr="0060031A">
              <w:rPr>
                <w:sz w:val="18"/>
                <w:szCs w:val="18"/>
              </w:rPr>
              <w:lastRenderedPageBreak/>
              <w:t>бюджетных средств</w:t>
            </w:r>
          </w:p>
        </w:tc>
        <w:tc>
          <w:tcPr>
            <w:tcW w:w="33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sz w:val="18"/>
                <w:szCs w:val="18"/>
              </w:rPr>
              <w:lastRenderedPageBreak/>
              <w:t>Раздел</w:t>
            </w:r>
          </w:p>
        </w:tc>
        <w:tc>
          <w:tcPr>
            <w:tcW w:w="42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sz w:val="18"/>
                <w:szCs w:val="18"/>
              </w:rPr>
              <w:t>Подраздел</w:t>
            </w:r>
          </w:p>
        </w:tc>
        <w:tc>
          <w:tcPr>
            <w:tcW w:w="843"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sz w:val="18"/>
                <w:szCs w:val="18"/>
              </w:rPr>
              <w:t>Целевая статья</w:t>
            </w:r>
          </w:p>
        </w:tc>
        <w:tc>
          <w:tcPr>
            <w:tcW w:w="54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sz w:val="18"/>
                <w:szCs w:val="18"/>
              </w:rPr>
              <w:t>Вид расходов</w:t>
            </w:r>
          </w:p>
        </w:tc>
        <w:tc>
          <w:tcPr>
            <w:tcW w:w="637"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 xml:space="preserve">2019 год </w:t>
            </w:r>
          </w:p>
        </w:tc>
        <w:tc>
          <w:tcPr>
            <w:tcW w:w="668"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 год</w:t>
            </w:r>
          </w:p>
        </w:tc>
        <w:tc>
          <w:tcPr>
            <w:tcW w:w="688"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 год</w:t>
            </w:r>
          </w:p>
        </w:tc>
        <w:tc>
          <w:tcPr>
            <w:tcW w:w="708"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 год</w:t>
            </w:r>
          </w:p>
        </w:tc>
        <w:tc>
          <w:tcPr>
            <w:tcW w:w="567"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 год</w:t>
            </w:r>
          </w:p>
        </w:tc>
        <w:tc>
          <w:tcPr>
            <w:tcW w:w="628"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 год</w:t>
            </w:r>
          </w:p>
        </w:tc>
      </w:tr>
      <w:tr w:rsidR="0060031A" w:rsidRPr="0060031A" w:rsidTr="004D0A74">
        <w:trPr>
          <w:tblCellSpacing w:w="5" w:type="nil"/>
          <w:jc w:val="center"/>
        </w:trPr>
        <w:tc>
          <w:tcPr>
            <w:tcW w:w="454" w:type="dxa"/>
            <w:vMerge/>
            <w:tcBorders>
              <w:left w:val="single" w:sz="8" w:space="0" w:color="auto"/>
              <w:bottom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2678" w:type="dxa"/>
            <w:gridSpan w:val="5"/>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Код классификации источников финансирования дефицита бюджета</w:t>
            </w:r>
          </w:p>
        </w:tc>
        <w:tc>
          <w:tcPr>
            <w:tcW w:w="637"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668"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688"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708"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628"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454" w:type="dxa"/>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1</w:t>
            </w:r>
          </w:p>
        </w:tc>
        <w:tc>
          <w:tcPr>
            <w:tcW w:w="851" w:type="dxa"/>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w:t>
            </w:r>
          </w:p>
        </w:tc>
        <w:tc>
          <w:tcPr>
            <w:tcW w:w="141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3</w:t>
            </w:r>
          </w:p>
        </w:tc>
        <w:tc>
          <w:tcPr>
            <w:tcW w:w="1276" w:type="dxa"/>
            <w:tcBorders>
              <w:top w:val="single" w:sz="4" w:space="0" w:color="auto"/>
              <w:left w:val="single" w:sz="8" w:space="0" w:color="auto"/>
              <w:bottom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4</w:t>
            </w:r>
          </w:p>
        </w:tc>
        <w:tc>
          <w:tcPr>
            <w:tcW w:w="530" w:type="dxa"/>
            <w:tcBorders>
              <w:top w:val="single" w:sz="4" w:space="0" w:color="auto"/>
              <w:left w:val="single" w:sz="8" w:space="0" w:color="auto"/>
              <w:bottom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5</w:t>
            </w:r>
          </w:p>
        </w:tc>
        <w:tc>
          <w:tcPr>
            <w:tcW w:w="338" w:type="dxa"/>
            <w:tcBorders>
              <w:top w:val="single" w:sz="4" w:space="0" w:color="auto"/>
              <w:left w:val="single" w:sz="8" w:space="0" w:color="auto"/>
              <w:bottom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6</w:t>
            </w:r>
          </w:p>
        </w:tc>
        <w:tc>
          <w:tcPr>
            <w:tcW w:w="426" w:type="dxa"/>
            <w:tcBorders>
              <w:top w:val="single" w:sz="4" w:space="0" w:color="auto"/>
              <w:left w:val="single" w:sz="8" w:space="0" w:color="auto"/>
              <w:bottom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7</w:t>
            </w:r>
          </w:p>
        </w:tc>
        <w:tc>
          <w:tcPr>
            <w:tcW w:w="843" w:type="dxa"/>
            <w:tcBorders>
              <w:top w:val="single" w:sz="4" w:space="0" w:color="auto"/>
              <w:left w:val="single" w:sz="8" w:space="0" w:color="auto"/>
              <w:bottom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8</w:t>
            </w:r>
          </w:p>
        </w:tc>
        <w:tc>
          <w:tcPr>
            <w:tcW w:w="541" w:type="dxa"/>
            <w:tcBorders>
              <w:top w:val="single" w:sz="4" w:space="0" w:color="auto"/>
              <w:left w:val="single" w:sz="8" w:space="0" w:color="auto"/>
              <w:bottom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9</w:t>
            </w:r>
          </w:p>
        </w:tc>
        <w:tc>
          <w:tcPr>
            <w:tcW w:w="637" w:type="dxa"/>
            <w:tcBorders>
              <w:top w:val="single" w:sz="4" w:space="0" w:color="auto"/>
              <w:left w:val="single" w:sz="8" w:space="0" w:color="auto"/>
              <w:bottom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10</w:t>
            </w:r>
          </w:p>
        </w:tc>
        <w:tc>
          <w:tcPr>
            <w:tcW w:w="668" w:type="dxa"/>
            <w:tcBorders>
              <w:top w:val="single" w:sz="4" w:space="0" w:color="auto"/>
              <w:left w:val="single" w:sz="8" w:space="0" w:color="auto"/>
              <w:bottom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11</w:t>
            </w:r>
          </w:p>
        </w:tc>
        <w:tc>
          <w:tcPr>
            <w:tcW w:w="688" w:type="dxa"/>
            <w:tcBorders>
              <w:top w:val="single" w:sz="4" w:space="0" w:color="auto"/>
              <w:left w:val="single" w:sz="8" w:space="0" w:color="auto"/>
              <w:bottom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12</w:t>
            </w:r>
          </w:p>
        </w:tc>
        <w:tc>
          <w:tcPr>
            <w:tcW w:w="708" w:type="dxa"/>
            <w:tcBorders>
              <w:top w:val="single" w:sz="4" w:space="0" w:color="auto"/>
              <w:left w:val="single" w:sz="4" w:space="0" w:color="auto"/>
              <w:bottom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13</w:t>
            </w:r>
          </w:p>
        </w:tc>
        <w:tc>
          <w:tcPr>
            <w:tcW w:w="567" w:type="dxa"/>
            <w:tcBorders>
              <w:top w:val="single" w:sz="4" w:space="0" w:color="auto"/>
              <w:left w:val="single" w:sz="4" w:space="0" w:color="auto"/>
              <w:bottom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14</w:t>
            </w:r>
          </w:p>
        </w:tc>
        <w:tc>
          <w:tcPr>
            <w:tcW w:w="628" w:type="dxa"/>
            <w:tcBorders>
              <w:top w:val="single" w:sz="4" w:space="0" w:color="auto"/>
              <w:left w:val="single" w:sz="4" w:space="0" w:color="auto"/>
              <w:bottom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15</w:t>
            </w:r>
          </w:p>
        </w:tc>
      </w:tr>
      <w:tr w:rsidR="0060031A" w:rsidRPr="0060031A" w:rsidTr="004D0A74">
        <w:trPr>
          <w:tblCellSpacing w:w="5" w:type="nil"/>
          <w:jc w:val="center"/>
        </w:trPr>
        <w:tc>
          <w:tcPr>
            <w:tcW w:w="454" w:type="dxa"/>
            <w:vMerge w:val="restart"/>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val="restart"/>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Муниципальная программа</w:t>
            </w:r>
          </w:p>
        </w:tc>
        <w:tc>
          <w:tcPr>
            <w:tcW w:w="1418" w:type="dxa"/>
            <w:vMerge w:val="restart"/>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276" w:type="dxa"/>
            <w:tcBorders>
              <w:left w:val="single" w:sz="4" w:space="0" w:color="auto"/>
              <w:bottom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530" w:type="dxa"/>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Х</w:t>
            </w:r>
          </w:p>
        </w:tc>
        <w:tc>
          <w:tcPr>
            <w:tcW w:w="426" w:type="dxa"/>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Х</w:t>
            </w:r>
          </w:p>
        </w:tc>
        <w:tc>
          <w:tcPr>
            <w:tcW w:w="843" w:type="dxa"/>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Х</w:t>
            </w:r>
          </w:p>
        </w:tc>
        <w:tc>
          <w:tcPr>
            <w:tcW w:w="541" w:type="dxa"/>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Х</w:t>
            </w:r>
          </w:p>
        </w:tc>
        <w:tc>
          <w:tcPr>
            <w:tcW w:w="637" w:type="dxa"/>
            <w:tcBorders>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447,809</w:t>
            </w:r>
          </w:p>
        </w:tc>
        <w:tc>
          <w:tcPr>
            <w:tcW w:w="668" w:type="dxa"/>
            <w:tcBorders>
              <w:left w:val="single" w:sz="8" w:space="0" w:color="auto"/>
              <w:bottom w:val="single" w:sz="4" w:space="0" w:color="auto"/>
              <w:right w:val="single" w:sz="8" w:space="0" w:color="auto"/>
            </w:tcBorders>
          </w:tcPr>
          <w:p w:rsidR="0060031A" w:rsidRPr="0060031A" w:rsidRDefault="0060031A" w:rsidP="0060031A">
            <w:pPr>
              <w:jc w:val="center"/>
              <w:rPr>
                <w:sz w:val="18"/>
                <w:szCs w:val="18"/>
              </w:rPr>
            </w:pPr>
            <w:r w:rsidRPr="0060031A">
              <w:rPr>
                <w:sz w:val="18"/>
                <w:szCs w:val="18"/>
              </w:rPr>
              <w:t>415,000</w:t>
            </w:r>
          </w:p>
        </w:tc>
        <w:tc>
          <w:tcPr>
            <w:tcW w:w="688" w:type="dxa"/>
            <w:tcBorders>
              <w:left w:val="single" w:sz="8"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708" w:type="dxa"/>
            <w:tcBorders>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567" w:type="dxa"/>
            <w:tcBorders>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628" w:type="dxa"/>
            <w:tcBorders>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r>
      <w:tr w:rsidR="0060031A" w:rsidRPr="0060031A" w:rsidTr="004D0A74">
        <w:trPr>
          <w:trHeight w:val="654"/>
          <w:tblCellSpacing w:w="5" w:type="nil"/>
          <w:jc w:val="center"/>
        </w:trPr>
        <w:tc>
          <w:tcPr>
            <w:tcW w:w="454" w:type="dxa"/>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tcBorders>
              <w:top w:val="single" w:sz="8"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color w:val="000000"/>
                <w:sz w:val="18"/>
                <w:szCs w:val="18"/>
              </w:rPr>
            </w:pPr>
            <w:r w:rsidRPr="0060031A">
              <w:rPr>
                <w:color w:val="000000"/>
                <w:sz w:val="18"/>
                <w:szCs w:val="18"/>
              </w:rPr>
              <w:t xml:space="preserve">ответственный исполнитель – администрация Мошковского сельсовета Бековского района Пензенской области </w:t>
            </w: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Х</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Х</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Х</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Х</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447,809</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sz w:val="18"/>
                <w:szCs w:val="18"/>
              </w:rPr>
            </w:pPr>
            <w:r w:rsidRPr="0060031A">
              <w:rPr>
                <w:sz w:val="18"/>
                <w:szCs w:val="18"/>
              </w:rPr>
              <w:t>415,000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r>
      <w:tr w:rsidR="0060031A" w:rsidRPr="0060031A" w:rsidTr="004D0A74">
        <w:trPr>
          <w:tblCellSpacing w:w="5" w:type="nil"/>
          <w:jc w:val="center"/>
        </w:trPr>
        <w:tc>
          <w:tcPr>
            <w:tcW w:w="454"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 1 </w:t>
            </w:r>
          </w:p>
        </w:tc>
        <w:tc>
          <w:tcPr>
            <w:tcW w:w="851"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Подпрограмма 1 </w:t>
            </w:r>
          </w:p>
        </w:tc>
        <w:tc>
          <w:tcPr>
            <w:tcW w:w="1418"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Модернизация и развитие территориальной сети автомобильных дорог общего пользования местного значения в границах населенных пунктов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r w:rsidRPr="0060031A">
              <w:rPr>
                <w:snapToGrid w:val="0"/>
                <w:sz w:val="18"/>
                <w:szCs w:val="18"/>
              </w:rPr>
              <w:t xml:space="preserve"> </w:t>
            </w:r>
          </w:p>
        </w:tc>
        <w:tc>
          <w:tcPr>
            <w:tcW w:w="127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447,809</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sz w:val="18"/>
                <w:szCs w:val="18"/>
              </w:rPr>
            </w:pPr>
            <w:r w:rsidRPr="0060031A">
              <w:rPr>
                <w:sz w:val="18"/>
                <w:szCs w:val="18"/>
              </w:rPr>
              <w:t>415,000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r>
      <w:tr w:rsidR="0060031A" w:rsidRPr="0060031A" w:rsidTr="004D0A74">
        <w:trPr>
          <w:trHeight w:hRule="exact" w:val="501"/>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 </w:t>
            </w: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04</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09</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447,809</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sz w:val="18"/>
                <w:szCs w:val="18"/>
              </w:rPr>
            </w:pPr>
            <w:r w:rsidRPr="0060031A">
              <w:rPr>
                <w:sz w:val="18"/>
                <w:szCs w:val="18"/>
              </w:rPr>
              <w:t>415,000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r>
      <w:tr w:rsidR="0060031A" w:rsidRPr="0060031A" w:rsidTr="004D0A74">
        <w:trPr>
          <w:trHeight w:hRule="exact" w:val="479"/>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04</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09</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0310146010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297,000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r>
      <w:tr w:rsidR="0060031A" w:rsidRPr="0060031A" w:rsidTr="004D0A74">
        <w:trPr>
          <w:trHeight w:hRule="exact" w:val="415"/>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04</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09</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0310146010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297,000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r>
      <w:tr w:rsidR="0060031A" w:rsidRPr="0060031A" w:rsidTr="004D0A74">
        <w:trPr>
          <w:trHeight w:val="429"/>
          <w:tblCellSpacing w:w="5" w:type="nil"/>
          <w:jc w:val="center"/>
        </w:trPr>
        <w:tc>
          <w:tcPr>
            <w:tcW w:w="454"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04</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09</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0310160200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150,809</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105,000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105,000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105,000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105,000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105,000</w:t>
            </w:r>
          </w:p>
        </w:tc>
      </w:tr>
      <w:tr w:rsidR="0060031A" w:rsidRPr="0060031A" w:rsidTr="004D0A74">
        <w:trPr>
          <w:trHeight w:hRule="exact" w:val="288"/>
          <w:tblCellSpacing w:w="5" w:type="nil"/>
          <w:jc w:val="center"/>
        </w:trPr>
        <w:tc>
          <w:tcPr>
            <w:tcW w:w="454" w:type="dxa"/>
            <w:vMerge w:val="restart"/>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1.1</w:t>
            </w:r>
          </w:p>
        </w:tc>
        <w:tc>
          <w:tcPr>
            <w:tcW w:w="851" w:type="dxa"/>
            <w:vMerge w:val="restart"/>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418" w:type="dxa"/>
            <w:vMerge w:val="restart"/>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276" w:type="dxa"/>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447,809</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sz w:val="18"/>
                <w:szCs w:val="18"/>
              </w:rPr>
            </w:pPr>
            <w:r w:rsidRPr="0060031A">
              <w:rPr>
                <w:sz w:val="18"/>
                <w:szCs w:val="18"/>
              </w:rPr>
              <w:t>415,000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r>
      <w:tr w:rsidR="0060031A" w:rsidRPr="0060031A" w:rsidTr="004D0A74">
        <w:trPr>
          <w:trHeight w:hRule="exact" w:val="427"/>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val="restart"/>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 </w:t>
            </w: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04</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09</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447,809</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sz w:val="18"/>
                <w:szCs w:val="18"/>
              </w:rPr>
            </w:pPr>
            <w:r w:rsidRPr="0060031A">
              <w:rPr>
                <w:sz w:val="18"/>
                <w:szCs w:val="18"/>
              </w:rPr>
              <w:t>415,000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415,000</w:t>
            </w:r>
          </w:p>
        </w:tc>
      </w:tr>
      <w:tr w:rsidR="0060031A" w:rsidRPr="0060031A" w:rsidTr="004D0A74">
        <w:trPr>
          <w:trHeight w:hRule="exact" w:val="404"/>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04</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09</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0310146010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297,000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r>
      <w:tr w:rsidR="0060031A" w:rsidRPr="0060031A" w:rsidTr="004D0A74">
        <w:trPr>
          <w:trHeight w:hRule="exact" w:val="424"/>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04</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09</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0310146010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297,000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310,000</w:t>
            </w:r>
          </w:p>
        </w:tc>
      </w:tr>
      <w:tr w:rsidR="0060031A" w:rsidRPr="0060031A" w:rsidTr="004D0A74">
        <w:trPr>
          <w:trHeight w:val="429"/>
          <w:tblCellSpacing w:w="5" w:type="nil"/>
          <w:jc w:val="center"/>
        </w:trPr>
        <w:tc>
          <w:tcPr>
            <w:tcW w:w="454"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04</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09</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0310160200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150,809</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105,000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105,000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105,000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105,000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105,000</w:t>
            </w:r>
          </w:p>
        </w:tc>
      </w:tr>
      <w:tr w:rsidR="0060031A" w:rsidRPr="0060031A" w:rsidTr="004D0A74">
        <w:trPr>
          <w:trHeight w:val="206"/>
          <w:tblCellSpacing w:w="5" w:type="nil"/>
          <w:jc w:val="center"/>
        </w:trPr>
        <w:tc>
          <w:tcPr>
            <w:tcW w:w="454"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2. </w:t>
            </w:r>
          </w:p>
        </w:tc>
        <w:tc>
          <w:tcPr>
            <w:tcW w:w="851"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Подпрограмма 2 </w:t>
            </w:r>
          </w:p>
        </w:tc>
        <w:tc>
          <w:tcPr>
            <w:tcW w:w="1418" w:type="dxa"/>
            <w:vMerge w:val="restart"/>
            <w:tcBorders>
              <w:top w:val="single" w:sz="4" w:space="0" w:color="auto"/>
              <w:left w:val="single" w:sz="8"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276"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25"/>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val="restart"/>
            <w:tcBorders>
              <w:top w:val="single" w:sz="4" w:space="0" w:color="auto"/>
              <w:left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 </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02</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511"/>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02</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0320161450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 </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570"/>
          <w:tblCellSpacing w:w="5" w:type="nil"/>
          <w:jc w:val="center"/>
        </w:trPr>
        <w:tc>
          <w:tcPr>
            <w:tcW w:w="454"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02</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0320161450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 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242"/>
          <w:tblCellSpacing w:w="5" w:type="nil"/>
          <w:jc w:val="center"/>
        </w:trPr>
        <w:tc>
          <w:tcPr>
            <w:tcW w:w="454"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2.1</w:t>
            </w:r>
          </w:p>
        </w:tc>
        <w:tc>
          <w:tcPr>
            <w:tcW w:w="851"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418" w:type="dxa"/>
            <w:vMerge w:val="restart"/>
            <w:tcBorders>
              <w:top w:val="single" w:sz="4" w:space="0" w:color="auto"/>
              <w:left w:val="single" w:sz="8"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Организация водоснабжения населения</w:t>
            </w:r>
          </w:p>
        </w:tc>
        <w:tc>
          <w:tcPr>
            <w:tcW w:w="1276" w:type="dxa"/>
            <w:tcBorders>
              <w:top w:val="single" w:sz="4" w:space="0" w:color="auto"/>
              <w:left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всего </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31"/>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val="restart"/>
            <w:tcBorders>
              <w:top w:val="single" w:sz="4" w:space="0" w:color="auto"/>
              <w:left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w:t>
            </w:r>
            <w:r w:rsidRPr="0060031A">
              <w:rPr>
                <w:sz w:val="18"/>
                <w:szCs w:val="18"/>
              </w:rPr>
              <w:lastRenderedPageBreak/>
              <w:t xml:space="preserve">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 </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lastRenderedPageBreak/>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02</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03"/>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02</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0320161450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 </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570"/>
          <w:tblCellSpacing w:w="5" w:type="nil"/>
          <w:jc w:val="center"/>
        </w:trPr>
        <w:tc>
          <w:tcPr>
            <w:tcW w:w="454"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76" w:type="dxa"/>
            <w:vMerge/>
            <w:tcBorders>
              <w:left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02</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0320161450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 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blCellSpacing w:w="5" w:type="nil"/>
          <w:jc w:val="center"/>
        </w:trPr>
        <w:tc>
          <w:tcPr>
            <w:tcW w:w="454"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lastRenderedPageBreak/>
              <w:t>3</w:t>
            </w:r>
          </w:p>
        </w:tc>
        <w:tc>
          <w:tcPr>
            <w:tcW w:w="851" w:type="dxa"/>
            <w:vMerge w:val="restart"/>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Подпрограмма 3</w:t>
            </w:r>
          </w:p>
        </w:tc>
        <w:tc>
          <w:tcPr>
            <w:tcW w:w="1418" w:type="dxa"/>
            <w:vMerge w:val="restart"/>
            <w:tcBorders>
              <w:top w:val="single" w:sz="8"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r w:rsidRPr="0060031A">
              <w:rPr>
                <w:sz w:val="18"/>
                <w:szCs w:val="18"/>
              </w:rPr>
              <w:t xml:space="preserve">Территориальное планирование и градостроительное зонирование населенных пунктов </w:t>
            </w:r>
            <w:r w:rsidRPr="0060031A">
              <w:rPr>
                <w:color w:val="000000"/>
                <w:sz w:val="18"/>
                <w:szCs w:val="18"/>
              </w:rPr>
              <w:t>Мошковского</w:t>
            </w:r>
            <w:r w:rsidRPr="0060031A">
              <w:rPr>
                <w:sz w:val="18"/>
                <w:szCs w:val="18"/>
              </w:rPr>
              <w:t xml:space="preserve"> сельсовета Бековского района Пензенской области </w:t>
            </w:r>
          </w:p>
        </w:tc>
        <w:tc>
          <w:tcPr>
            <w:tcW w:w="127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всего</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67"/>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75"/>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0330166110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75"/>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0330166110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75"/>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0330266110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75"/>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0330266110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75"/>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03303</w:t>
            </w:r>
            <w:r w:rsidRPr="0060031A">
              <w:rPr>
                <w:snapToGrid w:val="0"/>
                <w:sz w:val="18"/>
                <w:szCs w:val="18"/>
              </w:rPr>
              <w:t>64440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59"/>
          <w:tblCellSpacing w:w="5" w:type="nil"/>
          <w:jc w:val="center"/>
        </w:trPr>
        <w:tc>
          <w:tcPr>
            <w:tcW w:w="454"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03303</w:t>
            </w:r>
            <w:r w:rsidRPr="0060031A">
              <w:rPr>
                <w:snapToGrid w:val="0"/>
                <w:sz w:val="18"/>
                <w:szCs w:val="18"/>
              </w:rPr>
              <w:t>64440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83"/>
          <w:tblCellSpacing w:w="5" w:type="nil"/>
          <w:jc w:val="center"/>
        </w:trPr>
        <w:tc>
          <w:tcPr>
            <w:tcW w:w="454"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3.1</w:t>
            </w:r>
          </w:p>
        </w:tc>
        <w:tc>
          <w:tcPr>
            <w:tcW w:w="851"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418"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Мероприятие по градостроительному зонированию территорий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1276" w:type="dxa"/>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всего</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01"/>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59"/>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0330166110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59"/>
          <w:tblCellSpacing w:w="5" w:type="nil"/>
          <w:jc w:val="center"/>
        </w:trPr>
        <w:tc>
          <w:tcPr>
            <w:tcW w:w="454"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0330166110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268"/>
          <w:tblCellSpacing w:w="5" w:type="nil"/>
          <w:jc w:val="center"/>
        </w:trPr>
        <w:tc>
          <w:tcPr>
            <w:tcW w:w="454"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3.2</w:t>
            </w:r>
          </w:p>
        </w:tc>
        <w:tc>
          <w:tcPr>
            <w:tcW w:w="851"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418"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Выполнение работ по </w:t>
            </w:r>
            <w:proofErr w:type="spellStart"/>
            <w:r w:rsidRPr="0060031A">
              <w:rPr>
                <w:sz w:val="18"/>
                <w:szCs w:val="18"/>
              </w:rPr>
              <w:t>территориаль</w:t>
            </w:r>
            <w:proofErr w:type="spellEnd"/>
          </w:p>
          <w:p w:rsidR="0060031A" w:rsidRPr="0060031A" w:rsidRDefault="0060031A" w:rsidP="0060031A">
            <w:pPr>
              <w:autoSpaceDE w:val="0"/>
              <w:autoSpaceDN w:val="0"/>
              <w:adjustRightInd w:val="0"/>
              <w:rPr>
                <w:sz w:val="18"/>
                <w:szCs w:val="18"/>
              </w:rPr>
            </w:pPr>
            <w:r w:rsidRPr="0060031A">
              <w:rPr>
                <w:sz w:val="18"/>
                <w:szCs w:val="18"/>
              </w:rPr>
              <w:t xml:space="preserve">ному </w:t>
            </w:r>
            <w:proofErr w:type="spellStart"/>
            <w:r w:rsidRPr="0060031A">
              <w:rPr>
                <w:sz w:val="18"/>
                <w:szCs w:val="18"/>
              </w:rPr>
              <w:t>планиро</w:t>
            </w:r>
            <w:proofErr w:type="spellEnd"/>
          </w:p>
          <w:p w:rsidR="0060031A" w:rsidRPr="0060031A" w:rsidRDefault="0060031A" w:rsidP="0060031A">
            <w:pPr>
              <w:autoSpaceDE w:val="0"/>
              <w:autoSpaceDN w:val="0"/>
              <w:adjustRightInd w:val="0"/>
              <w:rPr>
                <w:sz w:val="18"/>
                <w:szCs w:val="18"/>
              </w:rPr>
            </w:pPr>
            <w:proofErr w:type="spellStart"/>
            <w:r w:rsidRPr="0060031A">
              <w:rPr>
                <w:sz w:val="18"/>
                <w:szCs w:val="18"/>
              </w:rPr>
              <w:t>ванию</w:t>
            </w:r>
            <w:proofErr w:type="spellEnd"/>
            <w:r w:rsidRPr="0060031A">
              <w:rPr>
                <w:sz w:val="18"/>
                <w:szCs w:val="18"/>
              </w:rPr>
              <w:t xml:space="preserve"> и градостроительному зонированию </w:t>
            </w:r>
            <w:proofErr w:type="gramStart"/>
            <w:r w:rsidRPr="0060031A">
              <w:rPr>
                <w:sz w:val="18"/>
                <w:szCs w:val="18"/>
              </w:rPr>
              <w:t>поселения ,постановка</w:t>
            </w:r>
            <w:proofErr w:type="gramEnd"/>
            <w:r w:rsidRPr="0060031A">
              <w:rPr>
                <w:sz w:val="18"/>
                <w:szCs w:val="18"/>
              </w:rPr>
              <w:t xml:space="preserve"> на кадастровый учет муниципальной собственности</w:t>
            </w:r>
          </w:p>
        </w:tc>
        <w:tc>
          <w:tcPr>
            <w:tcW w:w="1276" w:type="dxa"/>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всего</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265"/>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59"/>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rPr>
                <w:sz w:val="18"/>
                <w:szCs w:val="18"/>
              </w:rPr>
            </w:pPr>
            <w:r w:rsidRPr="0060031A">
              <w:rPr>
                <w:sz w:val="18"/>
                <w:szCs w:val="18"/>
              </w:rPr>
              <w:t>0330266110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59"/>
          <w:tblCellSpacing w:w="5" w:type="nil"/>
          <w:jc w:val="center"/>
        </w:trPr>
        <w:tc>
          <w:tcPr>
            <w:tcW w:w="454"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rPr>
                <w:sz w:val="18"/>
                <w:szCs w:val="18"/>
              </w:rPr>
            </w:pPr>
            <w:r w:rsidRPr="0060031A">
              <w:rPr>
                <w:sz w:val="18"/>
                <w:szCs w:val="18"/>
              </w:rPr>
              <w:t>0330266110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26"/>
          <w:tblCellSpacing w:w="5" w:type="nil"/>
          <w:jc w:val="center"/>
        </w:trPr>
        <w:tc>
          <w:tcPr>
            <w:tcW w:w="454" w:type="dxa"/>
            <w:vMerge w:val="restart"/>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3.3</w:t>
            </w:r>
          </w:p>
        </w:tc>
        <w:tc>
          <w:tcPr>
            <w:tcW w:w="851"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418"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Выполнение кадастровых работ на недвижимое имущество, имеющего признаки бесхозяйного в границах поселения»</w:t>
            </w:r>
          </w:p>
        </w:tc>
        <w:tc>
          <w:tcPr>
            <w:tcW w:w="1276" w:type="dxa"/>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всего</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200"/>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val="restart"/>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59"/>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rPr>
                <w:sz w:val="18"/>
                <w:szCs w:val="18"/>
              </w:rPr>
            </w:pPr>
            <w:r w:rsidRPr="0060031A">
              <w:rPr>
                <w:sz w:val="18"/>
                <w:szCs w:val="18"/>
              </w:rPr>
              <w:t>03303</w:t>
            </w:r>
            <w:r w:rsidRPr="0060031A">
              <w:rPr>
                <w:snapToGrid w:val="0"/>
                <w:sz w:val="18"/>
                <w:szCs w:val="18"/>
              </w:rPr>
              <w:t>64440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59"/>
          <w:tblCellSpacing w:w="5" w:type="nil"/>
          <w:jc w:val="center"/>
        </w:trPr>
        <w:tc>
          <w:tcPr>
            <w:tcW w:w="454"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rPr>
                <w:sz w:val="18"/>
                <w:szCs w:val="18"/>
              </w:rPr>
            </w:pPr>
            <w:r w:rsidRPr="0060031A">
              <w:rPr>
                <w:sz w:val="18"/>
                <w:szCs w:val="18"/>
              </w:rPr>
              <w:t>03303</w:t>
            </w:r>
            <w:r w:rsidRPr="0060031A">
              <w:rPr>
                <w:snapToGrid w:val="0"/>
                <w:sz w:val="18"/>
                <w:szCs w:val="18"/>
              </w:rPr>
              <w:t>64440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75"/>
          <w:tblCellSpacing w:w="5" w:type="nil"/>
          <w:jc w:val="center"/>
        </w:trPr>
        <w:tc>
          <w:tcPr>
            <w:tcW w:w="454"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4</w:t>
            </w:r>
          </w:p>
        </w:tc>
        <w:tc>
          <w:tcPr>
            <w:tcW w:w="851"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Подпрограмма 4</w:t>
            </w:r>
          </w:p>
        </w:tc>
        <w:tc>
          <w:tcPr>
            <w:tcW w:w="1418"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Оформление в муниципальную собственность бесхозяйного имущества в Мошковском сельсовете </w:t>
            </w:r>
            <w:r w:rsidRPr="0060031A">
              <w:rPr>
                <w:sz w:val="18"/>
                <w:szCs w:val="18"/>
              </w:rPr>
              <w:lastRenderedPageBreak/>
              <w:t>Бековского района Пензенской области</w:t>
            </w:r>
          </w:p>
        </w:tc>
        <w:tc>
          <w:tcPr>
            <w:tcW w:w="127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lastRenderedPageBreak/>
              <w:t>всего</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235"/>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rPr>
                <w:sz w:val="18"/>
                <w:szCs w:val="18"/>
              </w:rPr>
            </w:pPr>
          </w:p>
        </w:tc>
        <w:tc>
          <w:tcPr>
            <w:tcW w:w="1418" w:type="dxa"/>
            <w:vMerge/>
            <w:tcBorders>
              <w:left w:val="single" w:sz="8"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w:t>
            </w:r>
            <w:r w:rsidRPr="0060031A">
              <w:rPr>
                <w:sz w:val="18"/>
                <w:szCs w:val="18"/>
              </w:rPr>
              <w:lastRenderedPageBreak/>
              <w:t>сельсовета Бековского района Пензенской области</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lastRenderedPageBreak/>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59"/>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rPr>
                <w:sz w:val="18"/>
                <w:szCs w:val="18"/>
              </w:rPr>
            </w:pPr>
          </w:p>
        </w:tc>
        <w:tc>
          <w:tcPr>
            <w:tcW w:w="1418" w:type="dxa"/>
            <w:vMerge/>
            <w:tcBorders>
              <w:left w:val="single" w:sz="8"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0340196010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59"/>
          <w:tblCellSpacing w:w="5" w:type="nil"/>
          <w:jc w:val="center"/>
        </w:trPr>
        <w:tc>
          <w:tcPr>
            <w:tcW w:w="454"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0340196010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850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97"/>
          <w:tblCellSpacing w:w="5" w:type="nil"/>
          <w:jc w:val="center"/>
        </w:trPr>
        <w:tc>
          <w:tcPr>
            <w:tcW w:w="454"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lastRenderedPageBreak/>
              <w:t>4.1</w:t>
            </w:r>
          </w:p>
        </w:tc>
        <w:tc>
          <w:tcPr>
            <w:tcW w:w="851"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Основное мероприятие</w:t>
            </w:r>
          </w:p>
        </w:tc>
        <w:tc>
          <w:tcPr>
            <w:tcW w:w="1418"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27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всего</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29"/>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rPr>
                <w:sz w:val="18"/>
                <w:szCs w:val="18"/>
              </w:rPr>
            </w:pPr>
          </w:p>
        </w:tc>
        <w:tc>
          <w:tcPr>
            <w:tcW w:w="1418" w:type="dxa"/>
            <w:vMerge/>
            <w:tcBorders>
              <w:left w:val="single" w:sz="8"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val="restart"/>
            <w:tcBorders>
              <w:top w:val="single" w:sz="4" w:space="0" w:color="auto"/>
              <w:left w:val="single" w:sz="8"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59"/>
          <w:tblCellSpacing w:w="5" w:type="nil"/>
          <w:jc w:val="center"/>
        </w:trPr>
        <w:tc>
          <w:tcPr>
            <w:tcW w:w="454" w:type="dxa"/>
            <w:vMerge/>
            <w:tcBorders>
              <w:left w:val="single" w:sz="8"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right w:val="single" w:sz="8" w:space="0" w:color="auto"/>
            </w:tcBorders>
          </w:tcPr>
          <w:p w:rsidR="0060031A" w:rsidRPr="0060031A" w:rsidRDefault="0060031A" w:rsidP="0060031A">
            <w:pPr>
              <w:rPr>
                <w:sz w:val="18"/>
                <w:szCs w:val="18"/>
              </w:rPr>
            </w:pPr>
          </w:p>
        </w:tc>
        <w:tc>
          <w:tcPr>
            <w:tcW w:w="1418" w:type="dxa"/>
            <w:vMerge/>
            <w:tcBorders>
              <w:left w:val="single" w:sz="8"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0340196010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2220"/>
          <w:tblCellSpacing w:w="5" w:type="nil"/>
          <w:jc w:val="center"/>
        </w:trPr>
        <w:tc>
          <w:tcPr>
            <w:tcW w:w="454"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8" w:space="0" w:color="auto"/>
              <w:bottom w:val="single" w:sz="4" w:space="0" w:color="auto"/>
              <w:right w:val="single" w:sz="8" w:space="0" w:color="auto"/>
            </w:tcBorders>
          </w:tcPr>
          <w:p w:rsidR="0060031A" w:rsidRPr="0060031A" w:rsidRDefault="0060031A" w:rsidP="0060031A">
            <w:pPr>
              <w:rPr>
                <w:sz w:val="18"/>
                <w:szCs w:val="18"/>
              </w:rPr>
            </w:pPr>
          </w:p>
        </w:tc>
        <w:tc>
          <w:tcPr>
            <w:tcW w:w="1418"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05</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0340196010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850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17"/>
          <w:tblCellSpacing w:w="5" w:type="nil"/>
          <w:jc w:val="center"/>
        </w:trPr>
        <w:tc>
          <w:tcPr>
            <w:tcW w:w="454"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5.</w:t>
            </w:r>
          </w:p>
        </w:tc>
        <w:tc>
          <w:tcPr>
            <w:tcW w:w="851" w:type="dxa"/>
            <w:vMerge w:val="restart"/>
            <w:tcBorders>
              <w:top w:val="single" w:sz="4" w:space="0" w:color="auto"/>
              <w:left w:val="single" w:sz="4" w:space="0" w:color="auto"/>
              <w:right w:val="single" w:sz="4" w:space="0" w:color="auto"/>
            </w:tcBorders>
          </w:tcPr>
          <w:p w:rsidR="0060031A" w:rsidRPr="0060031A" w:rsidRDefault="0060031A" w:rsidP="0060031A">
            <w:pPr>
              <w:rPr>
                <w:sz w:val="18"/>
                <w:szCs w:val="18"/>
              </w:rPr>
            </w:pPr>
            <w:r w:rsidRPr="0060031A">
              <w:rPr>
                <w:sz w:val="18"/>
                <w:szCs w:val="18"/>
              </w:rPr>
              <w:t>Подпрограмма 5</w:t>
            </w:r>
          </w:p>
        </w:tc>
        <w:tc>
          <w:tcPr>
            <w:tcW w:w="1418"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both"/>
              <w:rPr>
                <w:sz w:val="18"/>
                <w:szCs w:val="18"/>
              </w:rPr>
            </w:pPr>
            <w:r w:rsidRPr="0060031A">
              <w:rPr>
                <w:sz w:val="18"/>
                <w:szCs w:val="18"/>
              </w:rPr>
              <w:t>Управление муниципальной собственностью в Мошковском сельсовете Бековского района Пензенской области</w:t>
            </w:r>
          </w:p>
        </w:tc>
        <w:tc>
          <w:tcPr>
            <w:tcW w:w="127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всего</w:t>
            </w: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91"/>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both"/>
              <w:rPr>
                <w:sz w:val="18"/>
                <w:szCs w:val="18"/>
              </w:rPr>
            </w:pPr>
          </w:p>
        </w:tc>
        <w:tc>
          <w:tcPr>
            <w:tcW w:w="1276"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15"/>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0350199030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15"/>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0350199030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15"/>
          <w:tblCellSpacing w:w="5" w:type="nil"/>
          <w:jc w:val="center"/>
        </w:trPr>
        <w:tc>
          <w:tcPr>
            <w:tcW w:w="454"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bottom w:val="single" w:sz="4" w:space="0" w:color="auto"/>
              <w:right w:val="single" w:sz="4" w:space="0" w:color="auto"/>
            </w:tcBorders>
          </w:tcPr>
          <w:p w:rsidR="0060031A" w:rsidRPr="0060031A" w:rsidRDefault="0060031A" w:rsidP="0060031A">
            <w:pPr>
              <w:rPr>
                <w:sz w:val="18"/>
                <w:szCs w:val="18"/>
              </w:rPr>
            </w:pPr>
          </w:p>
        </w:tc>
        <w:tc>
          <w:tcPr>
            <w:tcW w:w="1418"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FF0000"/>
                <w:sz w:val="18"/>
                <w:szCs w:val="18"/>
              </w:rPr>
            </w:pP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FF0000"/>
                <w:sz w:val="18"/>
                <w:szCs w:val="18"/>
              </w:rPr>
            </w:pP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FF0000"/>
                <w:sz w:val="18"/>
                <w:szCs w:val="18"/>
              </w:rPr>
            </w:pP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FF0000"/>
                <w:sz w:val="18"/>
                <w:szCs w:val="18"/>
              </w:rPr>
            </w:pP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FF0000"/>
                <w:sz w:val="18"/>
                <w:szCs w:val="18"/>
              </w:rPr>
            </w:pP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FF0000"/>
                <w:sz w:val="18"/>
                <w:szCs w:val="18"/>
              </w:rPr>
            </w:pPr>
          </w:p>
        </w:tc>
      </w:tr>
      <w:tr w:rsidR="0060031A" w:rsidRPr="0060031A" w:rsidTr="004D0A74">
        <w:trPr>
          <w:trHeight w:val="181"/>
          <w:tblCellSpacing w:w="5" w:type="nil"/>
          <w:jc w:val="center"/>
        </w:trPr>
        <w:tc>
          <w:tcPr>
            <w:tcW w:w="454"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5.1</w:t>
            </w:r>
          </w:p>
        </w:tc>
        <w:tc>
          <w:tcPr>
            <w:tcW w:w="851" w:type="dxa"/>
            <w:vMerge w:val="restart"/>
            <w:tcBorders>
              <w:top w:val="single" w:sz="4" w:space="0" w:color="auto"/>
              <w:left w:val="single" w:sz="4" w:space="0" w:color="auto"/>
              <w:right w:val="single" w:sz="4" w:space="0" w:color="auto"/>
            </w:tcBorders>
          </w:tcPr>
          <w:p w:rsidR="0060031A" w:rsidRPr="0060031A" w:rsidRDefault="0060031A" w:rsidP="0060031A">
            <w:pPr>
              <w:rPr>
                <w:sz w:val="18"/>
                <w:szCs w:val="18"/>
              </w:rPr>
            </w:pPr>
            <w:r w:rsidRPr="0060031A">
              <w:rPr>
                <w:sz w:val="18"/>
                <w:szCs w:val="18"/>
              </w:rPr>
              <w:t>Основные мероприятия</w:t>
            </w:r>
          </w:p>
        </w:tc>
        <w:tc>
          <w:tcPr>
            <w:tcW w:w="1418"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both"/>
              <w:rPr>
                <w:sz w:val="18"/>
                <w:szCs w:val="18"/>
              </w:rPr>
            </w:pPr>
            <w:r w:rsidRPr="0060031A">
              <w:rPr>
                <w:sz w:val="18"/>
                <w:szCs w:val="18"/>
              </w:rPr>
              <w:t>Обеспечение деятельности по управлению муниципальной собственностью</w:t>
            </w:r>
          </w:p>
        </w:tc>
        <w:tc>
          <w:tcPr>
            <w:tcW w:w="127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всего</w:t>
            </w: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114"/>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both"/>
              <w:rPr>
                <w:sz w:val="18"/>
                <w:szCs w:val="18"/>
              </w:rPr>
            </w:pPr>
          </w:p>
        </w:tc>
        <w:tc>
          <w:tcPr>
            <w:tcW w:w="1276"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ответственный исполнитель – 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15"/>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0350199030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15"/>
          <w:tblCellSpacing w:w="5" w:type="nil"/>
          <w:jc w:val="center"/>
        </w:trPr>
        <w:tc>
          <w:tcPr>
            <w:tcW w:w="454"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right w:val="single" w:sz="4" w:space="0" w:color="auto"/>
            </w:tcBorders>
          </w:tcPr>
          <w:p w:rsidR="0060031A" w:rsidRPr="0060031A" w:rsidRDefault="0060031A" w:rsidP="0060031A">
            <w:pPr>
              <w:rPr>
                <w:sz w:val="18"/>
                <w:szCs w:val="18"/>
              </w:rPr>
            </w:pPr>
          </w:p>
        </w:tc>
        <w:tc>
          <w:tcPr>
            <w:tcW w:w="1418" w:type="dxa"/>
            <w:vMerge/>
            <w:tcBorders>
              <w:left w:val="single" w:sz="4" w:space="0" w:color="auto"/>
              <w:right w:val="single" w:sz="4"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901</w:t>
            </w: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01</w:t>
            </w: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13</w:t>
            </w: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0350199030</w:t>
            </w: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r w:rsidRPr="0060031A">
              <w:rPr>
                <w:sz w:val="18"/>
                <w:szCs w:val="18"/>
              </w:rPr>
              <w:t>240</w:t>
            </w: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0,000</w:t>
            </w: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0,000</w:t>
            </w:r>
          </w:p>
        </w:tc>
      </w:tr>
      <w:tr w:rsidR="0060031A" w:rsidRPr="0060031A" w:rsidTr="004D0A74">
        <w:trPr>
          <w:trHeight w:val="415"/>
          <w:tblCellSpacing w:w="5" w:type="nil"/>
          <w:jc w:val="center"/>
        </w:trPr>
        <w:tc>
          <w:tcPr>
            <w:tcW w:w="454"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1" w:type="dxa"/>
            <w:vMerge/>
            <w:tcBorders>
              <w:left w:val="single" w:sz="4" w:space="0" w:color="auto"/>
              <w:bottom w:val="single" w:sz="4" w:space="0" w:color="auto"/>
              <w:right w:val="single" w:sz="4" w:space="0" w:color="auto"/>
            </w:tcBorders>
          </w:tcPr>
          <w:p w:rsidR="0060031A" w:rsidRPr="0060031A" w:rsidRDefault="0060031A" w:rsidP="0060031A">
            <w:pPr>
              <w:rPr>
                <w:sz w:val="18"/>
                <w:szCs w:val="18"/>
              </w:rPr>
            </w:pPr>
          </w:p>
        </w:tc>
        <w:tc>
          <w:tcPr>
            <w:tcW w:w="1418"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both"/>
              <w:rPr>
                <w:sz w:val="18"/>
                <w:szCs w:val="18"/>
              </w:rPr>
            </w:pPr>
          </w:p>
        </w:tc>
        <w:tc>
          <w:tcPr>
            <w:tcW w:w="1276"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530" w:type="dxa"/>
            <w:tcBorders>
              <w:top w:val="single" w:sz="4" w:space="0" w:color="auto"/>
              <w:left w:val="single" w:sz="4"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33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426"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843"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sz w:val="18"/>
                <w:szCs w:val="18"/>
              </w:rPr>
            </w:pPr>
          </w:p>
        </w:tc>
        <w:tc>
          <w:tcPr>
            <w:tcW w:w="541"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rPr>
                <w:sz w:val="18"/>
                <w:szCs w:val="18"/>
              </w:rPr>
            </w:pPr>
          </w:p>
        </w:tc>
        <w:tc>
          <w:tcPr>
            <w:tcW w:w="637"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autoSpaceDE w:val="0"/>
              <w:autoSpaceDN w:val="0"/>
              <w:adjustRightInd w:val="0"/>
              <w:jc w:val="center"/>
              <w:rPr>
                <w:color w:val="FF0000"/>
                <w:sz w:val="18"/>
                <w:szCs w:val="18"/>
              </w:rPr>
            </w:pPr>
          </w:p>
        </w:tc>
        <w:tc>
          <w:tcPr>
            <w:tcW w:w="668" w:type="dxa"/>
            <w:tcBorders>
              <w:top w:val="single" w:sz="4" w:space="0" w:color="auto"/>
              <w:left w:val="single" w:sz="8" w:space="0" w:color="auto"/>
              <w:bottom w:val="single" w:sz="4" w:space="0" w:color="auto"/>
              <w:right w:val="single" w:sz="8" w:space="0" w:color="auto"/>
            </w:tcBorders>
          </w:tcPr>
          <w:p w:rsidR="0060031A" w:rsidRPr="0060031A" w:rsidRDefault="0060031A" w:rsidP="0060031A">
            <w:pPr>
              <w:jc w:val="center"/>
              <w:rPr>
                <w:color w:val="FF0000"/>
                <w:sz w:val="18"/>
                <w:szCs w:val="18"/>
              </w:rPr>
            </w:pPr>
          </w:p>
        </w:tc>
        <w:tc>
          <w:tcPr>
            <w:tcW w:w="688" w:type="dxa"/>
            <w:tcBorders>
              <w:top w:val="single" w:sz="4" w:space="0" w:color="auto"/>
              <w:left w:val="single" w:sz="8" w:space="0" w:color="auto"/>
              <w:bottom w:val="single" w:sz="4" w:space="0" w:color="auto"/>
              <w:right w:val="single" w:sz="4" w:space="0" w:color="auto"/>
            </w:tcBorders>
          </w:tcPr>
          <w:p w:rsidR="0060031A" w:rsidRPr="0060031A" w:rsidRDefault="0060031A" w:rsidP="0060031A">
            <w:pPr>
              <w:jc w:val="center"/>
              <w:rPr>
                <w:color w:val="FF0000"/>
                <w:sz w:val="18"/>
                <w:szCs w:val="18"/>
              </w:rPr>
            </w:pPr>
          </w:p>
        </w:tc>
        <w:tc>
          <w:tcPr>
            <w:tcW w:w="70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FF0000"/>
                <w:sz w:val="18"/>
                <w:szCs w:val="18"/>
              </w:rPr>
            </w:pPr>
          </w:p>
        </w:tc>
        <w:tc>
          <w:tcPr>
            <w:tcW w:w="56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FF0000"/>
                <w:sz w:val="18"/>
                <w:szCs w:val="18"/>
              </w:rPr>
            </w:pPr>
          </w:p>
        </w:tc>
        <w:tc>
          <w:tcPr>
            <w:tcW w:w="6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FF0000"/>
                <w:sz w:val="18"/>
                <w:szCs w:val="18"/>
              </w:rPr>
            </w:pPr>
          </w:p>
        </w:tc>
      </w:tr>
    </w:tbl>
    <w:p w:rsidR="0060031A" w:rsidRPr="0060031A" w:rsidRDefault="0060031A" w:rsidP="0060031A">
      <w:pPr>
        <w:tabs>
          <w:tab w:val="left" w:pos="0"/>
        </w:tabs>
        <w:jc w:val="center"/>
        <w:rPr>
          <w:b/>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Приложение № 3 к постановлению администрации Мошковского сельсовета от 30.10.2019 № 114</w:t>
      </w:r>
    </w:p>
    <w:p w:rsidR="0060031A" w:rsidRPr="0060031A" w:rsidRDefault="0060031A" w:rsidP="0060031A">
      <w:pPr>
        <w:autoSpaceDE w:val="0"/>
        <w:autoSpaceDN w:val="0"/>
        <w:adjustRightInd w:val="0"/>
        <w:jc w:val="center"/>
        <w:rPr>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Приложение № 4 к муниципальной программе</w:t>
      </w:r>
    </w:p>
    <w:p w:rsidR="0060031A" w:rsidRPr="0060031A" w:rsidRDefault="0060031A" w:rsidP="0060031A">
      <w:pPr>
        <w:autoSpaceDE w:val="0"/>
        <w:autoSpaceDN w:val="0"/>
        <w:adjustRightInd w:val="0"/>
        <w:jc w:val="center"/>
        <w:rPr>
          <w:b/>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 xml:space="preserve">Мероприятия муниципальной программы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p w:rsidR="0060031A" w:rsidRPr="0060031A" w:rsidRDefault="0060031A" w:rsidP="0060031A">
      <w:pPr>
        <w:tabs>
          <w:tab w:val="left" w:pos="0"/>
        </w:tabs>
        <w:jc w:val="center"/>
        <w:rPr>
          <w:sz w:val="18"/>
          <w:szCs w:val="18"/>
        </w:rPr>
      </w:pPr>
      <w:r w:rsidRPr="0060031A">
        <w:rPr>
          <w:sz w:val="18"/>
          <w:szCs w:val="18"/>
        </w:rPr>
        <w:t>«Развитие территорий, социальной и инженерной инфраструктуры в Мошковском сельсовете Бековского района Пензенской области»</w:t>
      </w:r>
    </w:p>
    <w:tbl>
      <w:tblPr>
        <w:tblW w:w="10296"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95"/>
        <w:gridCol w:w="1418"/>
        <w:gridCol w:w="427"/>
        <w:gridCol w:w="131"/>
        <w:gridCol w:w="1102"/>
        <w:gridCol w:w="122"/>
        <w:gridCol w:w="45"/>
        <w:gridCol w:w="11"/>
        <w:gridCol w:w="673"/>
        <w:gridCol w:w="1010"/>
        <w:gridCol w:w="993"/>
        <w:gridCol w:w="17"/>
        <w:gridCol w:w="850"/>
        <w:gridCol w:w="992"/>
        <w:gridCol w:w="876"/>
        <w:gridCol w:w="74"/>
        <w:gridCol w:w="1243"/>
        <w:gridCol w:w="17"/>
      </w:tblGrid>
      <w:tr w:rsidR="0060031A" w:rsidRPr="0060031A" w:rsidTr="004D0A74">
        <w:trPr>
          <w:tblCellSpacing w:w="5" w:type="nil"/>
          <w:jc w:val="center"/>
        </w:trPr>
        <w:tc>
          <w:tcPr>
            <w:tcW w:w="295"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 п/п</w:t>
            </w:r>
          </w:p>
        </w:tc>
        <w:tc>
          <w:tcPr>
            <w:tcW w:w="1418"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Наименование основного мероприятия</w:t>
            </w:r>
          </w:p>
        </w:tc>
        <w:tc>
          <w:tcPr>
            <w:tcW w:w="1660" w:type="dxa"/>
            <w:gridSpan w:val="3"/>
            <w:vMerge w:val="restart"/>
          </w:tcPr>
          <w:p w:rsidR="0060031A" w:rsidRPr="0060031A" w:rsidRDefault="0060031A" w:rsidP="0060031A">
            <w:pPr>
              <w:autoSpaceDE w:val="0"/>
              <w:autoSpaceDN w:val="0"/>
              <w:adjustRightInd w:val="0"/>
              <w:jc w:val="center"/>
              <w:rPr>
                <w:sz w:val="18"/>
                <w:szCs w:val="18"/>
              </w:rPr>
            </w:pPr>
            <w:r w:rsidRPr="0060031A">
              <w:rPr>
                <w:sz w:val="18"/>
                <w:szCs w:val="18"/>
              </w:rPr>
              <w:t>Исполнители</w:t>
            </w:r>
          </w:p>
        </w:tc>
        <w:tc>
          <w:tcPr>
            <w:tcW w:w="851" w:type="dxa"/>
            <w:gridSpan w:val="4"/>
            <w:vMerge w:val="restart"/>
          </w:tcPr>
          <w:p w:rsidR="0060031A" w:rsidRPr="0060031A" w:rsidRDefault="0060031A" w:rsidP="0060031A">
            <w:pPr>
              <w:autoSpaceDE w:val="0"/>
              <w:autoSpaceDN w:val="0"/>
              <w:adjustRightInd w:val="0"/>
              <w:jc w:val="center"/>
              <w:rPr>
                <w:sz w:val="18"/>
                <w:szCs w:val="18"/>
              </w:rPr>
            </w:pPr>
            <w:r w:rsidRPr="0060031A">
              <w:rPr>
                <w:sz w:val="18"/>
                <w:szCs w:val="18"/>
              </w:rPr>
              <w:t>Срок исполнения (год)</w:t>
            </w:r>
          </w:p>
        </w:tc>
        <w:tc>
          <w:tcPr>
            <w:tcW w:w="4738" w:type="dxa"/>
            <w:gridSpan w:val="6"/>
          </w:tcPr>
          <w:p w:rsidR="0060031A" w:rsidRPr="0060031A" w:rsidRDefault="0060031A" w:rsidP="0060031A">
            <w:pPr>
              <w:autoSpaceDE w:val="0"/>
              <w:autoSpaceDN w:val="0"/>
              <w:adjustRightInd w:val="0"/>
              <w:jc w:val="center"/>
              <w:rPr>
                <w:sz w:val="18"/>
                <w:szCs w:val="18"/>
              </w:rPr>
            </w:pPr>
            <w:r w:rsidRPr="0060031A">
              <w:rPr>
                <w:sz w:val="18"/>
                <w:szCs w:val="18"/>
              </w:rPr>
              <w:t>Объем финансирования, тыс. рублей</w:t>
            </w:r>
          </w:p>
        </w:tc>
        <w:tc>
          <w:tcPr>
            <w:tcW w:w="1334" w:type="dxa"/>
            <w:gridSpan w:val="3"/>
            <w:vMerge w:val="restart"/>
          </w:tcPr>
          <w:p w:rsidR="0060031A" w:rsidRPr="0060031A" w:rsidRDefault="0060031A" w:rsidP="0060031A">
            <w:pPr>
              <w:autoSpaceDE w:val="0"/>
              <w:autoSpaceDN w:val="0"/>
              <w:adjustRightInd w:val="0"/>
              <w:jc w:val="center"/>
              <w:rPr>
                <w:sz w:val="18"/>
                <w:szCs w:val="18"/>
              </w:rPr>
            </w:pPr>
            <w:r w:rsidRPr="0060031A">
              <w:rPr>
                <w:sz w:val="18"/>
                <w:szCs w:val="18"/>
              </w:rPr>
              <w:t>Показатели результата мероприятия по годам (ожидаемый непосредственный результат)</w:t>
            </w:r>
          </w:p>
        </w:tc>
      </w:tr>
      <w:tr w:rsidR="0060031A" w:rsidRPr="0060031A" w:rsidTr="004D0A74">
        <w:trPr>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418" w:type="dxa"/>
            <w:vMerge/>
          </w:tcPr>
          <w:p w:rsidR="0060031A" w:rsidRPr="0060031A" w:rsidRDefault="0060031A" w:rsidP="0060031A">
            <w:pPr>
              <w:autoSpaceDE w:val="0"/>
              <w:autoSpaceDN w:val="0"/>
              <w:adjustRightInd w:val="0"/>
              <w:jc w:val="center"/>
              <w:rPr>
                <w:sz w:val="18"/>
                <w:szCs w:val="18"/>
              </w:rPr>
            </w:pPr>
          </w:p>
        </w:tc>
        <w:tc>
          <w:tcPr>
            <w:tcW w:w="1660" w:type="dxa"/>
            <w:gridSpan w:val="3"/>
            <w:vMerge/>
          </w:tcPr>
          <w:p w:rsidR="0060031A" w:rsidRPr="0060031A" w:rsidRDefault="0060031A" w:rsidP="0060031A">
            <w:pPr>
              <w:autoSpaceDE w:val="0"/>
              <w:autoSpaceDN w:val="0"/>
              <w:adjustRightInd w:val="0"/>
              <w:jc w:val="center"/>
              <w:rPr>
                <w:sz w:val="18"/>
                <w:szCs w:val="18"/>
              </w:rPr>
            </w:pPr>
          </w:p>
        </w:tc>
        <w:tc>
          <w:tcPr>
            <w:tcW w:w="851" w:type="dxa"/>
            <w:gridSpan w:val="4"/>
            <w:vMerge/>
          </w:tcPr>
          <w:p w:rsidR="0060031A" w:rsidRPr="0060031A" w:rsidRDefault="0060031A" w:rsidP="0060031A">
            <w:pPr>
              <w:autoSpaceDE w:val="0"/>
              <w:autoSpaceDN w:val="0"/>
              <w:adjustRightInd w:val="0"/>
              <w:jc w:val="center"/>
              <w:rPr>
                <w:sz w:val="18"/>
                <w:szCs w:val="18"/>
              </w:rPr>
            </w:pPr>
          </w:p>
        </w:tc>
        <w:tc>
          <w:tcPr>
            <w:tcW w:w="1010" w:type="dxa"/>
          </w:tcPr>
          <w:p w:rsidR="0060031A" w:rsidRPr="0060031A" w:rsidRDefault="0060031A" w:rsidP="0060031A">
            <w:pPr>
              <w:autoSpaceDE w:val="0"/>
              <w:autoSpaceDN w:val="0"/>
              <w:adjustRightInd w:val="0"/>
              <w:jc w:val="center"/>
              <w:rPr>
                <w:rFonts w:eastAsia="Calibri"/>
                <w:sz w:val="18"/>
                <w:szCs w:val="18"/>
              </w:rPr>
            </w:pPr>
            <w:r w:rsidRPr="0060031A">
              <w:rPr>
                <w:rFonts w:eastAsia="Calibri"/>
                <w:sz w:val="18"/>
                <w:szCs w:val="18"/>
              </w:rPr>
              <w:t>всего</w:t>
            </w:r>
          </w:p>
        </w:tc>
        <w:tc>
          <w:tcPr>
            <w:tcW w:w="993" w:type="dxa"/>
          </w:tcPr>
          <w:p w:rsidR="0060031A" w:rsidRPr="0060031A" w:rsidRDefault="0060031A" w:rsidP="0060031A">
            <w:pPr>
              <w:autoSpaceDE w:val="0"/>
              <w:autoSpaceDN w:val="0"/>
              <w:adjustRightInd w:val="0"/>
              <w:jc w:val="center"/>
              <w:rPr>
                <w:rFonts w:eastAsia="Calibri"/>
                <w:sz w:val="18"/>
                <w:szCs w:val="18"/>
              </w:rPr>
            </w:pPr>
            <w:r w:rsidRPr="0060031A">
              <w:rPr>
                <w:rFonts w:eastAsia="Calibri"/>
                <w:sz w:val="18"/>
                <w:szCs w:val="18"/>
              </w:rPr>
              <w:t>местный бюджет</w:t>
            </w:r>
          </w:p>
        </w:tc>
        <w:tc>
          <w:tcPr>
            <w:tcW w:w="867" w:type="dxa"/>
            <w:gridSpan w:val="2"/>
          </w:tcPr>
          <w:p w:rsidR="0060031A" w:rsidRPr="0060031A" w:rsidRDefault="0060031A" w:rsidP="0060031A">
            <w:pPr>
              <w:autoSpaceDE w:val="0"/>
              <w:autoSpaceDN w:val="0"/>
              <w:adjustRightInd w:val="0"/>
              <w:jc w:val="center"/>
              <w:rPr>
                <w:rFonts w:eastAsia="Calibri"/>
                <w:sz w:val="18"/>
                <w:szCs w:val="18"/>
              </w:rPr>
            </w:pPr>
            <w:r w:rsidRPr="0060031A">
              <w:rPr>
                <w:rFonts w:eastAsia="Calibri"/>
                <w:sz w:val="18"/>
                <w:szCs w:val="18"/>
              </w:rPr>
              <w:t>областной бюджет</w:t>
            </w:r>
          </w:p>
        </w:tc>
        <w:tc>
          <w:tcPr>
            <w:tcW w:w="992" w:type="dxa"/>
          </w:tcPr>
          <w:p w:rsidR="0060031A" w:rsidRPr="0060031A" w:rsidRDefault="0060031A" w:rsidP="0060031A">
            <w:pPr>
              <w:autoSpaceDE w:val="0"/>
              <w:autoSpaceDN w:val="0"/>
              <w:adjustRightInd w:val="0"/>
              <w:jc w:val="center"/>
              <w:rPr>
                <w:rFonts w:eastAsia="Calibri"/>
                <w:sz w:val="18"/>
                <w:szCs w:val="18"/>
              </w:rPr>
            </w:pPr>
            <w:r w:rsidRPr="0060031A">
              <w:rPr>
                <w:rFonts w:eastAsia="Calibri"/>
                <w:sz w:val="18"/>
                <w:szCs w:val="18"/>
              </w:rPr>
              <w:t>федеральный бюджет</w:t>
            </w:r>
          </w:p>
        </w:tc>
        <w:tc>
          <w:tcPr>
            <w:tcW w:w="876" w:type="dxa"/>
          </w:tcPr>
          <w:p w:rsidR="0060031A" w:rsidRPr="0060031A" w:rsidRDefault="0060031A" w:rsidP="0060031A">
            <w:pPr>
              <w:autoSpaceDE w:val="0"/>
              <w:autoSpaceDN w:val="0"/>
              <w:adjustRightInd w:val="0"/>
              <w:jc w:val="center"/>
              <w:rPr>
                <w:rFonts w:eastAsia="Calibri"/>
                <w:sz w:val="18"/>
                <w:szCs w:val="18"/>
              </w:rPr>
            </w:pPr>
            <w:r w:rsidRPr="0060031A">
              <w:rPr>
                <w:rFonts w:eastAsia="Calibri"/>
                <w:sz w:val="18"/>
                <w:szCs w:val="18"/>
              </w:rPr>
              <w:t>внебюджетные средства</w:t>
            </w:r>
          </w:p>
        </w:tc>
        <w:tc>
          <w:tcPr>
            <w:tcW w:w="1334" w:type="dxa"/>
            <w:gridSpan w:val="3"/>
            <w:vMerge/>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295" w:type="dxa"/>
          </w:tcPr>
          <w:p w:rsidR="0060031A" w:rsidRPr="0060031A" w:rsidRDefault="0060031A" w:rsidP="0060031A">
            <w:pPr>
              <w:autoSpaceDE w:val="0"/>
              <w:autoSpaceDN w:val="0"/>
              <w:adjustRightInd w:val="0"/>
              <w:jc w:val="center"/>
              <w:rPr>
                <w:sz w:val="18"/>
                <w:szCs w:val="18"/>
              </w:rPr>
            </w:pPr>
            <w:r w:rsidRPr="0060031A">
              <w:rPr>
                <w:sz w:val="18"/>
                <w:szCs w:val="18"/>
              </w:rPr>
              <w:t>1</w:t>
            </w:r>
          </w:p>
        </w:tc>
        <w:tc>
          <w:tcPr>
            <w:tcW w:w="1418" w:type="dxa"/>
          </w:tcPr>
          <w:p w:rsidR="0060031A" w:rsidRPr="0060031A" w:rsidRDefault="0060031A" w:rsidP="0060031A">
            <w:pPr>
              <w:autoSpaceDE w:val="0"/>
              <w:autoSpaceDN w:val="0"/>
              <w:adjustRightInd w:val="0"/>
              <w:jc w:val="center"/>
              <w:rPr>
                <w:sz w:val="18"/>
                <w:szCs w:val="18"/>
              </w:rPr>
            </w:pPr>
            <w:r w:rsidRPr="0060031A">
              <w:rPr>
                <w:sz w:val="18"/>
                <w:szCs w:val="18"/>
              </w:rPr>
              <w:t>2</w:t>
            </w:r>
          </w:p>
        </w:tc>
        <w:tc>
          <w:tcPr>
            <w:tcW w:w="1660" w:type="dxa"/>
            <w:gridSpan w:val="3"/>
          </w:tcPr>
          <w:p w:rsidR="0060031A" w:rsidRPr="0060031A" w:rsidRDefault="0060031A" w:rsidP="0060031A">
            <w:pPr>
              <w:autoSpaceDE w:val="0"/>
              <w:autoSpaceDN w:val="0"/>
              <w:adjustRightInd w:val="0"/>
              <w:jc w:val="center"/>
              <w:rPr>
                <w:sz w:val="18"/>
                <w:szCs w:val="18"/>
              </w:rPr>
            </w:pPr>
            <w:r w:rsidRPr="0060031A">
              <w:rPr>
                <w:sz w:val="18"/>
                <w:szCs w:val="18"/>
              </w:rPr>
              <w:t>3</w:t>
            </w: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4</w:t>
            </w:r>
          </w:p>
        </w:tc>
        <w:tc>
          <w:tcPr>
            <w:tcW w:w="1010" w:type="dxa"/>
          </w:tcPr>
          <w:p w:rsidR="0060031A" w:rsidRPr="0060031A" w:rsidRDefault="0060031A" w:rsidP="0060031A">
            <w:pPr>
              <w:autoSpaceDE w:val="0"/>
              <w:autoSpaceDN w:val="0"/>
              <w:adjustRightInd w:val="0"/>
              <w:jc w:val="center"/>
              <w:rPr>
                <w:sz w:val="18"/>
                <w:szCs w:val="18"/>
              </w:rPr>
            </w:pPr>
            <w:r w:rsidRPr="0060031A">
              <w:rPr>
                <w:sz w:val="18"/>
                <w:szCs w:val="18"/>
              </w:rPr>
              <w:t>5</w:t>
            </w:r>
          </w:p>
        </w:tc>
        <w:tc>
          <w:tcPr>
            <w:tcW w:w="993" w:type="dxa"/>
          </w:tcPr>
          <w:p w:rsidR="0060031A" w:rsidRPr="0060031A" w:rsidRDefault="0060031A" w:rsidP="0060031A">
            <w:pPr>
              <w:autoSpaceDE w:val="0"/>
              <w:autoSpaceDN w:val="0"/>
              <w:adjustRightInd w:val="0"/>
              <w:jc w:val="center"/>
              <w:rPr>
                <w:sz w:val="18"/>
                <w:szCs w:val="18"/>
              </w:rPr>
            </w:pPr>
            <w:r w:rsidRPr="0060031A">
              <w:rPr>
                <w:sz w:val="18"/>
                <w:szCs w:val="18"/>
              </w:rPr>
              <w:t>6</w:t>
            </w:r>
          </w:p>
        </w:tc>
        <w:tc>
          <w:tcPr>
            <w:tcW w:w="867" w:type="dxa"/>
            <w:gridSpan w:val="2"/>
          </w:tcPr>
          <w:p w:rsidR="0060031A" w:rsidRPr="0060031A" w:rsidRDefault="0060031A" w:rsidP="0060031A">
            <w:pPr>
              <w:autoSpaceDE w:val="0"/>
              <w:autoSpaceDN w:val="0"/>
              <w:adjustRightInd w:val="0"/>
              <w:jc w:val="center"/>
              <w:rPr>
                <w:sz w:val="18"/>
                <w:szCs w:val="18"/>
              </w:rPr>
            </w:pPr>
            <w:r w:rsidRPr="0060031A">
              <w:rPr>
                <w:sz w:val="18"/>
                <w:szCs w:val="18"/>
              </w:rPr>
              <w:t>7</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8</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9</w:t>
            </w:r>
          </w:p>
        </w:tc>
        <w:tc>
          <w:tcPr>
            <w:tcW w:w="1334" w:type="dxa"/>
            <w:gridSpan w:val="3"/>
          </w:tcPr>
          <w:p w:rsidR="0060031A" w:rsidRPr="0060031A" w:rsidRDefault="0060031A" w:rsidP="0060031A">
            <w:pPr>
              <w:autoSpaceDE w:val="0"/>
              <w:autoSpaceDN w:val="0"/>
              <w:adjustRightInd w:val="0"/>
              <w:jc w:val="center"/>
              <w:rPr>
                <w:sz w:val="18"/>
                <w:szCs w:val="18"/>
              </w:rPr>
            </w:pPr>
            <w:r w:rsidRPr="0060031A">
              <w:rPr>
                <w:sz w:val="18"/>
                <w:szCs w:val="18"/>
              </w:rPr>
              <w:t>10</w:t>
            </w:r>
          </w:p>
        </w:tc>
      </w:tr>
      <w:tr w:rsidR="0060031A" w:rsidRPr="0060031A" w:rsidTr="004D0A74">
        <w:trPr>
          <w:tblCellSpacing w:w="5" w:type="nil"/>
          <w:jc w:val="center"/>
        </w:trPr>
        <w:tc>
          <w:tcPr>
            <w:tcW w:w="10296" w:type="dxa"/>
            <w:gridSpan w:val="18"/>
          </w:tcPr>
          <w:p w:rsidR="0060031A" w:rsidRPr="0060031A" w:rsidRDefault="0060031A" w:rsidP="0060031A">
            <w:pPr>
              <w:autoSpaceDE w:val="0"/>
              <w:autoSpaceDN w:val="0"/>
              <w:adjustRightInd w:val="0"/>
              <w:rPr>
                <w:sz w:val="18"/>
                <w:szCs w:val="18"/>
              </w:rPr>
            </w:pPr>
            <w:r w:rsidRPr="0060031A">
              <w:rPr>
                <w:sz w:val="18"/>
                <w:szCs w:val="18"/>
              </w:rPr>
              <w:t xml:space="preserve">Подпрограмма 1 «Модернизация и развитие территориальной сети автомобильных дорог общего пользования местного значения в границах населенных пунктов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r w:rsidRPr="0060031A">
              <w:rPr>
                <w:snapToGrid w:val="0"/>
                <w:sz w:val="18"/>
                <w:szCs w:val="18"/>
              </w:rPr>
              <w:t>»</w:t>
            </w:r>
            <w:r w:rsidRPr="0060031A">
              <w:rPr>
                <w:sz w:val="18"/>
                <w:szCs w:val="18"/>
              </w:rPr>
              <w:t xml:space="preserve"> </w:t>
            </w:r>
          </w:p>
        </w:tc>
      </w:tr>
      <w:tr w:rsidR="0060031A" w:rsidRPr="0060031A" w:rsidTr="004D0A74">
        <w:trPr>
          <w:tblCellSpacing w:w="5" w:type="nil"/>
          <w:jc w:val="center"/>
        </w:trPr>
        <w:tc>
          <w:tcPr>
            <w:tcW w:w="10296" w:type="dxa"/>
            <w:gridSpan w:val="18"/>
          </w:tcPr>
          <w:p w:rsidR="0060031A" w:rsidRPr="0060031A" w:rsidRDefault="0060031A" w:rsidP="0060031A">
            <w:pPr>
              <w:jc w:val="both"/>
              <w:rPr>
                <w:sz w:val="18"/>
                <w:szCs w:val="18"/>
              </w:rPr>
            </w:pPr>
            <w:r w:rsidRPr="0060031A">
              <w:rPr>
                <w:sz w:val="18"/>
                <w:szCs w:val="18"/>
              </w:rPr>
              <w:t>Цель подпрограммы:</w:t>
            </w:r>
          </w:p>
          <w:p w:rsidR="0060031A" w:rsidRPr="0060031A" w:rsidRDefault="0060031A" w:rsidP="0060031A">
            <w:pPr>
              <w:jc w:val="both"/>
              <w:rPr>
                <w:sz w:val="18"/>
                <w:szCs w:val="18"/>
              </w:rPr>
            </w:pPr>
            <w:r w:rsidRPr="0060031A">
              <w:rPr>
                <w:sz w:val="18"/>
                <w:szCs w:val="18"/>
              </w:rPr>
              <w:t xml:space="preserve"> -повышение качества сети автомобильных дорог местного значения в границах населенных пунктов </w:t>
            </w:r>
            <w:r w:rsidRPr="0060031A">
              <w:rPr>
                <w:color w:val="000000"/>
                <w:sz w:val="18"/>
                <w:szCs w:val="18"/>
              </w:rPr>
              <w:t>Мошковского</w:t>
            </w:r>
            <w:r w:rsidRPr="0060031A">
              <w:rPr>
                <w:sz w:val="18"/>
                <w:szCs w:val="18"/>
              </w:rPr>
              <w:t xml:space="preserve"> сельсовета Бековского района.</w:t>
            </w:r>
          </w:p>
        </w:tc>
      </w:tr>
      <w:tr w:rsidR="0060031A" w:rsidRPr="0060031A" w:rsidTr="004D0A74">
        <w:trPr>
          <w:tblCellSpacing w:w="5" w:type="nil"/>
          <w:jc w:val="center"/>
        </w:trPr>
        <w:tc>
          <w:tcPr>
            <w:tcW w:w="10296" w:type="dxa"/>
            <w:gridSpan w:val="18"/>
          </w:tcPr>
          <w:p w:rsidR="0060031A" w:rsidRPr="0060031A" w:rsidRDefault="0060031A" w:rsidP="0060031A">
            <w:pPr>
              <w:jc w:val="both"/>
              <w:rPr>
                <w:sz w:val="18"/>
                <w:szCs w:val="18"/>
              </w:rPr>
            </w:pPr>
            <w:r w:rsidRPr="0060031A">
              <w:rPr>
                <w:sz w:val="18"/>
                <w:szCs w:val="18"/>
              </w:rPr>
              <w:t xml:space="preserve">Задача подпрограммы: </w:t>
            </w:r>
          </w:p>
          <w:p w:rsidR="0060031A" w:rsidRPr="0060031A" w:rsidRDefault="0060031A" w:rsidP="0060031A">
            <w:pPr>
              <w:jc w:val="both"/>
              <w:rPr>
                <w:sz w:val="18"/>
                <w:szCs w:val="18"/>
              </w:rPr>
            </w:pPr>
            <w:r w:rsidRPr="0060031A">
              <w:rPr>
                <w:sz w:val="18"/>
                <w:szCs w:val="18"/>
              </w:rPr>
              <w:t xml:space="preserve">- содержание и сохранность автомобильных дорог общего пользования местного значения в границах населенных пунктов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p w:rsidR="0060031A" w:rsidRPr="0060031A" w:rsidRDefault="0060031A" w:rsidP="0060031A">
            <w:pPr>
              <w:jc w:val="both"/>
              <w:rPr>
                <w:sz w:val="18"/>
                <w:szCs w:val="18"/>
              </w:rPr>
            </w:pPr>
            <w:r w:rsidRPr="0060031A">
              <w:rPr>
                <w:sz w:val="18"/>
                <w:szCs w:val="18"/>
              </w:rPr>
              <w:lastRenderedPageBreak/>
              <w:t xml:space="preserve">-капитальный ремонт и ремонт автомобильных дорог общего пользования местного значения в границах населенных пунктов </w:t>
            </w:r>
            <w:r w:rsidRPr="0060031A">
              <w:rPr>
                <w:color w:val="000000"/>
                <w:sz w:val="18"/>
                <w:szCs w:val="18"/>
              </w:rPr>
              <w:t>Мошковского</w:t>
            </w:r>
            <w:r w:rsidRPr="0060031A">
              <w:rPr>
                <w:sz w:val="18"/>
                <w:szCs w:val="18"/>
              </w:rPr>
              <w:t xml:space="preserve"> сельсовета Бековского района Пензенской области. </w:t>
            </w:r>
          </w:p>
        </w:tc>
      </w:tr>
      <w:tr w:rsidR="0060031A" w:rsidRPr="0060031A" w:rsidTr="004D0A74">
        <w:trPr>
          <w:trHeight w:val="273"/>
          <w:tblCellSpacing w:w="5" w:type="nil"/>
          <w:jc w:val="center"/>
        </w:trPr>
        <w:tc>
          <w:tcPr>
            <w:tcW w:w="295" w:type="dxa"/>
            <w:vMerge w:val="restart"/>
          </w:tcPr>
          <w:p w:rsidR="0060031A" w:rsidRPr="0060031A" w:rsidRDefault="0060031A" w:rsidP="0060031A">
            <w:pPr>
              <w:autoSpaceDE w:val="0"/>
              <w:autoSpaceDN w:val="0"/>
              <w:adjustRightInd w:val="0"/>
              <w:jc w:val="center"/>
              <w:rPr>
                <w:sz w:val="18"/>
                <w:szCs w:val="18"/>
                <w:lang w:val="en-GB"/>
              </w:rPr>
            </w:pPr>
            <w:r w:rsidRPr="0060031A">
              <w:rPr>
                <w:sz w:val="18"/>
                <w:szCs w:val="18"/>
              </w:rPr>
              <w:lastRenderedPageBreak/>
              <w:t>1.1</w:t>
            </w:r>
          </w:p>
        </w:tc>
        <w:tc>
          <w:tcPr>
            <w:tcW w:w="1845" w:type="dxa"/>
            <w:gridSpan w:val="2"/>
            <w:vMerge w:val="restart"/>
          </w:tcPr>
          <w:p w:rsidR="0060031A" w:rsidRPr="0060031A" w:rsidRDefault="0060031A" w:rsidP="0060031A">
            <w:pPr>
              <w:autoSpaceDE w:val="0"/>
              <w:autoSpaceDN w:val="0"/>
              <w:adjustRightInd w:val="0"/>
              <w:rPr>
                <w:sz w:val="18"/>
                <w:szCs w:val="18"/>
              </w:rPr>
            </w:pPr>
            <w:r w:rsidRPr="0060031A">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233" w:type="dxa"/>
            <w:gridSpan w:val="2"/>
            <w:vMerge w:val="restart"/>
          </w:tcPr>
          <w:p w:rsidR="0060031A" w:rsidRPr="0060031A" w:rsidRDefault="0060031A" w:rsidP="0060031A">
            <w:pPr>
              <w:autoSpaceDE w:val="0"/>
              <w:autoSpaceDN w:val="0"/>
              <w:adjustRightInd w:val="0"/>
              <w:rPr>
                <w:sz w:val="18"/>
                <w:szCs w:val="18"/>
              </w:rPr>
            </w:pPr>
            <w:r w:rsidRPr="0060031A">
              <w:rPr>
                <w:sz w:val="18"/>
                <w:szCs w:val="18"/>
              </w:rPr>
              <w:t xml:space="preserve">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851" w:type="dxa"/>
            <w:gridSpan w:val="4"/>
          </w:tcPr>
          <w:p w:rsidR="0060031A" w:rsidRPr="0060031A" w:rsidRDefault="0060031A" w:rsidP="0060031A">
            <w:pPr>
              <w:autoSpaceDE w:val="0"/>
              <w:autoSpaceDN w:val="0"/>
              <w:adjustRightInd w:val="0"/>
              <w:rPr>
                <w:sz w:val="18"/>
                <w:szCs w:val="18"/>
              </w:rPr>
            </w:pPr>
            <w:r w:rsidRPr="0060031A">
              <w:rPr>
                <w:sz w:val="18"/>
                <w:szCs w:val="18"/>
              </w:rPr>
              <w:t xml:space="preserve">Итого </w:t>
            </w:r>
          </w:p>
        </w:tc>
        <w:tc>
          <w:tcPr>
            <w:tcW w:w="1010" w:type="dxa"/>
          </w:tcPr>
          <w:p w:rsidR="0060031A" w:rsidRPr="0060031A" w:rsidRDefault="0060031A" w:rsidP="0060031A">
            <w:pPr>
              <w:jc w:val="center"/>
              <w:rPr>
                <w:color w:val="000000"/>
                <w:sz w:val="18"/>
                <w:szCs w:val="18"/>
              </w:rPr>
            </w:pPr>
            <w:r w:rsidRPr="0060031A">
              <w:rPr>
                <w:color w:val="000000"/>
                <w:sz w:val="18"/>
                <w:szCs w:val="18"/>
              </w:rPr>
              <w:t>2522,809</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2522,809</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270"/>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233" w:type="dxa"/>
            <w:gridSpan w:val="2"/>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Pr>
          <w:p w:rsidR="0060031A" w:rsidRPr="0060031A" w:rsidRDefault="0060031A" w:rsidP="0060031A">
            <w:pPr>
              <w:jc w:val="center"/>
              <w:rPr>
                <w:color w:val="000000"/>
                <w:sz w:val="18"/>
                <w:szCs w:val="18"/>
              </w:rPr>
            </w:pPr>
            <w:r w:rsidRPr="0060031A">
              <w:rPr>
                <w:color w:val="000000"/>
                <w:sz w:val="18"/>
                <w:szCs w:val="18"/>
              </w:rPr>
              <w:t>447,809</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447,809</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260"/>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233" w:type="dxa"/>
            <w:gridSpan w:val="2"/>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177"/>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233" w:type="dxa"/>
            <w:gridSpan w:val="2"/>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164"/>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233" w:type="dxa"/>
            <w:gridSpan w:val="2"/>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155"/>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233" w:type="dxa"/>
            <w:gridSpan w:val="2"/>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390"/>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233" w:type="dxa"/>
            <w:gridSpan w:val="2"/>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164"/>
          <w:tblCellSpacing w:w="5" w:type="nil"/>
          <w:jc w:val="center"/>
        </w:trPr>
        <w:tc>
          <w:tcPr>
            <w:tcW w:w="3373" w:type="dxa"/>
            <w:gridSpan w:val="5"/>
            <w:vMerge w:val="restart"/>
          </w:tcPr>
          <w:p w:rsidR="0060031A" w:rsidRPr="0060031A" w:rsidRDefault="0060031A" w:rsidP="0060031A">
            <w:pPr>
              <w:autoSpaceDE w:val="0"/>
              <w:autoSpaceDN w:val="0"/>
              <w:adjustRightInd w:val="0"/>
              <w:rPr>
                <w:sz w:val="18"/>
                <w:szCs w:val="18"/>
              </w:rPr>
            </w:pPr>
            <w:r w:rsidRPr="0060031A">
              <w:rPr>
                <w:sz w:val="18"/>
                <w:szCs w:val="18"/>
              </w:rPr>
              <w:t>Итого по подпрограмме № 1</w:t>
            </w:r>
          </w:p>
        </w:tc>
        <w:tc>
          <w:tcPr>
            <w:tcW w:w="851" w:type="dxa"/>
            <w:gridSpan w:val="4"/>
          </w:tcPr>
          <w:p w:rsidR="0060031A" w:rsidRPr="0060031A" w:rsidRDefault="0060031A" w:rsidP="0060031A">
            <w:pPr>
              <w:autoSpaceDE w:val="0"/>
              <w:autoSpaceDN w:val="0"/>
              <w:adjustRightInd w:val="0"/>
              <w:rPr>
                <w:sz w:val="18"/>
                <w:szCs w:val="18"/>
              </w:rPr>
            </w:pPr>
            <w:r w:rsidRPr="0060031A">
              <w:rPr>
                <w:sz w:val="18"/>
                <w:szCs w:val="18"/>
              </w:rPr>
              <w:t xml:space="preserve">Итого </w:t>
            </w:r>
          </w:p>
        </w:tc>
        <w:tc>
          <w:tcPr>
            <w:tcW w:w="1010" w:type="dxa"/>
          </w:tcPr>
          <w:p w:rsidR="0060031A" w:rsidRPr="0060031A" w:rsidRDefault="0060031A" w:rsidP="0060031A">
            <w:pPr>
              <w:jc w:val="center"/>
              <w:rPr>
                <w:color w:val="000000"/>
                <w:sz w:val="18"/>
                <w:szCs w:val="18"/>
              </w:rPr>
            </w:pPr>
            <w:r w:rsidRPr="0060031A">
              <w:rPr>
                <w:color w:val="000000"/>
                <w:sz w:val="18"/>
                <w:szCs w:val="18"/>
              </w:rPr>
              <w:t>2522,809</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2522,809</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309"/>
          <w:tblCellSpacing w:w="5" w:type="nil"/>
          <w:jc w:val="center"/>
        </w:trPr>
        <w:tc>
          <w:tcPr>
            <w:tcW w:w="3373" w:type="dxa"/>
            <w:gridSpan w:val="5"/>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Pr>
          <w:p w:rsidR="0060031A" w:rsidRPr="0060031A" w:rsidRDefault="0060031A" w:rsidP="0060031A">
            <w:pPr>
              <w:jc w:val="center"/>
              <w:rPr>
                <w:color w:val="000000"/>
                <w:sz w:val="18"/>
                <w:szCs w:val="18"/>
              </w:rPr>
            </w:pPr>
            <w:r w:rsidRPr="0060031A">
              <w:rPr>
                <w:color w:val="000000"/>
                <w:sz w:val="18"/>
                <w:szCs w:val="18"/>
              </w:rPr>
              <w:t>447,809</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447,809</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116"/>
          <w:tblCellSpacing w:w="5" w:type="nil"/>
          <w:jc w:val="center"/>
        </w:trPr>
        <w:tc>
          <w:tcPr>
            <w:tcW w:w="3373" w:type="dxa"/>
            <w:gridSpan w:val="5"/>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262"/>
          <w:tblCellSpacing w:w="5" w:type="nil"/>
          <w:jc w:val="center"/>
        </w:trPr>
        <w:tc>
          <w:tcPr>
            <w:tcW w:w="3373" w:type="dxa"/>
            <w:gridSpan w:val="5"/>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110"/>
          <w:tblCellSpacing w:w="5" w:type="nil"/>
          <w:jc w:val="center"/>
        </w:trPr>
        <w:tc>
          <w:tcPr>
            <w:tcW w:w="3373" w:type="dxa"/>
            <w:gridSpan w:val="5"/>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114"/>
          <w:tblCellSpacing w:w="5" w:type="nil"/>
          <w:jc w:val="center"/>
        </w:trPr>
        <w:tc>
          <w:tcPr>
            <w:tcW w:w="3373" w:type="dxa"/>
            <w:gridSpan w:val="5"/>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104"/>
          <w:tblCellSpacing w:w="5" w:type="nil"/>
          <w:jc w:val="center"/>
        </w:trPr>
        <w:tc>
          <w:tcPr>
            <w:tcW w:w="3373" w:type="dxa"/>
            <w:gridSpan w:val="5"/>
            <w:vMerge/>
          </w:tcPr>
          <w:p w:rsidR="0060031A" w:rsidRPr="0060031A" w:rsidRDefault="0060031A" w:rsidP="0060031A">
            <w:pPr>
              <w:autoSpaceDE w:val="0"/>
              <w:autoSpaceDN w:val="0"/>
              <w:adjustRightInd w:val="0"/>
              <w:jc w:val="center"/>
              <w:rPr>
                <w:sz w:val="18"/>
                <w:szCs w:val="18"/>
              </w:rPr>
            </w:pPr>
          </w:p>
        </w:tc>
        <w:tc>
          <w:tcPr>
            <w:tcW w:w="851" w:type="dxa"/>
            <w:gridSpan w:val="4"/>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10296" w:type="dxa"/>
            <w:gridSpan w:val="18"/>
          </w:tcPr>
          <w:p w:rsidR="0060031A" w:rsidRPr="0060031A" w:rsidRDefault="0060031A" w:rsidP="0060031A">
            <w:pPr>
              <w:autoSpaceDE w:val="0"/>
              <w:autoSpaceDN w:val="0"/>
              <w:adjustRightInd w:val="0"/>
              <w:rPr>
                <w:sz w:val="18"/>
                <w:szCs w:val="18"/>
              </w:rPr>
            </w:pPr>
            <w:r w:rsidRPr="0060031A">
              <w:rPr>
                <w:sz w:val="18"/>
                <w:szCs w:val="18"/>
              </w:rPr>
              <w:t>Подпрограмма 2 «Организация в границах поселения водоснабжения населения, водоотведение в пределах полномочий, установленных законодательством Российской Федерации»</w:t>
            </w:r>
          </w:p>
        </w:tc>
      </w:tr>
      <w:tr w:rsidR="0060031A" w:rsidRPr="0060031A" w:rsidTr="004D0A74">
        <w:trPr>
          <w:tblCellSpacing w:w="5" w:type="nil"/>
          <w:jc w:val="center"/>
        </w:trPr>
        <w:tc>
          <w:tcPr>
            <w:tcW w:w="10296" w:type="dxa"/>
            <w:gridSpan w:val="18"/>
          </w:tcPr>
          <w:p w:rsidR="0060031A" w:rsidRPr="0060031A" w:rsidRDefault="0060031A" w:rsidP="0060031A">
            <w:pPr>
              <w:autoSpaceDE w:val="0"/>
              <w:autoSpaceDN w:val="0"/>
              <w:adjustRightInd w:val="0"/>
              <w:rPr>
                <w:sz w:val="18"/>
                <w:szCs w:val="18"/>
              </w:rPr>
            </w:pPr>
            <w:r w:rsidRPr="0060031A">
              <w:rPr>
                <w:sz w:val="18"/>
                <w:szCs w:val="18"/>
              </w:rPr>
              <w:t xml:space="preserve">Цель подпрограммы: </w:t>
            </w:r>
          </w:p>
          <w:p w:rsidR="0060031A" w:rsidRPr="0060031A" w:rsidRDefault="0060031A" w:rsidP="0060031A">
            <w:pPr>
              <w:autoSpaceDE w:val="0"/>
              <w:autoSpaceDN w:val="0"/>
              <w:adjustRightInd w:val="0"/>
              <w:rPr>
                <w:sz w:val="18"/>
                <w:szCs w:val="18"/>
              </w:rPr>
            </w:pPr>
            <w:r w:rsidRPr="0060031A">
              <w:rPr>
                <w:sz w:val="18"/>
                <w:szCs w:val="18"/>
              </w:rPr>
              <w:t xml:space="preserve">-Обеспечение населения </w:t>
            </w:r>
            <w:r w:rsidRPr="0060031A">
              <w:rPr>
                <w:color w:val="000000"/>
                <w:sz w:val="18"/>
                <w:szCs w:val="18"/>
              </w:rPr>
              <w:t>Мошковского</w:t>
            </w:r>
            <w:r w:rsidRPr="0060031A">
              <w:rPr>
                <w:sz w:val="18"/>
                <w:szCs w:val="18"/>
              </w:rPr>
              <w:t xml:space="preserve"> сельсовета Бековского района питьевой водой.</w:t>
            </w:r>
          </w:p>
        </w:tc>
      </w:tr>
      <w:tr w:rsidR="0060031A" w:rsidRPr="0060031A" w:rsidTr="004D0A74">
        <w:trPr>
          <w:tblCellSpacing w:w="5" w:type="nil"/>
          <w:jc w:val="center"/>
        </w:trPr>
        <w:tc>
          <w:tcPr>
            <w:tcW w:w="10296" w:type="dxa"/>
            <w:gridSpan w:val="18"/>
            <w:tcBorders>
              <w:top w:val="nil"/>
            </w:tcBorders>
          </w:tcPr>
          <w:p w:rsidR="0060031A" w:rsidRPr="0060031A" w:rsidRDefault="0060031A" w:rsidP="0060031A">
            <w:pPr>
              <w:jc w:val="both"/>
              <w:rPr>
                <w:sz w:val="18"/>
                <w:szCs w:val="18"/>
              </w:rPr>
            </w:pPr>
            <w:r w:rsidRPr="0060031A">
              <w:rPr>
                <w:sz w:val="18"/>
                <w:szCs w:val="18"/>
              </w:rPr>
              <w:t xml:space="preserve">Задачи подпрограммы: </w:t>
            </w:r>
          </w:p>
          <w:p w:rsidR="0060031A" w:rsidRPr="0060031A" w:rsidRDefault="0060031A" w:rsidP="0060031A">
            <w:pPr>
              <w:jc w:val="both"/>
              <w:rPr>
                <w:sz w:val="18"/>
                <w:szCs w:val="18"/>
              </w:rPr>
            </w:pPr>
            <w:r w:rsidRPr="0060031A">
              <w:rPr>
                <w:sz w:val="18"/>
                <w:szCs w:val="18"/>
              </w:rPr>
              <w:t>- обеспечение сохранности объектов водоснабжения;</w:t>
            </w:r>
          </w:p>
          <w:p w:rsidR="0060031A" w:rsidRPr="0060031A" w:rsidRDefault="0060031A" w:rsidP="0060031A">
            <w:pPr>
              <w:jc w:val="both"/>
              <w:rPr>
                <w:sz w:val="18"/>
                <w:szCs w:val="18"/>
              </w:rPr>
            </w:pPr>
            <w:r w:rsidRPr="0060031A">
              <w:rPr>
                <w:sz w:val="18"/>
                <w:szCs w:val="18"/>
              </w:rPr>
              <w:t>- снижение количества аварий на водопроводных сетях, увеличение срока службы оборудования;</w:t>
            </w:r>
          </w:p>
          <w:p w:rsidR="0060031A" w:rsidRPr="0060031A" w:rsidRDefault="0060031A" w:rsidP="0060031A">
            <w:pPr>
              <w:autoSpaceDE w:val="0"/>
              <w:autoSpaceDN w:val="0"/>
              <w:adjustRightInd w:val="0"/>
              <w:rPr>
                <w:sz w:val="18"/>
                <w:szCs w:val="18"/>
              </w:rPr>
            </w:pPr>
            <w:r w:rsidRPr="0060031A">
              <w:rPr>
                <w:sz w:val="18"/>
                <w:szCs w:val="18"/>
              </w:rPr>
              <w:t>- рациональное использование источников питьевого водоснабжения</w:t>
            </w:r>
          </w:p>
        </w:tc>
      </w:tr>
      <w:tr w:rsidR="0060031A" w:rsidRPr="0060031A" w:rsidTr="004D0A74">
        <w:trPr>
          <w:tblCellSpacing w:w="5" w:type="nil"/>
          <w:jc w:val="center"/>
        </w:trPr>
        <w:tc>
          <w:tcPr>
            <w:tcW w:w="295"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2.1</w:t>
            </w:r>
          </w:p>
        </w:tc>
        <w:tc>
          <w:tcPr>
            <w:tcW w:w="1845" w:type="dxa"/>
            <w:gridSpan w:val="2"/>
            <w:vMerge w:val="restart"/>
          </w:tcPr>
          <w:p w:rsidR="0060031A" w:rsidRPr="0060031A" w:rsidRDefault="0060031A" w:rsidP="0060031A">
            <w:pPr>
              <w:autoSpaceDE w:val="0"/>
              <w:autoSpaceDN w:val="0"/>
              <w:adjustRightInd w:val="0"/>
              <w:rPr>
                <w:sz w:val="18"/>
                <w:szCs w:val="18"/>
              </w:rPr>
            </w:pPr>
            <w:r w:rsidRPr="0060031A">
              <w:rPr>
                <w:sz w:val="18"/>
                <w:szCs w:val="18"/>
              </w:rPr>
              <w:t>Организация водоснабжения населения</w:t>
            </w:r>
          </w:p>
        </w:tc>
        <w:tc>
          <w:tcPr>
            <w:tcW w:w="1355" w:type="dxa"/>
            <w:gridSpan w:val="3"/>
            <w:vMerge w:val="restart"/>
          </w:tcPr>
          <w:p w:rsidR="0060031A" w:rsidRPr="0060031A" w:rsidRDefault="0060031A" w:rsidP="0060031A">
            <w:pPr>
              <w:autoSpaceDE w:val="0"/>
              <w:autoSpaceDN w:val="0"/>
              <w:adjustRightInd w:val="0"/>
              <w:rPr>
                <w:sz w:val="18"/>
                <w:szCs w:val="18"/>
              </w:rPr>
            </w:pPr>
            <w:r w:rsidRPr="0060031A">
              <w:rPr>
                <w:sz w:val="18"/>
                <w:szCs w:val="18"/>
              </w:rPr>
              <w:t xml:space="preserve">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355" w:type="dxa"/>
            <w:gridSpan w:val="3"/>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355" w:type="dxa"/>
            <w:gridSpan w:val="3"/>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1010" w:type="dxa"/>
            <w:gridSpan w:val="2"/>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355" w:type="dxa"/>
            <w:gridSpan w:val="3"/>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355" w:type="dxa"/>
            <w:gridSpan w:val="3"/>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355" w:type="dxa"/>
            <w:gridSpan w:val="3"/>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295" w:type="dxa"/>
            <w:vMerge/>
          </w:tcPr>
          <w:p w:rsidR="0060031A" w:rsidRPr="0060031A" w:rsidRDefault="0060031A" w:rsidP="0060031A">
            <w:pPr>
              <w:autoSpaceDE w:val="0"/>
              <w:autoSpaceDN w:val="0"/>
              <w:adjustRightInd w:val="0"/>
              <w:jc w:val="center"/>
              <w:rPr>
                <w:sz w:val="18"/>
                <w:szCs w:val="18"/>
              </w:rPr>
            </w:pPr>
          </w:p>
        </w:tc>
        <w:tc>
          <w:tcPr>
            <w:tcW w:w="1845" w:type="dxa"/>
            <w:gridSpan w:val="2"/>
            <w:vMerge/>
          </w:tcPr>
          <w:p w:rsidR="0060031A" w:rsidRPr="0060031A" w:rsidRDefault="0060031A" w:rsidP="0060031A">
            <w:pPr>
              <w:autoSpaceDE w:val="0"/>
              <w:autoSpaceDN w:val="0"/>
              <w:adjustRightInd w:val="0"/>
              <w:jc w:val="center"/>
              <w:rPr>
                <w:sz w:val="18"/>
                <w:szCs w:val="18"/>
              </w:rPr>
            </w:pPr>
          </w:p>
        </w:tc>
        <w:tc>
          <w:tcPr>
            <w:tcW w:w="1355" w:type="dxa"/>
            <w:gridSpan w:val="3"/>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3495" w:type="dxa"/>
            <w:gridSpan w:val="6"/>
            <w:vMerge w:val="restart"/>
          </w:tcPr>
          <w:p w:rsidR="0060031A" w:rsidRPr="0060031A" w:rsidRDefault="0060031A" w:rsidP="0060031A">
            <w:pPr>
              <w:autoSpaceDE w:val="0"/>
              <w:autoSpaceDN w:val="0"/>
              <w:adjustRightInd w:val="0"/>
              <w:rPr>
                <w:sz w:val="18"/>
                <w:szCs w:val="18"/>
              </w:rPr>
            </w:pPr>
            <w:r w:rsidRPr="0060031A">
              <w:rPr>
                <w:sz w:val="18"/>
                <w:szCs w:val="18"/>
              </w:rPr>
              <w:t>Итого по подпрограмме № 2</w:t>
            </w: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3495" w:type="dxa"/>
            <w:gridSpan w:val="6"/>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rHeight w:val="231"/>
          <w:tblCellSpacing w:w="5" w:type="nil"/>
          <w:jc w:val="center"/>
        </w:trPr>
        <w:tc>
          <w:tcPr>
            <w:tcW w:w="3495" w:type="dxa"/>
            <w:gridSpan w:val="6"/>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1010" w:type="dxa"/>
            <w:gridSpan w:val="2"/>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3495" w:type="dxa"/>
            <w:gridSpan w:val="6"/>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3495" w:type="dxa"/>
            <w:gridSpan w:val="6"/>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3495" w:type="dxa"/>
            <w:gridSpan w:val="6"/>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3495" w:type="dxa"/>
            <w:gridSpan w:val="6"/>
            <w:vMerge/>
          </w:tcPr>
          <w:p w:rsidR="0060031A" w:rsidRPr="0060031A" w:rsidRDefault="0060031A" w:rsidP="0060031A">
            <w:pPr>
              <w:autoSpaceDE w:val="0"/>
              <w:autoSpaceDN w:val="0"/>
              <w:adjustRightInd w:val="0"/>
              <w:jc w:val="center"/>
              <w:rPr>
                <w:sz w:val="18"/>
                <w:szCs w:val="18"/>
              </w:rPr>
            </w:pPr>
          </w:p>
        </w:tc>
        <w:tc>
          <w:tcPr>
            <w:tcW w:w="729" w:type="dxa"/>
            <w:gridSpan w:val="3"/>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Pr>
          <w:p w:rsidR="0060031A" w:rsidRPr="0060031A" w:rsidRDefault="0060031A" w:rsidP="0060031A">
            <w:pPr>
              <w:jc w:val="center"/>
              <w:rPr>
                <w:sz w:val="18"/>
                <w:szCs w:val="18"/>
              </w:rPr>
            </w:pPr>
            <w:r w:rsidRPr="0060031A">
              <w:rPr>
                <w:sz w:val="18"/>
                <w:szCs w:val="18"/>
              </w:rPr>
              <w:t>0,000</w:t>
            </w:r>
          </w:p>
        </w:tc>
        <w:tc>
          <w:tcPr>
            <w:tcW w:w="1010" w:type="dxa"/>
            <w:gridSpan w:val="2"/>
          </w:tcPr>
          <w:p w:rsidR="0060031A" w:rsidRPr="0060031A" w:rsidRDefault="0060031A" w:rsidP="0060031A">
            <w:pPr>
              <w:jc w:val="center"/>
              <w:rPr>
                <w:sz w:val="18"/>
                <w:szCs w:val="18"/>
              </w:rPr>
            </w:pPr>
            <w:r w:rsidRPr="0060031A">
              <w:rPr>
                <w:sz w:val="18"/>
                <w:szCs w:val="18"/>
              </w:rPr>
              <w:t>0,000</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87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334" w:type="dxa"/>
            <w:gridSpan w:val="3"/>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10296" w:type="dxa"/>
            <w:gridSpan w:val="18"/>
          </w:tcPr>
          <w:p w:rsidR="0060031A" w:rsidRPr="0060031A" w:rsidRDefault="0060031A" w:rsidP="0060031A">
            <w:pPr>
              <w:autoSpaceDE w:val="0"/>
              <w:autoSpaceDN w:val="0"/>
              <w:adjustRightInd w:val="0"/>
              <w:rPr>
                <w:sz w:val="18"/>
                <w:szCs w:val="18"/>
              </w:rPr>
            </w:pPr>
            <w:r w:rsidRPr="0060031A">
              <w:rPr>
                <w:sz w:val="18"/>
                <w:szCs w:val="18"/>
              </w:rPr>
              <w:t xml:space="preserve">Подпрограмма 3 «Территориальное планирование и градостроительное зонирование населенных пунктов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r w:rsidRPr="0060031A">
              <w:rPr>
                <w:snapToGrid w:val="0"/>
                <w:sz w:val="18"/>
                <w:szCs w:val="18"/>
              </w:rPr>
              <w:t>»</w:t>
            </w:r>
          </w:p>
        </w:tc>
      </w:tr>
      <w:tr w:rsidR="0060031A" w:rsidRPr="0060031A" w:rsidTr="004D0A74">
        <w:trPr>
          <w:tblCellSpacing w:w="5" w:type="nil"/>
          <w:jc w:val="center"/>
        </w:trPr>
        <w:tc>
          <w:tcPr>
            <w:tcW w:w="10296" w:type="dxa"/>
            <w:gridSpan w:val="18"/>
          </w:tcPr>
          <w:p w:rsidR="0060031A" w:rsidRPr="0060031A" w:rsidRDefault="0060031A" w:rsidP="0060031A">
            <w:pPr>
              <w:jc w:val="both"/>
              <w:rPr>
                <w:sz w:val="18"/>
                <w:szCs w:val="18"/>
              </w:rPr>
            </w:pPr>
            <w:r w:rsidRPr="0060031A">
              <w:rPr>
                <w:sz w:val="18"/>
                <w:szCs w:val="18"/>
              </w:rPr>
              <w:t xml:space="preserve"> Цель подпрограммы: Обеспечение территории поселения нормативными правовыми актами и технической документацией по градостроительному зонированию и территориальному планированию.</w:t>
            </w:r>
          </w:p>
        </w:tc>
      </w:tr>
      <w:tr w:rsidR="0060031A" w:rsidRPr="0060031A" w:rsidTr="004D0A74">
        <w:trPr>
          <w:tblCellSpacing w:w="5" w:type="nil"/>
          <w:jc w:val="center"/>
        </w:trPr>
        <w:tc>
          <w:tcPr>
            <w:tcW w:w="10296" w:type="dxa"/>
            <w:gridSpan w:val="18"/>
          </w:tcPr>
          <w:p w:rsidR="0060031A" w:rsidRPr="0060031A" w:rsidRDefault="0060031A" w:rsidP="0060031A">
            <w:pPr>
              <w:autoSpaceDE w:val="0"/>
              <w:autoSpaceDN w:val="0"/>
              <w:adjustRightInd w:val="0"/>
              <w:jc w:val="both"/>
              <w:rPr>
                <w:sz w:val="18"/>
                <w:szCs w:val="18"/>
              </w:rPr>
            </w:pPr>
            <w:r w:rsidRPr="0060031A">
              <w:rPr>
                <w:sz w:val="18"/>
                <w:szCs w:val="18"/>
              </w:rPr>
              <w:t>Задачи подпрограммы: Завершение разработки документов территориального планирования, установление границ и постановка на кадастровый учет муниципального образования «Мошковский сельсовет» Бековского района Пензенской области.</w:t>
            </w:r>
          </w:p>
        </w:tc>
      </w:tr>
      <w:tr w:rsidR="0060031A" w:rsidRPr="0060031A" w:rsidTr="004D0A74">
        <w:trPr>
          <w:gridAfter w:val="1"/>
          <w:wAfter w:w="17" w:type="dxa"/>
          <w:tblCellSpacing w:w="5" w:type="nil"/>
          <w:jc w:val="center"/>
        </w:trPr>
        <w:tc>
          <w:tcPr>
            <w:tcW w:w="295" w:type="dxa"/>
            <w:vMerge w:val="restart"/>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3.1</w:t>
            </w:r>
          </w:p>
        </w:tc>
        <w:tc>
          <w:tcPr>
            <w:tcW w:w="1976" w:type="dxa"/>
            <w:gridSpan w:val="3"/>
            <w:vMerge w:val="restart"/>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Мероприятие по градостроительному зонированию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1280" w:type="dxa"/>
            <w:gridSpan w:val="4"/>
            <w:vMerge w:val="restart"/>
            <w:tcBorders>
              <w:top w:val="single" w:sz="4" w:space="0" w:color="auto"/>
              <w:left w:val="single" w:sz="4" w:space="0" w:color="auto"/>
              <w:bottom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top w:val="single" w:sz="4" w:space="0" w:color="auto"/>
              <w:left w:val="single" w:sz="4" w:space="0" w:color="auto"/>
              <w:bottom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top w:val="single" w:sz="4" w:space="0" w:color="auto"/>
              <w:left w:val="single" w:sz="4" w:space="0" w:color="auto"/>
              <w:bottom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top w:val="single" w:sz="4" w:space="0" w:color="auto"/>
              <w:left w:val="single" w:sz="4" w:space="0" w:color="auto"/>
              <w:bottom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top w:val="single" w:sz="4" w:space="0" w:color="auto"/>
              <w:left w:val="single" w:sz="4" w:space="0" w:color="auto"/>
              <w:bottom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rHeight w:val="70"/>
          <w:tblCellSpacing w:w="5" w:type="nil"/>
          <w:jc w:val="center"/>
        </w:trPr>
        <w:tc>
          <w:tcPr>
            <w:tcW w:w="295" w:type="dxa"/>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top w:val="single" w:sz="4" w:space="0" w:color="auto"/>
              <w:left w:val="single" w:sz="4" w:space="0" w:color="auto"/>
              <w:bottom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rHeight w:hRule="exact" w:val="220"/>
          <w:tblCellSpacing w:w="5" w:type="nil"/>
          <w:jc w:val="center"/>
        </w:trPr>
        <w:tc>
          <w:tcPr>
            <w:tcW w:w="295" w:type="dxa"/>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top w:val="single" w:sz="4" w:space="0" w:color="auto"/>
              <w:left w:val="single" w:sz="4" w:space="0" w:color="auto"/>
              <w:bottom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3.2</w:t>
            </w:r>
          </w:p>
        </w:tc>
        <w:tc>
          <w:tcPr>
            <w:tcW w:w="1976" w:type="dxa"/>
            <w:gridSpan w:val="3"/>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Мероприятие по территориальному планированию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1280" w:type="dxa"/>
            <w:gridSpan w:val="4"/>
            <w:vMerge w:val="restart"/>
            <w:tcBorders>
              <w:top w:val="single" w:sz="4" w:space="0" w:color="auto"/>
              <w:lef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bottom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3.3</w:t>
            </w:r>
          </w:p>
        </w:tc>
        <w:tc>
          <w:tcPr>
            <w:tcW w:w="1976" w:type="dxa"/>
            <w:gridSpan w:val="3"/>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Выполнение кадастровых работ на недвижимое имущество, имеющего признаки бесхозяйного в границах поселения</w:t>
            </w:r>
          </w:p>
        </w:tc>
        <w:tc>
          <w:tcPr>
            <w:tcW w:w="1280" w:type="dxa"/>
            <w:gridSpan w:val="4"/>
            <w:vMerge w:val="restart"/>
            <w:tcBorders>
              <w:top w:val="single" w:sz="4" w:space="0" w:color="auto"/>
              <w:left w:val="single" w:sz="4" w:space="0" w:color="auto"/>
            </w:tcBorders>
          </w:tcPr>
          <w:p w:rsidR="0060031A" w:rsidRPr="0060031A" w:rsidRDefault="0060031A" w:rsidP="0060031A">
            <w:pPr>
              <w:autoSpaceDE w:val="0"/>
              <w:autoSpaceDN w:val="0"/>
              <w:adjustRightInd w:val="0"/>
              <w:jc w:val="both"/>
              <w:rPr>
                <w:sz w:val="18"/>
                <w:szCs w:val="18"/>
              </w:rPr>
            </w:pPr>
            <w:r w:rsidRPr="0060031A">
              <w:rPr>
                <w:sz w:val="18"/>
                <w:szCs w:val="18"/>
              </w:rPr>
              <w:t xml:space="preserve">Администрация </w:t>
            </w:r>
            <w:r w:rsidRPr="0060031A">
              <w:rPr>
                <w:color w:val="000000"/>
                <w:sz w:val="18"/>
                <w:szCs w:val="18"/>
              </w:rPr>
              <w:t>Мошковского</w:t>
            </w:r>
            <w:r w:rsidRPr="0060031A">
              <w:rPr>
                <w:sz w:val="18"/>
                <w:szCs w:val="18"/>
              </w:rPr>
              <w:t xml:space="preserve"> сельсовета Бековского района </w:t>
            </w:r>
            <w:r w:rsidRPr="0060031A">
              <w:rPr>
                <w:sz w:val="18"/>
                <w:szCs w:val="18"/>
              </w:rPr>
              <w:lastRenderedPageBreak/>
              <w:t>Пензенской области</w:t>
            </w: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lastRenderedPageBreak/>
              <w:t>Итого</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val="restart"/>
            <w:tcBorders>
              <w:lef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lastRenderedPageBreak/>
              <w:t>Итого по подпрограмме № 3</w:t>
            </w: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10296" w:type="dxa"/>
            <w:gridSpan w:val="18"/>
            <w:tcBorders>
              <w:lef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Подпрограмма 4 «Оформление в муниципальную собственность бесхозяйного имущества в Мошковском сельсовете Бековского района Пензенской области»</w:t>
            </w:r>
          </w:p>
        </w:tc>
      </w:tr>
      <w:tr w:rsidR="0060031A" w:rsidRPr="0060031A" w:rsidTr="004D0A74">
        <w:trPr>
          <w:trHeight w:hRule="exact" w:val="555"/>
          <w:tblCellSpacing w:w="5" w:type="nil"/>
          <w:jc w:val="center"/>
        </w:trPr>
        <w:tc>
          <w:tcPr>
            <w:tcW w:w="10296" w:type="dxa"/>
            <w:gridSpan w:val="18"/>
            <w:tcBorders>
              <w:left w:val="single" w:sz="4" w:space="0" w:color="auto"/>
            </w:tcBorders>
          </w:tcPr>
          <w:p w:rsidR="0060031A" w:rsidRPr="0060031A" w:rsidRDefault="0060031A" w:rsidP="0060031A">
            <w:pPr>
              <w:rPr>
                <w:b/>
                <w:sz w:val="18"/>
                <w:szCs w:val="18"/>
              </w:rPr>
            </w:pPr>
            <w:r w:rsidRPr="0060031A">
              <w:rPr>
                <w:b/>
                <w:sz w:val="18"/>
                <w:szCs w:val="18"/>
              </w:rPr>
              <w:t xml:space="preserve">Цель подпрограммы: </w:t>
            </w:r>
            <w:r w:rsidRPr="0060031A">
              <w:rPr>
                <w:b/>
                <w:color w:val="000000"/>
                <w:sz w:val="18"/>
                <w:szCs w:val="18"/>
              </w:rPr>
              <w:t>Оформление права муниципальной собственности на все бесхозяйные объекты недвижимости на территории Мошковского сельсовета</w:t>
            </w:r>
            <w:r w:rsidRPr="0060031A">
              <w:rPr>
                <w:b/>
                <w:sz w:val="18"/>
                <w:szCs w:val="18"/>
              </w:rPr>
              <w:t xml:space="preserve"> Бековского района Пензенской области</w:t>
            </w:r>
          </w:p>
        </w:tc>
      </w:tr>
      <w:tr w:rsidR="0060031A" w:rsidRPr="0060031A" w:rsidTr="004D0A74">
        <w:trPr>
          <w:tblCellSpacing w:w="5" w:type="nil"/>
          <w:jc w:val="center"/>
        </w:trPr>
        <w:tc>
          <w:tcPr>
            <w:tcW w:w="10296" w:type="dxa"/>
            <w:gridSpan w:val="18"/>
            <w:tcBorders>
              <w:lef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Задачи подпрограммы: Повышение эффективности распоряжения муниципальной собственностью</w:t>
            </w:r>
          </w:p>
        </w:tc>
      </w:tr>
      <w:tr w:rsidR="0060031A" w:rsidRPr="0060031A" w:rsidTr="004D0A74">
        <w:trPr>
          <w:gridAfter w:val="1"/>
          <w:wAfter w:w="17" w:type="dxa"/>
          <w:tblCellSpacing w:w="5" w:type="nil"/>
          <w:jc w:val="center"/>
        </w:trPr>
        <w:tc>
          <w:tcPr>
            <w:tcW w:w="295" w:type="dxa"/>
            <w:vMerge w:val="restart"/>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4.1</w:t>
            </w:r>
          </w:p>
        </w:tc>
        <w:tc>
          <w:tcPr>
            <w:tcW w:w="1976" w:type="dxa"/>
            <w:gridSpan w:val="3"/>
            <w:vMerge w:val="restart"/>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280" w:type="dxa"/>
            <w:gridSpan w:val="4"/>
            <w:vMerge w:val="restart"/>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 xml:space="preserve">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10296" w:type="dxa"/>
            <w:gridSpan w:val="18"/>
            <w:tcBorders>
              <w:left w:val="single" w:sz="4" w:space="0" w:color="auto"/>
            </w:tcBorders>
          </w:tcPr>
          <w:p w:rsidR="0060031A" w:rsidRPr="0060031A" w:rsidRDefault="0060031A" w:rsidP="0060031A">
            <w:pPr>
              <w:tabs>
                <w:tab w:val="left" w:pos="180"/>
              </w:tabs>
              <w:rPr>
                <w:sz w:val="18"/>
                <w:szCs w:val="18"/>
              </w:rPr>
            </w:pPr>
            <w:r w:rsidRPr="0060031A">
              <w:rPr>
                <w:sz w:val="18"/>
                <w:szCs w:val="18"/>
              </w:rPr>
              <w:t>Подпрограмма 5 «Управление муниципальной собственностью в Мошковском сельсовете Бековского района Пензенской области»</w:t>
            </w:r>
          </w:p>
        </w:tc>
      </w:tr>
      <w:tr w:rsidR="0060031A" w:rsidRPr="0060031A" w:rsidTr="004D0A74">
        <w:trPr>
          <w:trHeight w:hRule="exact" w:val="367"/>
          <w:tblCellSpacing w:w="5" w:type="nil"/>
          <w:jc w:val="center"/>
        </w:trPr>
        <w:tc>
          <w:tcPr>
            <w:tcW w:w="10296" w:type="dxa"/>
            <w:gridSpan w:val="18"/>
            <w:tcBorders>
              <w:lef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Цель подпрограммы: Эффективное управление муниципальной собственностью </w:t>
            </w:r>
            <w:r w:rsidRPr="0060031A">
              <w:rPr>
                <w:snapToGrid w:val="0"/>
                <w:sz w:val="18"/>
                <w:szCs w:val="18"/>
              </w:rPr>
              <w:t xml:space="preserve">Мошковского </w:t>
            </w:r>
            <w:r w:rsidRPr="0060031A">
              <w:rPr>
                <w:sz w:val="18"/>
                <w:szCs w:val="18"/>
              </w:rPr>
              <w:t>сельсовета</w:t>
            </w:r>
            <w:r w:rsidRPr="0060031A">
              <w:rPr>
                <w:b/>
                <w:sz w:val="18"/>
                <w:szCs w:val="18"/>
              </w:rPr>
              <w:t xml:space="preserve"> </w:t>
            </w:r>
            <w:r w:rsidRPr="0060031A">
              <w:rPr>
                <w:sz w:val="18"/>
                <w:szCs w:val="18"/>
              </w:rPr>
              <w:t>Бековского района Пензенской области</w:t>
            </w:r>
            <w:r w:rsidRPr="0060031A">
              <w:rPr>
                <w:color w:val="FF0000"/>
                <w:sz w:val="18"/>
                <w:szCs w:val="18"/>
              </w:rPr>
              <w:t xml:space="preserve"> </w:t>
            </w:r>
          </w:p>
        </w:tc>
      </w:tr>
      <w:tr w:rsidR="0060031A" w:rsidRPr="0060031A" w:rsidTr="004D0A74">
        <w:trPr>
          <w:tblCellSpacing w:w="5" w:type="nil"/>
          <w:jc w:val="center"/>
        </w:trPr>
        <w:tc>
          <w:tcPr>
            <w:tcW w:w="10296" w:type="dxa"/>
            <w:gridSpan w:val="18"/>
            <w:tcBorders>
              <w:left w:val="single" w:sz="4" w:space="0" w:color="auto"/>
            </w:tcBorders>
          </w:tcPr>
          <w:p w:rsidR="0060031A" w:rsidRPr="0060031A" w:rsidRDefault="0060031A" w:rsidP="0060031A">
            <w:pPr>
              <w:jc w:val="center"/>
              <w:rPr>
                <w:sz w:val="18"/>
                <w:szCs w:val="18"/>
              </w:rPr>
            </w:pPr>
            <w:r w:rsidRPr="0060031A">
              <w:rPr>
                <w:sz w:val="18"/>
                <w:szCs w:val="18"/>
              </w:rPr>
              <w:t>Задачи подпрограммы: Обеспечение деятельности по управлению муниципальной собственностью</w:t>
            </w:r>
            <w:r w:rsidRPr="0060031A">
              <w:rPr>
                <w:snapToGrid w:val="0"/>
                <w:sz w:val="18"/>
                <w:szCs w:val="18"/>
              </w:rPr>
              <w:t xml:space="preserve"> Мошковского </w:t>
            </w:r>
            <w:r w:rsidRPr="0060031A">
              <w:rPr>
                <w:sz w:val="18"/>
                <w:szCs w:val="18"/>
              </w:rPr>
              <w:t>сельсовета</w:t>
            </w:r>
            <w:r w:rsidRPr="0060031A">
              <w:rPr>
                <w:b/>
                <w:sz w:val="18"/>
                <w:szCs w:val="18"/>
              </w:rPr>
              <w:t xml:space="preserve"> </w:t>
            </w:r>
            <w:r w:rsidRPr="0060031A">
              <w:rPr>
                <w:sz w:val="18"/>
                <w:szCs w:val="18"/>
              </w:rPr>
              <w:t>Бековского района Пензенской области</w:t>
            </w:r>
          </w:p>
        </w:tc>
      </w:tr>
      <w:tr w:rsidR="0060031A" w:rsidRPr="0060031A" w:rsidTr="004D0A74">
        <w:trPr>
          <w:gridAfter w:val="1"/>
          <w:wAfter w:w="17" w:type="dxa"/>
          <w:tblCellSpacing w:w="5" w:type="nil"/>
          <w:jc w:val="center"/>
        </w:trPr>
        <w:tc>
          <w:tcPr>
            <w:tcW w:w="295" w:type="dxa"/>
            <w:vMerge w:val="restart"/>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5.1</w:t>
            </w:r>
          </w:p>
        </w:tc>
        <w:tc>
          <w:tcPr>
            <w:tcW w:w="1976" w:type="dxa"/>
            <w:gridSpan w:val="3"/>
            <w:vMerge w:val="restart"/>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Обеспечение деятельности по управлению муниципальной собственностью</w:t>
            </w:r>
          </w:p>
        </w:tc>
        <w:tc>
          <w:tcPr>
            <w:tcW w:w="1280" w:type="dxa"/>
            <w:gridSpan w:val="4"/>
            <w:vMerge w:val="restart"/>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 xml:space="preserve">Администрация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29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976"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80" w:type="dxa"/>
            <w:gridSpan w:val="4"/>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73"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val="restart"/>
            <w:tcBorders>
              <w:lef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Итого по подпрограмме № 5</w:t>
            </w: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rHeight w:val="111"/>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1010" w:type="dxa"/>
            <w:gridSpan w:val="2"/>
            <w:tcBorders>
              <w:left w:val="single" w:sz="4" w:space="0" w:color="auto"/>
            </w:tcBorders>
          </w:tcPr>
          <w:p w:rsidR="0060031A" w:rsidRPr="0060031A" w:rsidRDefault="0060031A" w:rsidP="0060031A">
            <w:pPr>
              <w:jc w:val="center"/>
              <w:rPr>
                <w:sz w:val="18"/>
                <w:szCs w:val="18"/>
              </w:rPr>
            </w:pPr>
            <w:r w:rsidRPr="0060031A">
              <w:rPr>
                <w:sz w:val="18"/>
                <w:szCs w:val="18"/>
              </w:rPr>
              <w:t>0,000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tblCellSpacing w:w="5" w:type="nil"/>
          <w:jc w:val="center"/>
        </w:trPr>
        <w:tc>
          <w:tcPr>
            <w:tcW w:w="10296" w:type="dxa"/>
            <w:gridSpan w:val="18"/>
            <w:tcBorders>
              <w:top w:val="single" w:sz="4" w:space="0" w:color="auto"/>
              <w:left w:val="single" w:sz="4" w:space="0" w:color="auto"/>
              <w:bottom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Итого по мероприятиям:</w:t>
            </w:r>
          </w:p>
        </w:tc>
      </w:tr>
      <w:tr w:rsidR="0060031A" w:rsidRPr="0060031A" w:rsidTr="004D0A74">
        <w:trPr>
          <w:gridAfter w:val="1"/>
          <w:wAfter w:w="17" w:type="dxa"/>
          <w:tblCellSpacing w:w="5" w:type="nil"/>
          <w:jc w:val="center"/>
        </w:trPr>
        <w:tc>
          <w:tcPr>
            <w:tcW w:w="3540" w:type="dxa"/>
            <w:gridSpan w:val="7"/>
            <w:vMerge w:val="restart"/>
            <w:tcBorders>
              <w:top w:val="single" w:sz="4" w:space="0" w:color="auto"/>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10" w:type="dxa"/>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2522,809</w:t>
            </w:r>
          </w:p>
        </w:tc>
        <w:tc>
          <w:tcPr>
            <w:tcW w:w="1010" w:type="dxa"/>
            <w:gridSpan w:val="2"/>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2522,809</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10" w:type="dxa"/>
            <w:tcBorders>
              <w:left w:val="single" w:sz="4"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447,809</w:t>
            </w:r>
          </w:p>
        </w:tc>
        <w:tc>
          <w:tcPr>
            <w:tcW w:w="1010" w:type="dxa"/>
            <w:gridSpan w:val="2"/>
            <w:tcBorders>
              <w:left w:val="single" w:sz="4" w:space="0" w:color="auto"/>
            </w:tcBorders>
          </w:tcPr>
          <w:p w:rsidR="0060031A" w:rsidRPr="0060031A" w:rsidRDefault="0060031A" w:rsidP="0060031A">
            <w:pPr>
              <w:autoSpaceDE w:val="0"/>
              <w:autoSpaceDN w:val="0"/>
              <w:adjustRightInd w:val="0"/>
              <w:jc w:val="center"/>
              <w:rPr>
                <w:color w:val="000000"/>
                <w:sz w:val="18"/>
                <w:szCs w:val="18"/>
              </w:rPr>
            </w:pPr>
            <w:r w:rsidRPr="0060031A">
              <w:rPr>
                <w:color w:val="000000"/>
                <w:sz w:val="18"/>
                <w:szCs w:val="18"/>
              </w:rPr>
              <w:t>447,809</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10" w:type="dxa"/>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10" w:type="dxa"/>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10" w:type="dxa"/>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10" w:type="dxa"/>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r w:rsidR="0060031A" w:rsidRPr="0060031A" w:rsidTr="004D0A74">
        <w:trPr>
          <w:gridAfter w:val="1"/>
          <w:wAfter w:w="17" w:type="dxa"/>
          <w:tblCellSpacing w:w="5" w:type="nil"/>
          <w:jc w:val="center"/>
        </w:trPr>
        <w:tc>
          <w:tcPr>
            <w:tcW w:w="3540" w:type="dxa"/>
            <w:gridSpan w:val="7"/>
            <w:vMerge/>
            <w:tcBorders>
              <w:left w:val="single" w:sz="4" w:space="0" w:color="auto"/>
            </w:tcBorders>
          </w:tcPr>
          <w:p w:rsidR="0060031A" w:rsidRPr="0060031A" w:rsidRDefault="0060031A" w:rsidP="0060031A">
            <w:pPr>
              <w:autoSpaceDE w:val="0"/>
              <w:autoSpaceDN w:val="0"/>
              <w:adjustRightInd w:val="0"/>
              <w:jc w:val="center"/>
              <w:rPr>
                <w:sz w:val="18"/>
                <w:szCs w:val="18"/>
              </w:rPr>
            </w:pPr>
          </w:p>
        </w:tc>
        <w:tc>
          <w:tcPr>
            <w:tcW w:w="684"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10" w:type="dxa"/>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415,000</w:t>
            </w:r>
          </w:p>
        </w:tc>
        <w:tc>
          <w:tcPr>
            <w:tcW w:w="1010" w:type="dxa"/>
            <w:gridSpan w:val="2"/>
            <w:tcBorders>
              <w:left w:val="single" w:sz="4" w:space="0" w:color="auto"/>
            </w:tcBorders>
          </w:tcPr>
          <w:p w:rsidR="0060031A" w:rsidRPr="0060031A" w:rsidRDefault="0060031A" w:rsidP="0060031A">
            <w:pPr>
              <w:jc w:val="center"/>
              <w:rPr>
                <w:color w:val="000000"/>
                <w:sz w:val="18"/>
                <w:szCs w:val="18"/>
              </w:rPr>
            </w:pPr>
            <w:r w:rsidRPr="0060031A">
              <w:rPr>
                <w:color w:val="000000"/>
                <w:sz w:val="18"/>
                <w:szCs w:val="18"/>
              </w:rPr>
              <w:t>415,000</w:t>
            </w:r>
          </w:p>
        </w:tc>
        <w:tc>
          <w:tcPr>
            <w:tcW w:w="850"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92" w:type="dxa"/>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50" w:type="dxa"/>
            <w:gridSpan w:val="2"/>
            <w:tcBorders>
              <w:lef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3" w:type="dxa"/>
            <w:tcBorders>
              <w:left w:val="single" w:sz="4" w:space="0" w:color="auto"/>
            </w:tcBorders>
          </w:tcPr>
          <w:p w:rsidR="0060031A" w:rsidRPr="0060031A" w:rsidRDefault="0060031A" w:rsidP="0060031A">
            <w:pPr>
              <w:jc w:val="center"/>
              <w:rPr>
                <w:sz w:val="18"/>
                <w:szCs w:val="18"/>
              </w:rPr>
            </w:pPr>
            <w:r w:rsidRPr="0060031A">
              <w:rPr>
                <w:sz w:val="18"/>
                <w:szCs w:val="18"/>
              </w:rPr>
              <w:t>100%</w:t>
            </w:r>
          </w:p>
        </w:tc>
      </w:tr>
    </w:tbl>
    <w:p w:rsidR="0060031A" w:rsidRPr="0060031A" w:rsidRDefault="0060031A" w:rsidP="0060031A">
      <w:pPr>
        <w:tabs>
          <w:tab w:val="left" w:pos="0"/>
        </w:tabs>
        <w:jc w:val="center"/>
        <w:rPr>
          <w:b/>
          <w:sz w:val="18"/>
          <w:szCs w:val="18"/>
        </w:rPr>
      </w:pPr>
      <w:r w:rsidRPr="0060031A">
        <w:rPr>
          <w:b/>
          <w:sz w:val="18"/>
          <w:szCs w:val="18"/>
        </w:rPr>
        <w:t>_________________________________________________________________________________________________________________</w:t>
      </w:r>
    </w:p>
    <w:p w:rsidR="0060031A" w:rsidRDefault="0060031A" w:rsidP="0060031A">
      <w:pPr>
        <w:tabs>
          <w:tab w:val="left" w:pos="0"/>
        </w:tabs>
        <w:jc w:val="center"/>
        <w:rPr>
          <w:b/>
          <w:sz w:val="18"/>
          <w:szCs w:val="18"/>
        </w:rPr>
      </w:pPr>
    </w:p>
    <w:p w:rsidR="0060031A" w:rsidRPr="0060031A" w:rsidRDefault="0060031A" w:rsidP="0060031A">
      <w:pPr>
        <w:tabs>
          <w:tab w:val="left" w:pos="0"/>
        </w:tabs>
        <w:jc w:val="center"/>
        <w:rPr>
          <w:b/>
          <w:sz w:val="18"/>
          <w:szCs w:val="18"/>
        </w:rPr>
      </w:pPr>
      <w:r w:rsidRPr="0060031A">
        <w:rPr>
          <w:b/>
          <w:sz w:val="18"/>
          <w:szCs w:val="18"/>
        </w:rPr>
        <w:t xml:space="preserve">Постановление администрации Мошковского сельсовета Бековского района Пензенской области от 30.10.2019 № 115 «О внесении изменений в муниципальную программу Мошковского сельсовета Бековского района Пензенской области </w:t>
      </w:r>
      <w:r w:rsidRPr="0060031A">
        <w:rPr>
          <w:b/>
          <w:bCs/>
          <w:spacing w:val="-1"/>
          <w:sz w:val="18"/>
          <w:szCs w:val="18"/>
        </w:rPr>
        <w:t>«</w:t>
      </w:r>
      <w:r w:rsidRPr="0060031A">
        <w:rPr>
          <w:b/>
          <w:spacing w:val="-2"/>
          <w:sz w:val="18"/>
          <w:szCs w:val="18"/>
        </w:rPr>
        <w:t>Организация муниципального управления в Мошковском сельсовете Бековского района Пензенской области»</w:t>
      </w:r>
      <w:r w:rsidRPr="0060031A">
        <w:rPr>
          <w:b/>
          <w:sz w:val="18"/>
          <w:szCs w:val="18"/>
        </w:rPr>
        <w:t>, утвержденную постановлением администрации Мошковского сельсовета Бековского района Пензенской области от 28.09.2018 № 48»</w:t>
      </w:r>
    </w:p>
    <w:p w:rsidR="0060031A" w:rsidRPr="0060031A" w:rsidRDefault="0060031A" w:rsidP="0060031A">
      <w:pPr>
        <w:tabs>
          <w:tab w:val="left" w:pos="3213"/>
        </w:tabs>
        <w:jc w:val="both"/>
        <w:rPr>
          <w:sz w:val="18"/>
          <w:szCs w:val="18"/>
        </w:rPr>
      </w:pPr>
      <w:r w:rsidRPr="0060031A">
        <w:rPr>
          <w:bCs/>
          <w:sz w:val="18"/>
          <w:szCs w:val="18"/>
        </w:rPr>
        <w:t>В соответствии</w:t>
      </w:r>
      <w:r w:rsidRPr="0060031A">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60031A">
        <w:rPr>
          <w:bCs/>
          <w:sz w:val="18"/>
          <w:szCs w:val="18"/>
        </w:rPr>
        <w:t xml:space="preserve">Об утверждении Порядка разработки и реализации муниципальных программ </w:t>
      </w:r>
      <w:r w:rsidRPr="0060031A">
        <w:rPr>
          <w:sz w:val="18"/>
          <w:szCs w:val="18"/>
        </w:rPr>
        <w:t>Мошковского</w:t>
      </w:r>
      <w:r w:rsidRPr="0060031A">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60031A">
        <w:rPr>
          <w:sz w:val="18"/>
          <w:szCs w:val="18"/>
        </w:rPr>
        <w:t>, на основании статьи 23 Устава Мошковского сельсовета Бековского района Пензенской области</w:t>
      </w:r>
    </w:p>
    <w:p w:rsidR="0060031A" w:rsidRPr="0060031A" w:rsidRDefault="0060031A" w:rsidP="0060031A">
      <w:pPr>
        <w:autoSpaceDE w:val="0"/>
        <w:autoSpaceDN w:val="0"/>
        <w:adjustRightInd w:val="0"/>
        <w:jc w:val="center"/>
        <w:rPr>
          <w:sz w:val="18"/>
          <w:szCs w:val="18"/>
        </w:rPr>
      </w:pPr>
      <w:r w:rsidRPr="0060031A">
        <w:rPr>
          <w:sz w:val="18"/>
          <w:szCs w:val="18"/>
        </w:rPr>
        <w:t xml:space="preserve">администрация Мошковского сельсовета </w:t>
      </w:r>
      <w:r w:rsidRPr="0060031A">
        <w:rPr>
          <w:b/>
          <w:sz w:val="18"/>
          <w:szCs w:val="18"/>
        </w:rPr>
        <w:t>постановляет</w:t>
      </w:r>
      <w:r w:rsidRPr="0060031A">
        <w:rPr>
          <w:sz w:val="18"/>
          <w:szCs w:val="18"/>
        </w:rPr>
        <w:t>:</w:t>
      </w:r>
    </w:p>
    <w:p w:rsidR="0060031A" w:rsidRPr="0060031A" w:rsidRDefault="0060031A" w:rsidP="0060031A">
      <w:pPr>
        <w:autoSpaceDE w:val="0"/>
        <w:autoSpaceDN w:val="0"/>
        <w:adjustRightInd w:val="0"/>
        <w:jc w:val="both"/>
        <w:rPr>
          <w:sz w:val="18"/>
          <w:szCs w:val="18"/>
        </w:rPr>
      </w:pPr>
      <w:r w:rsidRPr="0060031A">
        <w:rPr>
          <w:bCs/>
          <w:sz w:val="18"/>
          <w:szCs w:val="18"/>
        </w:rPr>
        <w:t xml:space="preserve">1. Внести в </w:t>
      </w:r>
      <w:r w:rsidRPr="0060031A">
        <w:rPr>
          <w:sz w:val="18"/>
          <w:szCs w:val="18"/>
        </w:rPr>
        <w:t>муниципальную программу Мошковского сельсовета Бековского района Пензенской области</w:t>
      </w:r>
      <w:r w:rsidRPr="0060031A">
        <w:rPr>
          <w:bCs/>
          <w:spacing w:val="-1"/>
          <w:sz w:val="18"/>
          <w:szCs w:val="18"/>
        </w:rPr>
        <w:t xml:space="preserve"> «</w:t>
      </w:r>
      <w:r w:rsidRPr="0060031A">
        <w:rPr>
          <w:spacing w:val="-2"/>
          <w:sz w:val="18"/>
          <w:szCs w:val="18"/>
        </w:rPr>
        <w:t>Организация муниципального управления в Мошковском сельсовете Бековского района Пензенской области</w:t>
      </w:r>
      <w:r w:rsidRPr="0060031A">
        <w:rPr>
          <w:sz w:val="18"/>
          <w:szCs w:val="18"/>
        </w:rPr>
        <w:t>», утвержденную постановлением администрации Мошковского сельсовета Бековского района Пензенской области от 28.09.2018 № 40,</w:t>
      </w:r>
      <w:r w:rsidRPr="0060031A">
        <w:rPr>
          <w:b/>
          <w:sz w:val="18"/>
          <w:szCs w:val="18"/>
        </w:rPr>
        <w:t xml:space="preserve"> </w:t>
      </w:r>
      <w:r w:rsidRPr="0060031A">
        <w:rPr>
          <w:sz w:val="18"/>
          <w:szCs w:val="18"/>
        </w:rPr>
        <w:t>следующие изменения:</w:t>
      </w:r>
    </w:p>
    <w:p w:rsidR="0060031A" w:rsidRPr="0060031A" w:rsidRDefault="0060031A" w:rsidP="0060031A">
      <w:pPr>
        <w:autoSpaceDE w:val="0"/>
        <w:autoSpaceDN w:val="0"/>
        <w:adjustRightInd w:val="0"/>
        <w:jc w:val="both"/>
        <w:rPr>
          <w:bCs/>
          <w:sz w:val="18"/>
          <w:szCs w:val="18"/>
        </w:rPr>
      </w:pPr>
      <w:r w:rsidRPr="0060031A">
        <w:rPr>
          <w:bCs/>
          <w:sz w:val="18"/>
          <w:szCs w:val="18"/>
        </w:rPr>
        <w:lastRenderedPageBreak/>
        <w:t>1.1. В паспорте муниципальной программы позицию «Объемы бюджетных ассигнований муниципальной программы</w:t>
      </w:r>
      <w:r w:rsidRPr="0060031A">
        <w:rPr>
          <w:b/>
          <w:bCs/>
          <w:sz w:val="18"/>
          <w:szCs w:val="18"/>
        </w:rPr>
        <w:t>»</w:t>
      </w:r>
      <w:r w:rsidRPr="0060031A">
        <w:rPr>
          <w:bCs/>
          <w:sz w:val="18"/>
          <w:szCs w:val="18"/>
        </w:rPr>
        <w:t xml:space="preserve"> изложить в следующей редакции:</w:t>
      </w:r>
    </w:p>
    <w:p w:rsidR="0060031A" w:rsidRPr="0060031A" w:rsidRDefault="0060031A" w:rsidP="0060031A">
      <w:pPr>
        <w:autoSpaceDE w:val="0"/>
        <w:autoSpaceDN w:val="0"/>
        <w:adjustRightInd w:val="0"/>
        <w:jc w:val="both"/>
        <w:rPr>
          <w:bCs/>
          <w:sz w:val="18"/>
          <w:szCs w:val="18"/>
        </w:rPr>
      </w:pPr>
      <w:r w:rsidRPr="0060031A">
        <w:rPr>
          <w:bCs/>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60031A" w:rsidRPr="0060031A" w:rsidTr="004D0A74">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rPr>
                <w:sz w:val="18"/>
                <w:szCs w:val="18"/>
              </w:rPr>
            </w:pPr>
            <w:r w:rsidRPr="0060031A">
              <w:rPr>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both"/>
              <w:rPr>
                <w:color w:val="000000"/>
                <w:sz w:val="18"/>
                <w:szCs w:val="18"/>
              </w:rPr>
            </w:pPr>
            <w:r w:rsidRPr="0060031A">
              <w:rPr>
                <w:sz w:val="18"/>
                <w:szCs w:val="18"/>
              </w:rPr>
              <w:t xml:space="preserve">Объем бюджетных ассигнований на реализацию Программы за счет средств бюджета </w:t>
            </w:r>
            <w:r w:rsidRPr="0060031A">
              <w:rPr>
                <w:bCs/>
                <w:sz w:val="18"/>
                <w:szCs w:val="18"/>
              </w:rPr>
              <w:t>Мошковского</w:t>
            </w:r>
            <w:r w:rsidRPr="0060031A">
              <w:rPr>
                <w:sz w:val="18"/>
                <w:szCs w:val="18"/>
              </w:rPr>
              <w:t xml:space="preserve"> сельсовета Бековского района Пензенской области составляет </w:t>
            </w:r>
            <w:r w:rsidRPr="0060031A">
              <w:rPr>
                <w:color w:val="000000"/>
                <w:sz w:val="18"/>
                <w:szCs w:val="18"/>
              </w:rPr>
              <w:t>9149,314 тыс. рублей, в том числе:</w:t>
            </w:r>
          </w:p>
          <w:p w:rsidR="0060031A" w:rsidRPr="0060031A" w:rsidRDefault="0060031A" w:rsidP="0060031A">
            <w:pPr>
              <w:jc w:val="both"/>
              <w:rPr>
                <w:color w:val="000000"/>
                <w:sz w:val="18"/>
                <w:szCs w:val="18"/>
              </w:rPr>
            </w:pPr>
            <w:r w:rsidRPr="0060031A">
              <w:rPr>
                <w:color w:val="000000"/>
                <w:sz w:val="18"/>
                <w:szCs w:val="18"/>
              </w:rPr>
              <w:t xml:space="preserve">2019 год – </w:t>
            </w:r>
            <w:r w:rsidRPr="0060031A">
              <w:rPr>
                <w:bCs/>
                <w:iCs/>
                <w:color w:val="000000"/>
                <w:sz w:val="18"/>
                <w:szCs w:val="18"/>
              </w:rPr>
              <w:t xml:space="preserve">1745,348 </w:t>
            </w:r>
            <w:r w:rsidRPr="0060031A">
              <w:rPr>
                <w:color w:val="000000"/>
                <w:sz w:val="18"/>
                <w:szCs w:val="18"/>
              </w:rPr>
              <w:t>тыс. руб.;</w:t>
            </w:r>
          </w:p>
          <w:p w:rsidR="0060031A" w:rsidRPr="0060031A" w:rsidRDefault="0060031A" w:rsidP="0060031A">
            <w:pPr>
              <w:jc w:val="both"/>
              <w:rPr>
                <w:color w:val="000000"/>
                <w:sz w:val="18"/>
                <w:szCs w:val="18"/>
              </w:rPr>
            </w:pPr>
            <w:r w:rsidRPr="0060031A">
              <w:rPr>
                <w:color w:val="000000"/>
                <w:sz w:val="18"/>
                <w:szCs w:val="18"/>
              </w:rPr>
              <w:t xml:space="preserve">2020 год – </w:t>
            </w:r>
            <w:r w:rsidRPr="0060031A">
              <w:rPr>
                <w:bCs/>
                <w:iCs/>
                <w:color w:val="000000"/>
                <w:sz w:val="18"/>
                <w:szCs w:val="18"/>
              </w:rPr>
              <w:t xml:space="preserve">1581,986 </w:t>
            </w:r>
            <w:r w:rsidRPr="0060031A">
              <w:rPr>
                <w:color w:val="000000"/>
                <w:sz w:val="18"/>
                <w:szCs w:val="18"/>
              </w:rPr>
              <w:t>тыс. руб.;</w:t>
            </w:r>
          </w:p>
          <w:p w:rsidR="0060031A" w:rsidRPr="0060031A" w:rsidRDefault="0060031A" w:rsidP="0060031A">
            <w:pPr>
              <w:jc w:val="both"/>
              <w:rPr>
                <w:color w:val="000000"/>
                <w:sz w:val="18"/>
                <w:szCs w:val="18"/>
              </w:rPr>
            </w:pPr>
            <w:r w:rsidRPr="0060031A">
              <w:rPr>
                <w:color w:val="000000"/>
                <w:sz w:val="18"/>
                <w:szCs w:val="18"/>
              </w:rPr>
              <w:t xml:space="preserve">2021 год – </w:t>
            </w:r>
            <w:r w:rsidRPr="0060031A">
              <w:rPr>
                <w:bCs/>
                <w:iCs/>
                <w:color w:val="000000"/>
                <w:sz w:val="18"/>
                <w:szCs w:val="18"/>
              </w:rPr>
              <w:t xml:space="preserve">1506,834 </w:t>
            </w:r>
            <w:r w:rsidRPr="0060031A">
              <w:rPr>
                <w:color w:val="000000"/>
                <w:sz w:val="18"/>
                <w:szCs w:val="18"/>
              </w:rPr>
              <w:t>тыс. руб.;</w:t>
            </w:r>
          </w:p>
          <w:p w:rsidR="0060031A" w:rsidRPr="0060031A" w:rsidRDefault="0060031A" w:rsidP="0060031A">
            <w:pPr>
              <w:jc w:val="both"/>
              <w:rPr>
                <w:color w:val="000000"/>
                <w:sz w:val="18"/>
                <w:szCs w:val="18"/>
              </w:rPr>
            </w:pPr>
            <w:r w:rsidRPr="0060031A">
              <w:rPr>
                <w:color w:val="000000"/>
                <w:sz w:val="18"/>
                <w:szCs w:val="18"/>
              </w:rPr>
              <w:t xml:space="preserve">2022 год – </w:t>
            </w:r>
            <w:r w:rsidRPr="0060031A">
              <w:rPr>
                <w:bCs/>
                <w:iCs/>
                <w:color w:val="000000"/>
                <w:sz w:val="18"/>
                <w:szCs w:val="18"/>
              </w:rPr>
              <w:t xml:space="preserve">1438,382 </w:t>
            </w:r>
            <w:r w:rsidRPr="0060031A">
              <w:rPr>
                <w:color w:val="000000"/>
                <w:sz w:val="18"/>
                <w:szCs w:val="18"/>
              </w:rPr>
              <w:t>тыс. руб.;</w:t>
            </w:r>
          </w:p>
          <w:p w:rsidR="0060031A" w:rsidRPr="0060031A" w:rsidRDefault="0060031A" w:rsidP="0060031A">
            <w:pPr>
              <w:jc w:val="both"/>
              <w:rPr>
                <w:color w:val="000000"/>
                <w:sz w:val="18"/>
                <w:szCs w:val="18"/>
              </w:rPr>
            </w:pPr>
            <w:r w:rsidRPr="0060031A">
              <w:rPr>
                <w:color w:val="000000"/>
                <w:sz w:val="18"/>
                <w:szCs w:val="18"/>
              </w:rPr>
              <w:t xml:space="preserve">2023 год – </w:t>
            </w:r>
            <w:r w:rsidRPr="0060031A">
              <w:rPr>
                <w:bCs/>
                <w:iCs/>
                <w:color w:val="000000"/>
                <w:sz w:val="18"/>
                <w:szCs w:val="18"/>
              </w:rPr>
              <w:t xml:space="preserve">1438,382 </w:t>
            </w:r>
            <w:r w:rsidRPr="0060031A">
              <w:rPr>
                <w:color w:val="000000"/>
                <w:sz w:val="18"/>
                <w:szCs w:val="18"/>
              </w:rPr>
              <w:t>тыс. руб.;</w:t>
            </w:r>
          </w:p>
          <w:p w:rsidR="0060031A" w:rsidRPr="0060031A" w:rsidRDefault="0060031A" w:rsidP="0060031A">
            <w:pPr>
              <w:jc w:val="both"/>
              <w:rPr>
                <w:sz w:val="18"/>
                <w:szCs w:val="18"/>
              </w:rPr>
            </w:pPr>
            <w:r w:rsidRPr="0060031A">
              <w:rPr>
                <w:color w:val="000000"/>
                <w:sz w:val="18"/>
                <w:szCs w:val="18"/>
              </w:rPr>
              <w:t xml:space="preserve">2024 год – </w:t>
            </w:r>
            <w:r w:rsidRPr="0060031A">
              <w:rPr>
                <w:bCs/>
                <w:iCs/>
                <w:color w:val="000000"/>
                <w:sz w:val="18"/>
                <w:szCs w:val="18"/>
              </w:rPr>
              <w:t xml:space="preserve">1438,382 </w:t>
            </w:r>
            <w:r w:rsidRPr="0060031A">
              <w:rPr>
                <w:color w:val="000000"/>
                <w:sz w:val="18"/>
                <w:szCs w:val="18"/>
              </w:rPr>
              <w:t>тыс. руб.</w:t>
            </w:r>
          </w:p>
        </w:tc>
      </w:tr>
    </w:tbl>
    <w:p w:rsidR="0060031A" w:rsidRPr="0060031A" w:rsidRDefault="0060031A" w:rsidP="0060031A">
      <w:pPr>
        <w:autoSpaceDE w:val="0"/>
        <w:autoSpaceDN w:val="0"/>
        <w:adjustRightInd w:val="0"/>
        <w:jc w:val="right"/>
        <w:rPr>
          <w:bCs/>
          <w:sz w:val="18"/>
          <w:szCs w:val="18"/>
        </w:rPr>
      </w:pPr>
      <w:r w:rsidRPr="0060031A">
        <w:rPr>
          <w:bCs/>
          <w:sz w:val="18"/>
          <w:szCs w:val="18"/>
        </w:rPr>
        <w:t>»;</w:t>
      </w:r>
    </w:p>
    <w:p w:rsidR="0060031A" w:rsidRPr="0060031A" w:rsidRDefault="0060031A" w:rsidP="0060031A">
      <w:pPr>
        <w:autoSpaceDE w:val="0"/>
        <w:autoSpaceDN w:val="0"/>
        <w:adjustRightInd w:val="0"/>
        <w:jc w:val="both"/>
        <w:rPr>
          <w:bCs/>
          <w:sz w:val="18"/>
          <w:szCs w:val="18"/>
        </w:rPr>
      </w:pPr>
      <w:r w:rsidRPr="0060031A">
        <w:rPr>
          <w:bCs/>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60031A" w:rsidRPr="0060031A" w:rsidRDefault="0060031A" w:rsidP="0060031A">
      <w:pPr>
        <w:jc w:val="center"/>
        <w:rPr>
          <w:b/>
          <w:sz w:val="18"/>
          <w:szCs w:val="18"/>
        </w:rPr>
      </w:pPr>
      <w:r w:rsidRPr="0060031A">
        <w:rPr>
          <w:b/>
          <w:sz w:val="18"/>
          <w:szCs w:val="18"/>
        </w:rPr>
        <w:t>«4. Ресурсное обеспечение и перечень мероприятий муниципальной программы</w:t>
      </w:r>
    </w:p>
    <w:p w:rsidR="0060031A" w:rsidRPr="0060031A" w:rsidRDefault="0060031A" w:rsidP="0060031A">
      <w:pPr>
        <w:jc w:val="both"/>
        <w:rPr>
          <w:sz w:val="18"/>
          <w:szCs w:val="18"/>
        </w:rPr>
      </w:pPr>
      <w:r w:rsidRPr="0060031A">
        <w:rPr>
          <w:sz w:val="18"/>
          <w:szCs w:val="18"/>
        </w:rPr>
        <w:t>Общий объем финансирования муниципальной программы составляет 9149,314 тыс. рублей, в том числе:</w:t>
      </w:r>
    </w:p>
    <w:p w:rsidR="0060031A" w:rsidRPr="0060031A" w:rsidRDefault="0060031A" w:rsidP="0060031A">
      <w:pPr>
        <w:jc w:val="both"/>
        <w:rPr>
          <w:color w:val="000000"/>
          <w:sz w:val="18"/>
          <w:szCs w:val="18"/>
        </w:rPr>
      </w:pPr>
      <w:r w:rsidRPr="0060031A">
        <w:rPr>
          <w:color w:val="000000"/>
          <w:sz w:val="18"/>
          <w:szCs w:val="18"/>
        </w:rPr>
        <w:t xml:space="preserve">           2019 год – </w:t>
      </w:r>
      <w:r w:rsidRPr="0060031A">
        <w:rPr>
          <w:bCs/>
          <w:iCs/>
          <w:color w:val="000000"/>
          <w:sz w:val="18"/>
          <w:szCs w:val="18"/>
        </w:rPr>
        <w:t xml:space="preserve">1745,348 </w:t>
      </w:r>
      <w:r w:rsidRPr="0060031A">
        <w:rPr>
          <w:color w:val="000000"/>
          <w:sz w:val="18"/>
          <w:szCs w:val="18"/>
        </w:rPr>
        <w:t>тыс. руб.;</w:t>
      </w:r>
    </w:p>
    <w:p w:rsidR="0060031A" w:rsidRPr="0060031A" w:rsidRDefault="0060031A" w:rsidP="0060031A">
      <w:pPr>
        <w:jc w:val="both"/>
        <w:rPr>
          <w:color w:val="000000"/>
          <w:sz w:val="18"/>
          <w:szCs w:val="18"/>
        </w:rPr>
      </w:pPr>
      <w:r w:rsidRPr="0060031A">
        <w:rPr>
          <w:color w:val="000000"/>
          <w:sz w:val="18"/>
          <w:szCs w:val="18"/>
        </w:rPr>
        <w:t xml:space="preserve">           2020 год – </w:t>
      </w:r>
      <w:r w:rsidRPr="0060031A">
        <w:rPr>
          <w:bCs/>
          <w:iCs/>
          <w:color w:val="000000"/>
          <w:sz w:val="18"/>
          <w:szCs w:val="18"/>
        </w:rPr>
        <w:t xml:space="preserve">1581,986 </w:t>
      </w:r>
      <w:r w:rsidRPr="0060031A">
        <w:rPr>
          <w:color w:val="000000"/>
          <w:sz w:val="18"/>
          <w:szCs w:val="18"/>
        </w:rPr>
        <w:t>тыс. руб.;</w:t>
      </w:r>
    </w:p>
    <w:p w:rsidR="0060031A" w:rsidRPr="0060031A" w:rsidRDefault="0060031A" w:rsidP="0060031A">
      <w:pPr>
        <w:jc w:val="both"/>
        <w:rPr>
          <w:color w:val="000000"/>
          <w:sz w:val="18"/>
          <w:szCs w:val="18"/>
        </w:rPr>
      </w:pPr>
      <w:r w:rsidRPr="0060031A">
        <w:rPr>
          <w:color w:val="000000"/>
          <w:sz w:val="18"/>
          <w:szCs w:val="18"/>
        </w:rPr>
        <w:t xml:space="preserve">           2021 год – </w:t>
      </w:r>
      <w:r w:rsidRPr="0060031A">
        <w:rPr>
          <w:bCs/>
          <w:iCs/>
          <w:color w:val="000000"/>
          <w:sz w:val="18"/>
          <w:szCs w:val="18"/>
        </w:rPr>
        <w:t xml:space="preserve">1506,834 </w:t>
      </w:r>
      <w:r w:rsidRPr="0060031A">
        <w:rPr>
          <w:color w:val="000000"/>
          <w:sz w:val="18"/>
          <w:szCs w:val="18"/>
        </w:rPr>
        <w:t>тыс. руб.;</w:t>
      </w:r>
    </w:p>
    <w:p w:rsidR="0060031A" w:rsidRPr="0060031A" w:rsidRDefault="0060031A" w:rsidP="0060031A">
      <w:pPr>
        <w:jc w:val="both"/>
        <w:rPr>
          <w:color w:val="000000"/>
          <w:sz w:val="18"/>
          <w:szCs w:val="18"/>
        </w:rPr>
      </w:pPr>
      <w:r w:rsidRPr="0060031A">
        <w:rPr>
          <w:color w:val="000000"/>
          <w:sz w:val="18"/>
          <w:szCs w:val="18"/>
        </w:rPr>
        <w:t xml:space="preserve">           2022 год – </w:t>
      </w:r>
      <w:r w:rsidRPr="0060031A">
        <w:rPr>
          <w:bCs/>
          <w:iCs/>
          <w:color w:val="000000"/>
          <w:sz w:val="18"/>
          <w:szCs w:val="18"/>
        </w:rPr>
        <w:t xml:space="preserve">1438,382 </w:t>
      </w:r>
      <w:r w:rsidRPr="0060031A">
        <w:rPr>
          <w:color w:val="000000"/>
          <w:sz w:val="18"/>
          <w:szCs w:val="18"/>
        </w:rPr>
        <w:t>тыс. руб.;</w:t>
      </w:r>
    </w:p>
    <w:p w:rsidR="0060031A" w:rsidRPr="0060031A" w:rsidRDefault="0060031A" w:rsidP="0060031A">
      <w:pPr>
        <w:jc w:val="both"/>
        <w:rPr>
          <w:color w:val="000000"/>
          <w:sz w:val="18"/>
          <w:szCs w:val="18"/>
        </w:rPr>
      </w:pPr>
      <w:r w:rsidRPr="0060031A">
        <w:rPr>
          <w:color w:val="000000"/>
          <w:sz w:val="18"/>
          <w:szCs w:val="18"/>
        </w:rPr>
        <w:t xml:space="preserve">           2023 год – </w:t>
      </w:r>
      <w:r w:rsidRPr="0060031A">
        <w:rPr>
          <w:bCs/>
          <w:iCs/>
          <w:color w:val="000000"/>
          <w:sz w:val="18"/>
          <w:szCs w:val="18"/>
        </w:rPr>
        <w:t xml:space="preserve">1438,382 </w:t>
      </w:r>
      <w:r w:rsidRPr="0060031A">
        <w:rPr>
          <w:color w:val="000000"/>
          <w:sz w:val="18"/>
          <w:szCs w:val="18"/>
        </w:rPr>
        <w:t>тыс. руб.;</w:t>
      </w:r>
    </w:p>
    <w:p w:rsidR="0060031A" w:rsidRPr="0060031A" w:rsidRDefault="0060031A" w:rsidP="0060031A">
      <w:pPr>
        <w:autoSpaceDE w:val="0"/>
        <w:autoSpaceDN w:val="0"/>
        <w:adjustRightInd w:val="0"/>
        <w:jc w:val="both"/>
        <w:outlineLvl w:val="1"/>
        <w:rPr>
          <w:color w:val="000000"/>
          <w:sz w:val="18"/>
          <w:szCs w:val="18"/>
        </w:rPr>
      </w:pPr>
      <w:r w:rsidRPr="0060031A">
        <w:rPr>
          <w:color w:val="000000"/>
          <w:sz w:val="18"/>
          <w:szCs w:val="18"/>
        </w:rPr>
        <w:t xml:space="preserve">2024 год – </w:t>
      </w:r>
      <w:r w:rsidRPr="0060031A">
        <w:rPr>
          <w:bCs/>
          <w:iCs/>
          <w:color w:val="000000"/>
          <w:sz w:val="18"/>
          <w:szCs w:val="18"/>
        </w:rPr>
        <w:t xml:space="preserve">1438,382 </w:t>
      </w:r>
      <w:r w:rsidRPr="0060031A">
        <w:rPr>
          <w:color w:val="000000"/>
          <w:sz w:val="18"/>
          <w:szCs w:val="18"/>
        </w:rPr>
        <w:t>тыс. руб.</w:t>
      </w:r>
    </w:p>
    <w:p w:rsidR="0060031A" w:rsidRPr="0060031A" w:rsidRDefault="0060031A" w:rsidP="0060031A">
      <w:pPr>
        <w:autoSpaceDE w:val="0"/>
        <w:autoSpaceDN w:val="0"/>
        <w:adjustRightInd w:val="0"/>
        <w:jc w:val="both"/>
        <w:outlineLvl w:val="1"/>
        <w:rPr>
          <w:sz w:val="18"/>
          <w:szCs w:val="18"/>
          <w:lang w:eastAsia="ar-SA"/>
        </w:rPr>
      </w:pPr>
      <w:r w:rsidRPr="0060031A">
        <w:rPr>
          <w:sz w:val="18"/>
          <w:szCs w:val="18"/>
          <w:lang w:eastAsia="ar-SA"/>
        </w:rPr>
        <w:t>Сведения о ресурсном обеспечении муниципальной программы за счет всех источников приводятся в приложении № 2 к муниципальной программе.</w:t>
      </w:r>
    </w:p>
    <w:p w:rsidR="0060031A" w:rsidRPr="0060031A" w:rsidRDefault="0060031A" w:rsidP="0060031A">
      <w:pPr>
        <w:tabs>
          <w:tab w:val="left" w:pos="709"/>
        </w:tabs>
        <w:suppressAutoHyphens/>
        <w:autoSpaceDE w:val="0"/>
        <w:autoSpaceDN w:val="0"/>
        <w:adjustRightInd w:val="0"/>
        <w:jc w:val="both"/>
        <w:rPr>
          <w:sz w:val="18"/>
          <w:szCs w:val="18"/>
          <w:lang w:eastAsia="ar-SA"/>
        </w:rPr>
      </w:pPr>
      <w:r w:rsidRPr="0060031A">
        <w:rPr>
          <w:sz w:val="18"/>
          <w:szCs w:val="18"/>
          <w:lang w:eastAsia="ar-SA"/>
        </w:rPr>
        <w:t xml:space="preserve">Сведения о ресурсном обеспечении муниципальной программы за счет средств бюджета </w:t>
      </w:r>
      <w:r w:rsidRPr="0060031A">
        <w:rPr>
          <w:sz w:val="18"/>
          <w:szCs w:val="18"/>
        </w:rPr>
        <w:t>Мошковского</w:t>
      </w:r>
      <w:r w:rsidRPr="0060031A">
        <w:rPr>
          <w:sz w:val="18"/>
          <w:szCs w:val="18"/>
          <w:lang w:eastAsia="ar-SA"/>
        </w:rPr>
        <w:t xml:space="preserve"> сельсовета Бековского района Пензенской области приводятся в приложении № 3 к муниципальной программе. </w:t>
      </w:r>
    </w:p>
    <w:p w:rsidR="0060031A" w:rsidRPr="0060031A" w:rsidRDefault="0060031A" w:rsidP="0060031A">
      <w:pPr>
        <w:suppressAutoHyphens/>
        <w:autoSpaceDE w:val="0"/>
        <w:autoSpaceDN w:val="0"/>
        <w:adjustRightInd w:val="0"/>
        <w:jc w:val="both"/>
        <w:rPr>
          <w:sz w:val="18"/>
          <w:szCs w:val="18"/>
          <w:lang w:eastAsia="ar-SA"/>
        </w:rPr>
      </w:pPr>
      <w:r w:rsidRPr="0060031A">
        <w:rPr>
          <w:sz w:val="18"/>
          <w:szCs w:val="18"/>
          <w:lang w:eastAsia="ar-SA"/>
        </w:rPr>
        <w:t xml:space="preserve">Ресурсное обеспечение реализации муниципальной программы за счет средств бюджета </w:t>
      </w:r>
      <w:r w:rsidRPr="0060031A">
        <w:rPr>
          <w:sz w:val="18"/>
          <w:szCs w:val="18"/>
        </w:rPr>
        <w:t>Мошковского</w:t>
      </w:r>
      <w:r w:rsidRPr="0060031A">
        <w:rPr>
          <w:sz w:val="18"/>
          <w:szCs w:val="18"/>
          <w:lang w:eastAsia="ar-SA"/>
        </w:rPr>
        <w:t xml:space="preserve">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60031A" w:rsidRPr="0060031A" w:rsidRDefault="0060031A" w:rsidP="0060031A">
      <w:pPr>
        <w:jc w:val="both"/>
        <w:rPr>
          <w:sz w:val="18"/>
          <w:szCs w:val="18"/>
        </w:rPr>
      </w:pPr>
      <w:r w:rsidRPr="0060031A">
        <w:rPr>
          <w:sz w:val="18"/>
          <w:szCs w:val="18"/>
          <w:lang w:eastAsia="ar-SA"/>
        </w:rPr>
        <w:t xml:space="preserve"> 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r w:rsidRPr="0060031A">
        <w:rPr>
          <w:sz w:val="18"/>
          <w:szCs w:val="18"/>
        </w:rPr>
        <w:t>»;</w:t>
      </w:r>
    </w:p>
    <w:p w:rsidR="0060031A" w:rsidRPr="0060031A" w:rsidRDefault="0060031A" w:rsidP="0060031A">
      <w:pPr>
        <w:widowControl w:val="0"/>
        <w:autoSpaceDE w:val="0"/>
        <w:autoSpaceDN w:val="0"/>
        <w:adjustRightInd w:val="0"/>
        <w:jc w:val="both"/>
        <w:rPr>
          <w:snapToGrid w:val="0"/>
          <w:sz w:val="18"/>
          <w:szCs w:val="18"/>
        </w:rPr>
      </w:pPr>
      <w:r w:rsidRPr="0060031A">
        <w:rPr>
          <w:sz w:val="18"/>
          <w:szCs w:val="18"/>
        </w:rPr>
        <w:t>1.3. В паспорте подпрограммы «Обеспечение деятельности администрации Мошковского сельсовета Бековского района Пензенской области»</w:t>
      </w:r>
      <w:r w:rsidRPr="0060031A">
        <w:rPr>
          <w:snapToGrid w:val="0"/>
          <w:sz w:val="18"/>
          <w:szCs w:val="18"/>
        </w:rPr>
        <w:t xml:space="preserve"> позицию «Объем и источники финансирования подпрограммы (по годам)» изложить в следующей редакции:</w:t>
      </w:r>
    </w:p>
    <w:p w:rsidR="0060031A" w:rsidRPr="0060031A" w:rsidRDefault="0060031A" w:rsidP="0060031A">
      <w:pPr>
        <w:widowControl w:val="0"/>
        <w:autoSpaceDE w:val="0"/>
        <w:autoSpaceDN w:val="0"/>
        <w:adjustRightInd w:val="0"/>
        <w:jc w:val="both"/>
        <w:rPr>
          <w:snapToGrid w:val="0"/>
          <w:sz w:val="18"/>
          <w:szCs w:val="18"/>
        </w:rPr>
      </w:pPr>
      <w:r w:rsidRPr="0060031A">
        <w:rPr>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60031A" w:rsidRPr="0060031A" w:rsidTr="004D0A74">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rPr>
                <w:sz w:val="18"/>
                <w:szCs w:val="18"/>
              </w:rPr>
            </w:pPr>
            <w:r w:rsidRPr="0060031A">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both"/>
              <w:rPr>
                <w:color w:val="000000"/>
                <w:sz w:val="18"/>
                <w:szCs w:val="18"/>
              </w:rPr>
            </w:pPr>
            <w:r w:rsidRPr="0060031A">
              <w:rPr>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 </w:t>
            </w:r>
            <w:r w:rsidRPr="0060031A">
              <w:rPr>
                <w:color w:val="000000"/>
                <w:sz w:val="18"/>
                <w:szCs w:val="18"/>
              </w:rPr>
              <w:t>9092,799 тыс. руб., в том числе:</w:t>
            </w:r>
          </w:p>
          <w:p w:rsidR="0060031A" w:rsidRPr="0060031A" w:rsidRDefault="0060031A" w:rsidP="0060031A">
            <w:pPr>
              <w:widowControl w:val="0"/>
              <w:autoSpaceDE w:val="0"/>
              <w:autoSpaceDN w:val="0"/>
              <w:adjustRightInd w:val="0"/>
              <w:jc w:val="both"/>
              <w:outlineLvl w:val="1"/>
              <w:rPr>
                <w:color w:val="000000"/>
                <w:sz w:val="18"/>
                <w:szCs w:val="18"/>
                <w:lang w:eastAsia="en-US"/>
              </w:rPr>
            </w:pPr>
            <w:r w:rsidRPr="0060031A">
              <w:rPr>
                <w:color w:val="000000"/>
                <w:sz w:val="18"/>
                <w:szCs w:val="18"/>
                <w:lang w:eastAsia="en-US"/>
              </w:rPr>
              <w:t xml:space="preserve">2019 год – </w:t>
            </w:r>
            <w:r w:rsidRPr="0060031A">
              <w:rPr>
                <w:bCs/>
                <w:iCs/>
                <w:color w:val="000000"/>
                <w:sz w:val="18"/>
                <w:szCs w:val="18"/>
                <w:lang w:eastAsia="en-US"/>
              </w:rPr>
              <w:t xml:space="preserve">1 728,070 </w:t>
            </w:r>
            <w:r w:rsidRPr="0060031A">
              <w:rPr>
                <w:color w:val="000000"/>
                <w:sz w:val="18"/>
                <w:szCs w:val="18"/>
                <w:lang w:eastAsia="en-US"/>
              </w:rPr>
              <w:t>тыс. руб.;</w:t>
            </w:r>
          </w:p>
          <w:p w:rsidR="0060031A" w:rsidRPr="0060031A" w:rsidRDefault="0060031A" w:rsidP="0060031A">
            <w:pPr>
              <w:widowControl w:val="0"/>
              <w:autoSpaceDE w:val="0"/>
              <w:autoSpaceDN w:val="0"/>
              <w:adjustRightInd w:val="0"/>
              <w:jc w:val="both"/>
              <w:outlineLvl w:val="1"/>
              <w:rPr>
                <w:color w:val="000000"/>
                <w:sz w:val="18"/>
                <w:szCs w:val="18"/>
                <w:lang w:eastAsia="en-US"/>
              </w:rPr>
            </w:pPr>
            <w:r w:rsidRPr="0060031A">
              <w:rPr>
                <w:color w:val="000000"/>
                <w:sz w:val="18"/>
                <w:szCs w:val="18"/>
                <w:lang w:eastAsia="en-US"/>
              </w:rPr>
              <w:t xml:space="preserve">2020 год – </w:t>
            </w:r>
            <w:r w:rsidRPr="0060031A">
              <w:rPr>
                <w:bCs/>
                <w:iCs/>
                <w:color w:val="000000"/>
                <w:sz w:val="18"/>
                <w:szCs w:val="18"/>
                <w:lang w:eastAsia="en-US"/>
              </w:rPr>
              <w:t xml:space="preserve">1 570,410 </w:t>
            </w:r>
            <w:r w:rsidRPr="0060031A">
              <w:rPr>
                <w:color w:val="000000"/>
                <w:sz w:val="18"/>
                <w:szCs w:val="18"/>
                <w:lang w:eastAsia="en-US"/>
              </w:rPr>
              <w:t>тыс. руб.;</w:t>
            </w:r>
          </w:p>
          <w:p w:rsidR="0060031A" w:rsidRPr="0060031A" w:rsidRDefault="0060031A" w:rsidP="0060031A">
            <w:pPr>
              <w:widowControl w:val="0"/>
              <w:autoSpaceDE w:val="0"/>
              <w:autoSpaceDN w:val="0"/>
              <w:adjustRightInd w:val="0"/>
              <w:jc w:val="both"/>
              <w:outlineLvl w:val="1"/>
              <w:rPr>
                <w:color w:val="000000"/>
                <w:sz w:val="18"/>
                <w:szCs w:val="18"/>
                <w:lang w:eastAsia="en-US"/>
              </w:rPr>
            </w:pPr>
            <w:r w:rsidRPr="0060031A">
              <w:rPr>
                <w:color w:val="000000"/>
                <w:sz w:val="18"/>
                <w:szCs w:val="18"/>
                <w:lang w:eastAsia="en-US"/>
              </w:rPr>
              <w:t xml:space="preserve">2021 год – </w:t>
            </w:r>
            <w:r w:rsidRPr="0060031A">
              <w:rPr>
                <w:bCs/>
                <w:iCs/>
                <w:color w:val="000000"/>
                <w:sz w:val="18"/>
                <w:szCs w:val="18"/>
                <w:lang w:eastAsia="en-US"/>
              </w:rPr>
              <w:t xml:space="preserve">1 499,429 </w:t>
            </w:r>
            <w:r w:rsidRPr="0060031A">
              <w:rPr>
                <w:color w:val="000000"/>
                <w:sz w:val="18"/>
                <w:szCs w:val="18"/>
                <w:lang w:eastAsia="en-US"/>
              </w:rPr>
              <w:t>тыс. руб.;</w:t>
            </w:r>
          </w:p>
          <w:p w:rsidR="0060031A" w:rsidRPr="0060031A" w:rsidRDefault="0060031A" w:rsidP="0060031A">
            <w:pPr>
              <w:widowControl w:val="0"/>
              <w:autoSpaceDE w:val="0"/>
              <w:autoSpaceDN w:val="0"/>
              <w:adjustRightInd w:val="0"/>
              <w:jc w:val="both"/>
              <w:outlineLvl w:val="1"/>
              <w:rPr>
                <w:color w:val="000000"/>
                <w:sz w:val="18"/>
                <w:szCs w:val="18"/>
                <w:lang w:eastAsia="en-US"/>
              </w:rPr>
            </w:pPr>
            <w:r w:rsidRPr="0060031A">
              <w:rPr>
                <w:color w:val="000000"/>
                <w:sz w:val="18"/>
                <w:szCs w:val="18"/>
                <w:lang w:eastAsia="en-US"/>
              </w:rPr>
              <w:t xml:space="preserve">2022 год – </w:t>
            </w:r>
            <w:r w:rsidRPr="0060031A">
              <w:rPr>
                <w:bCs/>
                <w:iCs/>
                <w:color w:val="000000"/>
                <w:sz w:val="18"/>
                <w:szCs w:val="18"/>
                <w:lang w:eastAsia="en-US"/>
              </w:rPr>
              <w:t xml:space="preserve">1 431,630 </w:t>
            </w:r>
            <w:r w:rsidRPr="0060031A">
              <w:rPr>
                <w:color w:val="000000"/>
                <w:sz w:val="18"/>
                <w:szCs w:val="18"/>
                <w:lang w:eastAsia="en-US"/>
              </w:rPr>
              <w:t>тыс. руб.;</w:t>
            </w:r>
          </w:p>
          <w:p w:rsidR="0060031A" w:rsidRPr="0060031A" w:rsidRDefault="0060031A" w:rsidP="0060031A">
            <w:pPr>
              <w:widowControl w:val="0"/>
              <w:autoSpaceDE w:val="0"/>
              <w:autoSpaceDN w:val="0"/>
              <w:adjustRightInd w:val="0"/>
              <w:jc w:val="both"/>
              <w:outlineLvl w:val="1"/>
              <w:rPr>
                <w:color w:val="000000"/>
                <w:sz w:val="18"/>
                <w:szCs w:val="18"/>
                <w:lang w:eastAsia="en-US"/>
              </w:rPr>
            </w:pPr>
            <w:r w:rsidRPr="0060031A">
              <w:rPr>
                <w:color w:val="000000"/>
                <w:sz w:val="18"/>
                <w:szCs w:val="18"/>
                <w:lang w:eastAsia="en-US"/>
              </w:rPr>
              <w:t xml:space="preserve">2023 год – </w:t>
            </w:r>
            <w:r w:rsidRPr="0060031A">
              <w:rPr>
                <w:bCs/>
                <w:iCs/>
                <w:color w:val="000000"/>
                <w:sz w:val="18"/>
                <w:szCs w:val="18"/>
                <w:lang w:eastAsia="en-US"/>
              </w:rPr>
              <w:t xml:space="preserve">1 431,630 </w:t>
            </w:r>
            <w:r w:rsidRPr="0060031A">
              <w:rPr>
                <w:color w:val="000000"/>
                <w:sz w:val="18"/>
                <w:szCs w:val="18"/>
                <w:lang w:eastAsia="en-US"/>
              </w:rPr>
              <w:t>тыс. руб.;</w:t>
            </w:r>
          </w:p>
          <w:p w:rsidR="0060031A" w:rsidRPr="0060031A" w:rsidRDefault="0060031A" w:rsidP="0060031A">
            <w:pPr>
              <w:jc w:val="both"/>
              <w:rPr>
                <w:sz w:val="18"/>
                <w:szCs w:val="18"/>
              </w:rPr>
            </w:pPr>
            <w:r w:rsidRPr="0060031A">
              <w:rPr>
                <w:color w:val="000000"/>
                <w:sz w:val="18"/>
                <w:szCs w:val="18"/>
              </w:rPr>
              <w:t xml:space="preserve">2024 год – </w:t>
            </w:r>
            <w:r w:rsidRPr="0060031A">
              <w:rPr>
                <w:bCs/>
                <w:iCs/>
                <w:color w:val="000000"/>
                <w:sz w:val="18"/>
                <w:szCs w:val="18"/>
              </w:rPr>
              <w:t xml:space="preserve">1 431,630 </w:t>
            </w:r>
            <w:r w:rsidRPr="0060031A">
              <w:rPr>
                <w:color w:val="000000"/>
                <w:sz w:val="18"/>
                <w:szCs w:val="18"/>
              </w:rPr>
              <w:t>тыс. руб.</w:t>
            </w:r>
          </w:p>
        </w:tc>
      </w:tr>
    </w:tbl>
    <w:p w:rsidR="0060031A" w:rsidRPr="0060031A" w:rsidRDefault="0060031A" w:rsidP="0060031A">
      <w:pPr>
        <w:widowControl w:val="0"/>
        <w:autoSpaceDE w:val="0"/>
        <w:autoSpaceDN w:val="0"/>
        <w:adjustRightInd w:val="0"/>
        <w:jc w:val="right"/>
        <w:outlineLvl w:val="1"/>
        <w:rPr>
          <w:sz w:val="18"/>
          <w:szCs w:val="18"/>
        </w:rPr>
      </w:pPr>
      <w:r w:rsidRPr="0060031A">
        <w:rPr>
          <w:sz w:val="18"/>
          <w:szCs w:val="18"/>
        </w:rPr>
        <w:t>»;</w:t>
      </w:r>
    </w:p>
    <w:p w:rsidR="0060031A" w:rsidRPr="0060031A" w:rsidRDefault="0060031A" w:rsidP="0060031A">
      <w:pPr>
        <w:tabs>
          <w:tab w:val="left" w:pos="0"/>
        </w:tabs>
        <w:jc w:val="both"/>
        <w:rPr>
          <w:snapToGrid w:val="0"/>
          <w:sz w:val="18"/>
          <w:szCs w:val="18"/>
        </w:rPr>
      </w:pPr>
      <w:r w:rsidRPr="0060031A">
        <w:rPr>
          <w:snapToGrid w:val="0"/>
          <w:sz w:val="18"/>
          <w:szCs w:val="18"/>
        </w:rPr>
        <w:t xml:space="preserve">1.4. Раздел 5.1.5 </w:t>
      </w:r>
      <w:r w:rsidRPr="0060031A">
        <w:rPr>
          <w:sz w:val="18"/>
          <w:szCs w:val="18"/>
        </w:rPr>
        <w:t xml:space="preserve">подпрограммы «Обеспечение деятельности администрации Мошковского сельсовета Бековского района Пензенской области» </w:t>
      </w:r>
      <w:r w:rsidRPr="0060031A">
        <w:rPr>
          <w:snapToGrid w:val="0"/>
          <w:sz w:val="18"/>
          <w:szCs w:val="18"/>
        </w:rPr>
        <w:t>«Объем финансовых ресурсов, необходимых для реализации Подпрограммы» изложить в следующей редакции:</w:t>
      </w:r>
    </w:p>
    <w:p w:rsidR="0060031A" w:rsidRPr="0060031A" w:rsidRDefault="0060031A" w:rsidP="0060031A">
      <w:pPr>
        <w:autoSpaceDE w:val="0"/>
        <w:autoSpaceDN w:val="0"/>
        <w:adjustRightInd w:val="0"/>
        <w:jc w:val="center"/>
        <w:rPr>
          <w:rFonts w:eastAsia="Calibri"/>
          <w:b/>
          <w:sz w:val="18"/>
          <w:szCs w:val="18"/>
        </w:rPr>
      </w:pPr>
      <w:r w:rsidRPr="0060031A">
        <w:rPr>
          <w:rFonts w:eastAsia="Calibri"/>
          <w:b/>
          <w:sz w:val="18"/>
          <w:szCs w:val="18"/>
        </w:rPr>
        <w:t>«5.1.5. Объем финансовых ресурсов, необходимых для реализации Подпрограммы</w:t>
      </w:r>
    </w:p>
    <w:p w:rsidR="0060031A" w:rsidRPr="0060031A" w:rsidRDefault="0060031A" w:rsidP="0060031A">
      <w:pPr>
        <w:jc w:val="both"/>
        <w:outlineLvl w:val="0"/>
        <w:rPr>
          <w:color w:val="000000"/>
          <w:sz w:val="18"/>
          <w:szCs w:val="18"/>
          <w:lang w:eastAsia="en-US"/>
        </w:rPr>
      </w:pPr>
      <w:r w:rsidRPr="0060031A">
        <w:rPr>
          <w:sz w:val="18"/>
          <w:szCs w:val="18"/>
          <w:lang w:eastAsia="en-US"/>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w:t>
      </w:r>
      <w:r w:rsidRPr="0060031A">
        <w:rPr>
          <w:color w:val="000000"/>
          <w:sz w:val="18"/>
          <w:szCs w:val="18"/>
          <w:lang w:eastAsia="en-US"/>
        </w:rPr>
        <w:t>9092,799 тыс. рублей, в том числе:</w:t>
      </w:r>
    </w:p>
    <w:p w:rsidR="0060031A" w:rsidRPr="0060031A" w:rsidRDefault="0060031A" w:rsidP="0060031A">
      <w:pPr>
        <w:widowControl w:val="0"/>
        <w:autoSpaceDE w:val="0"/>
        <w:autoSpaceDN w:val="0"/>
        <w:adjustRightInd w:val="0"/>
        <w:jc w:val="both"/>
        <w:outlineLvl w:val="1"/>
        <w:rPr>
          <w:color w:val="000000"/>
          <w:sz w:val="18"/>
          <w:szCs w:val="18"/>
          <w:lang w:eastAsia="en-US"/>
        </w:rPr>
      </w:pPr>
      <w:r w:rsidRPr="0060031A">
        <w:rPr>
          <w:color w:val="000000"/>
          <w:sz w:val="18"/>
          <w:szCs w:val="18"/>
          <w:lang w:eastAsia="en-US"/>
        </w:rPr>
        <w:t xml:space="preserve">             2019 год – </w:t>
      </w:r>
      <w:r w:rsidRPr="0060031A">
        <w:rPr>
          <w:bCs/>
          <w:iCs/>
          <w:color w:val="000000"/>
          <w:sz w:val="18"/>
          <w:szCs w:val="18"/>
          <w:lang w:eastAsia="en-US"/>
        </w:rPr>
        <w:t xml:space="preserve">1 728,070 </w:t>
      </w:r>
      <w:r w:rsidRPr="0060031A">
        <w:rPr>
          <w:color w:val="000000"/>
          <w:sz w:val="18"/>
          <w:szCs w:val="18"/>
          <w:lang w:eastAsia="en-US"/>
        </w:rPr>
        <w:t>тыс. руб.;</w:t>
      </w:r>
    </w:p>
    <w:p w:rsidR="0060031A" w:rsidRPr="0060031A" w:rsidRDefault="0060031A" w:rsidP="0060031A">
      <w:pPr>
        <w:widowControl w:val="0"/>
        <w:autoSpaceDE w:val="0"/>
        <w:autoSpaceDN w:val="0"/>
        <w:adjustRightInd w:val="0"/>
        <w:jc w:val="both"/>
        <w:outlineLvl w:val="1"/>
        <w:rPr>
          <w:color w:val="000000"/>
          <w:sz w:val="18"/>
          <w:szCs w:val="18"/>
          <w:lang w:eastAsia="en-US"/>
        </w:rPr>
      </w:pPr>
      <w:r w:rsidRPr="0060031A">
        <w:rPr>
          <w:color w:val="000000"/>
          <w:sz w:val="18"/>
          <w:szCs w:val="18"/>
          <w:lang w:eastAsia="en-US"/>
        </w:rPr>
        <w:t xml:space="preserve">             2020 год – </w:t>
      </w:r>
      <w:r w:rsidRPr="0060031A">
        <w:rPr>
          <w:bCs/>
          <w:iCs/>
          <w:color w:val="000000"/>
          <w:sz w:val="18"/>
          <w:szCs w:val="18"/>
          <w:lang w:eastAsia="en-US"/>
        </w:rPr>
        <w:t xml:space="preserve">1 570,410 </w:t>
      </w:r>
      <w:r w:rsidRPr="0060031A">
        <w:rPr>
          <w:color w:val="000000"/>
          <w:sz w:val="18"/>
          <w:szCs w:val="18"/>
          <w:lang w:eastAsia="en-US"/>
        </w:rPr>
        <w:t>тыс. руб.;</w:t>
      </w:r>
    </w:p>
    <w:p w:rsidR="0060031A" w:rsidRPr="0060031A" w:rsidRDefault="0060031A" w:rsidP="0060031A">
      <w:pPr>
        <w:widowControl w:val="0"/>
        <w:autoSpaceDE w:val="0"/>
        <w:autoSpaceDN w:val="0"/>
        <w:adjustRightInd w:val="0"/>
        <w:jc w:val="both"/>
        <w:outlineLvl w:val="1"/>
        <w:rPr>
          <w:color w:val="000000"/>
          <w:sz w:val="18"/>
          <w:szCs w:val="18"/>
          <w:lang w:eastAsia="en-US"/>
        </w:rPr>
      </w:pPr>
      <w:r w:rsidRPr="0060031A">
        <w:rPr>
          <w:color w:val="000000"/>
          <w:sz w:val="18"/>
          <w:szCs w:val="18"/>
          <w:lang w:eastAsia="en-US"/>
        </w:rPr>
        <w:t xml:space="preserve">             2021 год – </w:t>
      </w:r>
      <w:r w:rsidRPr="0060031A">
        <w:rPr>
          <w:bCs/>
          <w:iCs/>
          <w:color w:val="000000"/>
          <w:sz w:val="18"/>
          <w:szCs w:val="18"/>
          <w:lang w:eastAsia="en-US"/>
        </w:rPr>
        <w:t xml:space="preserve">1 499,429 </w:t>
      </w:r>
      <w:r w:rsidRPr="0060031A">
        <w:rPr>
          <w:color w:val="000000"/>
          <w:sz w:val="18"/>
          <w:szCs w:val="18"/>
          <w:lang w:eastAsia="en-US"/>
        </w:rPr>
        <w:t>тыс. руб.;</w:t>
      </w:r>
    </w:p>
    <w:p w:rsidR="0060031A" w:rsidRPr="0060031A" w:rsidRDefault="0060031A" w:rsidP="0060031A">
      <w:pPr>
        <w:widowControl w:val="0"/>
        <w:autoSpaceDE w:val="0"/>
        <w:autoSpaceDN w:val="0"/>
        <w:adjustRightInd w:val="0"/>
        <w:jc w:val="both"/>
        <w:outlineLvl w:val="1"/>
        <w:rPr>
          <w:color w:val="000000"/>
          <w:sz w:val="18"/>
          <w:szCs w:val="18"/>
          <w:lang w:eastAsia="en-US"/>
        </w:rPr>
      </w:pPr>
      <w:r w:rsidRPr="0060031A">
        <w:rPr>
          <w:color w:val="000000"/>
          <w:sz w:val="18"/>
          <w:szCs w:val="18"/>
          <w:lang w:eastAsia="en-US"/>
        </w:rPr>
        <w:t xml:space="preserve">             2022 год – </w:t>
      </w:r>
      <w:r w:rsidRPr="0060031A">
        <w:rPr>
          <w:bCs/>
          <w:iCs/>
          <w:color w:val="000000"/>
          <w:sz w:val="18"/>
          <w:szCs w:val="18"/>
          <w:lang w:eastAsia="en-US"/>
        </w:rPr>
        <w:t xml:space="preserve">1 431,630 </w:t>
      </w:r>
      <w:r w:rsidRPr="0060031A">
        <w:rPr>
          <w:color w:val="000000"/>
          <w:sz w:val="18"/>
          <w:szCs w:val="18"/>
          <w:lang w:eastAsia="en-US"/>
        </w:rPr>
        <w:t>тыс. руб.;</w:t>
      </w:r>
    </w:p>
    <w:p w:rsidR="0060031A" w:rsidRPr="0060031A" w:rsidRDefault="0060031A" w:rsidP="0060031A">
      <w:pPr>
        <w:widowControl w:val="0"/>
        <w:autoSpaceDE w:val="0"/>
        <w:autoSpaceDN w:val="0"/>
        <w:adjustRightInd w:val="0"/>
        <w:jc w:val="both"/>
        <w:outlineLvl w:val="1"/>
        <w:rPr>
          <w:color w:val="000000"/>
          <w:sz w:val="18"/>
          <w:szCs w:val="18"/>
          <w:lang w:eastAsia="en-US"/>
        </w:rPr>
      </w:pPr>
      <w:r w:rsidRPr="0060031A">
        <w:rPr>
          <w:color w:val="000000"/>
          <w:sz w:val="18"/>
          <w:szCs w:val="18"/>
          <w:lang w:eastAsia="en-US"/>
        </w:rPr>
        <w:t xml:space="preserve">             2023 год – </w:t>
      </w:r>
      <w:r w:rsidRPr="0060031A">
        <w:rPr>
          <w:bCs/>
          <w:iCs/>
          <w:color w:val="000000"/>
          <w:sz w:val="18"/>
          <w:szCs w:val="18"/>
          <w:lang w:eastAsia="en-US"/>
        </w:rPr>
        <w:t xml:space="preserve">1 431,630 </w:t>
      </w:r>
      <w:r w:rsidRPr="0060031A">
        <w:rPr>
          <w:color w:val="000000"/>
          <w:sz w:val="18"/>
          <w:szCs w:val="18"/>
          <w:lang w:eastAsia="en-US"/>
        </w:rPr>
        <w:t>тыс. руб.;</w:t>
      </w:r>
    </w:p>
    <w:p w:rsidR="0060031A" w:rsidRPr="0060031A" w:rsidRDefault="0060031A" w:rsidP="0060031A">
      <w:pPr>
        <w:widowControl w:val="0"/>
        <w:autoSpaceDE w:val="0"/>
        <w:autoSpaceDN w:val="0"/>
        <w:adjustRightInd w:val="0"/>
        <w:jc w:val="both"/>
        <w:rPr>
          <w:color w:val="000000"/>
          <w:sz w:val="18"/>
          <w:szCs w:val="18"/>
        </w:rPr>
      </w:pPr>
      <w:r w:rsidRPr="0060031A">
        <w:rPr>
          <w:color w:val="000000"/>
          <w:sz w:val="18"/>
          <w:szCs w:val="18"/>
        </w:rPr>
        <w:t xml:space="preserve">             2024 год – </w:t>
      </w:r>
      <w:r w:rsidRPr="0060031A">
        <w:rPr>
          <w:bCs/>
          <w:iCs/>
          <w:color w:val="000000"/>
          <w:sz w:val="18"/>
          <w:szCs w:val="18"/>
        </w:rPr>
        <w:t xml:space="preserve">1 431,630 </w:t>
      </w:r>
      <w:r w:rsidRPr="0060031A">
        <w:rPr>
          <w:color w:val="000000"/>
          <w:sz w:val="18"/>
          <w:szCs w:val="18"/>
        </w:rPr>
        <w:t>тыс. руб.</w:t>
      </w:r>
    </w:p>
    <w:p w:rsidR="0060031A" w:rsidRPr="0060031A" w:rsidRDefault="0060031A" w:rsidP="0060031A">
      <w:pPr>
        <w:widowControl w:val="0"/>
        <w:autoSpaceDE w:val="0"/>
        <w:autoSpaceDN w:val="0"/>
        <w:adjustRightInd w:val="0"/>
        <w:jc w:val="both"/>
        <w:rPr>
          <w:sz w:val="18"/>
          <w:szCs w:val="18"/>
        </w:rPr>
      </w:pPr>
      <w:r w:rsidRPr="0060031A">
        <w:rPr>
          <w:sz w:val="18"/>
          <w:szCs w:val="18"/>
        </w:rPr>
        <w:t xml:space="preserve">          1.5. Приложение № 2</w:t>
      </w:r>
      <w:r w:rsidRPr="0060031A">
        <w:rPr>
          <w:bCs/>
          <w:color w:val="000000"/>
          <w:sz w:val="18"/>
          <w:szCs w:val="18"/>
        </w:rPr>
        <w:t xml:space="preserve"> «Ресурсное обеспечение </w:t>
      </w:r>
      <w:r w:rsidRPr="0060031A">
        <w:rPr>
          <w:sz w:val="18"/>
          <w:szCs w:val="18"/>
        </w:rPr>
        <w:t xml:space="preserve">реализации муниципальной программы </w:t>
      </w:r>
      <w:r w:rsidRPr="0060031A">
        <w:rPr>
          <w:spacing w:val="20"/>
          <w:sz w:val="18"/>
          <w:szCs w:val="18"/>
        </w:rPr>
        <w:t>«</w:t>
      </w:r>
      <w:r w:rsidRPr="0060031A">
        <w:rPr>
          <w:spacing w:val="-2"/>
          <w:sz w:val="18"/>
          <w:szCs w:val="18"/>
        </w:rPr>
        <w:t>Организация муниципального управления в Мошковском сельсовете Бековского района Пензенской области</w:t>
      </w:r>
      <w:r w:rsidRPr="0060031A">
        <w:rPr>
          <w:spacing w:val="20"/>
          <w:sz w:val="18"/>
          <w:szCs w:val="18"/>
        </w:rPr>
        <w:t>»</w:t>
      </w:r>
      <w:r w:rsidRPr="0060031A">
        <w:rPr>
          <w:sz w:val="18"/>
          <w:szCs w:val="18"/>
        </w:rPr>
        <w:t xml:space="preserve"> за счет </w:t>
      </w:r>
      <w:r w:rsidRPr="0060031A">
        <w:rPr>
          <w:bCs/>
          <w:sz w:val="18"/>
          <w:szCs w:val="18"/>
        </w:rPr>
        <w:t xml:space="preserve">всех источников финансирования </w:t>
      </w:r>
      <w:r w:rsidRPr="0060031A">
        <w:rPr>
          <w:sz w:val="18"/>
          <w:szCs w:val="18"/>
        </w:rPr>
        <w:t>изложить в новой редакции согласно приложению № 1 к настоящему постановлению;</w:t>
      </w:r>
    </w:p>
    <w:p w:rsidR="0060031A" w:rsidRPr="0060031A" w:rsidRDefault="0060031A" w:rsidP="0060031A">
      <w:pPr>
        <w:autoSpaceDE w:val="0"/>
        <w:autoSpaceDN w:val="0"/>
        <w:adjustRightInd w:val="0"/>
        <w:jc w:val="both"/>
        <w:rPr>
          <w:sz w:val="18"/>
          <w:szCs w:val="18"/>
        </w:rPr>
      </w:pPr>
      <w:r w:rsidRPr="0060031A">
        <w:rPr>
          <w:sz w:val="18"/>
          <w:szCs w:val="18"/>
        </w:rPr>
        <w:t xml:space="preserve">1.6. Приложение № 3 «Ресурсное обеспечение реализации муниципальной программы </w:t>
      </w:r>
      <w:r w:rsidRPr="0060031A">
        <w:rPr>
          <w:bCs/>
          <w:spacing w:val="-1"/>
          <w:sz w:val="18"/>
          <w:szCs w:val="18"/>
        </w:rPr>
        <w:t>«</w:t>
      </w:r>
      <w:r w:rsidRPr="0060031A">
        <w:rPr>
          <w:spacing w:val="-2"/>
          <w:sz w:val="18"/>
          <w:szCs w:val="18"/>
        </w:rPr>
        <w:t>Организация муниципального управления в Мошковском сельсовете Бековского района Пензенской области</w:t>
      </w:r>
      <w:r w:rsidRPr="0060031A">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60031A" w:rsidRPr="0060031A" w:rsidRDefault="0060031A" w:rsidP="0060031A">
      <w:pPr>
        <w:autoSpaceDE w:val="0"/>
        <w:autoSpaceDN w:val="0"/>
        <w:adjustRightInd w:val="0"/>
        <w:jc w:val="both"/>
        <w:rPr>
          <w:sz w:val="18"/>
          <w:szCs w:val="18"/>
        </w:rPr>
      </w:pPr>
      <w:r w:rsidRPr="0060031A">
        <w:rPr>
          <w:sz w:val="18"/>
          <w:szCs w:val="18"/>
        </w:rPr>
        <w:t xml:space="preserve">1.7. Приложение № 4 «Мероприятия муниципальной программы </w:t>
      </w:r>
      <w:r w:rsidRPr="0060031A">
        <w:rPr>
          <w:bCs/>
          <w:spacing w:val="-1"/>
          <w:sz w:val="18"/>
          <w:szCs w:val="18"/>
        </w:rPr>
        <w:t>«</w:t>
      </w:r>
      <w:r w:rsidRPr="0060031A">
        <w:rPr>
          <w:spacing w:val="-2"/>
          <w:sz w:val="18"/>
          <w:szCs w:val="18"/>
        </w:rPr>
        <w:t>Организация муниципального управления в Мошковском сельсовете Бековского района Пензенской области</w:t>
      </w:r>
      <w:r w:rsidRPr="0060031A">
        <w:rPr>
          <w:sz w:val="18"/>
          <w:szCs w:val="18"/>
        </w:rPr>
        <w:t>» изложить в новой редакции согласно приложению № 3 к настоящему постановлению.</w:t>
      </w:r>
    </w:p>
    <w:p w:rsidR="0060031A" w:rsidRPr="0060031A" w:rsidRDefault="0060031A" w:rsidP="0060031A">
      <w:pPr>
        <w:jc w:val="both"/>
        <w:rPr>
          <w:sz w:val="18"/>
          <w:szCs w:val="18"/>
        </w:rPr>
      </w:pPr>
      <w:r w:rsidRPr="0060031A">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60031A" w:rsidRPr="0060031A" w:rsidRDefault="0060031A" w:rsidP="0060031A">
      <w:pPr>
        <w:autoSpaceDE w:val="0"/>
        <w:autoSpaceDN w:val="0"/>
        <w:adjustRightInd w:val="0"/>
        <w:jc w:val="both"/>
        <w:rPr>
          <w:sz w:val="18"/>
          <w:szCs w:val="18"/>
        </w:rPr>
      </w:pPr>
      <w:r w:rsidRPr="0060031A">
        <w:rPr>
          <w:sz w:val="18"/>
          <w:szCs w:val="18"/>
        </w:rPr>
        <w:t>3. Опубликовать настоящее постановление в информационном бюллетене «Ведомости Мошковского сельсовета».</w:t>
      </w:r>
    </w:p>
    <w:p w:rsidR="0060031A" w:rsidRPr="0060031A" w:rsidRDefault="0060031A" w:rsidP="0060031A">
      <w:pPr>
        <w:autoSpaceDE w:val="0"/>
        <w:autoSpaceDN w:val="0"/>
        <w:adjustRightInd w:val="0"/>
        <w:jc w:val="both"/>
        <w:rPr>
          <w:sz w:val="18"/>
          <w:szCs w:val="18"/>
        </w:rPr>
      </w:pPr>
      <w:r w:rsidRPr="0060031A">
        <w:rPr>
          <w:sz w:val="18"/>
          <w:szCs w:val="18"/>
        </w:rPr>
        <w:t xml:space="preserve">4. Настоящее постановление вступает в силу </w:t>
      </w:r>
      <w:r w:rsidRPr="0060031A">
        <w:rPr>
          <w:bCs/>
          <w:sz w:val="18"/>
          <w:szCs w:val="18"/>
        </w:rPr>
        <w:t xml:space="preserve">после </w:t>
      </w:r>
      <w:r w:rsidRPr="0060031A">
        <w:rPr>
          <w:sz w:val="18"/>
          <w:szCs w:val="18"/>
        </w:rPr>
        <w:t>его официального опубликования.</w:t>
      </w:r>
    </w:p>
    <w:p w:rsidR="0060031A" w:rsidRPr="0060031A" w:rsidRDefault="0060031A" w:rsidP="0060031A">
      <w:pPr>
        <w:autoSpaceDE w:val="0"/>
        <w:autoSpaceDN w:val="0"/>
        <w:adjustRightInd w:val="0"/>
        <w:jc w:val="both"/>
        <w:rPr>
          <w:sz w:val="18"/>
          <w:szCs w:val="18"/>
        </w:rPr>
      </w:pPr>
      <w:r w:rsidRPr="0060031A">
        <w:rPr>
          <w:sz w:val="18"/>
          <w:szCs w:val="18"/>
        </w:rPr>
        <w:lastRenderedPageBreak/>
        <w:t>5. Контроль за исполнением настоящего постановления возложить на главу администрации Мошковского сельсовета И.Б. Гнивковского.</w:t>
      </w:r>
    </w:p>
    <w:p w:rsidR="0060031A" w:rsidRPr="0060031A" w:rsidRDefault="0060031A" w:rsidP="0060031A">
      <w:pPr>
        <w:autoSpaceDE w:val="0"/>
        <w:autoSpaceDN w:val="0"/>
        <w:adjustRightInd w:val="0"/>
        <w:jc w:val="both"/>
        <w:rPr>
          <w:sz w:val="18"/>
          <w:szCs w:val="18"/>
        </w:rPr>
      </w:pPr>
      <w:r w:rsidRPr="0060031A">
        <w:rPr>
          <w:sz w:val="18"/>
          <w:szCs w:val="18"/>
        </w:rPr>
        <w:t>Глава администрации</w:t>
      </w:r>
    </w:p>
    <w:p w:rsidR="0060031A" w:rsidRPr="0060031A" w:rsidRDefault="0060031A" w:rsidP="0060031A">
      <w:pPr>
        <w:tabs>
          <w:tab w:val="left" w:pos="0"/>
        </w:tabs>
        <w:rPr>
          <w:sz w:val="18"/>
          <w:szCs w:val="18"/>
        </w:rPr>
      </w:pPr>
      <w:r w:rsidRPr="0060031A">
        <w:rPr>
          <w:sz w:val="18"/>
          <w:szCs w:val="18"/>
        </w:rPr>
        <w:t>Мошковского сельсовета                                                                      И.Б. Гнивковский</w:t>
      </w:r>
    </w:p>
    <w:p w:rsidR="0060031A" w:rsidRPr="0060031A" w:rsidRDefault="0060031A" w:rsidP="0060031A">
      <w:pPr>
        <w:tabs>
          <w:tab w:val="left" w:pos="0"/>
        </w:tabs>
        <w:rPr>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Приложение № 1 к постановлению администрации Мошковского сельсовета от 30.10.2019 № 115</w:t>
      </w:r>
    </w:p>
    <w:p w:rsidR="0060031A" w:rsidRPr="0060031A" w:rsidRDefault="0060031A" w:rsidP="0060031A">
      <w:pPr>
        <w:autoSpaceDE w:val="0"/>
        <w:autoSpaceDN w:val="0"/>
        <w:adjustRightInd w:val="0"/>
        <w:jc w:val="center"/>
        <w:rPr>
          <w:sz w:val="18"/>
          <w:szCs w:val="18"/>
        </w:rPr>
      </w:pPr>
    </w:p>
    <w:p w:rsidR="0060031A" w:rsidRPr="0060031A" w:rsidRDefault="0060031A" w:rsidP="0060031A">
      <w:pPr>
        <w:autoSpaceDE w:val="0"/>
        <w:autoSpaceDN w:val="0"/>
        <w:adjustRightInd w:val="0"/>
        <w:jc w:val="center"/>
        <w:rPr>
          <w:b/>
          <w:sz w:val="18"/>
          <w:szCs w:val="18"/>
        </w:rPr>
      </w:pPr>
      <w:r w:rsidRPr="0060031A">
        <w:rPr>
          <w:sz w:val="18"/>
          <w:szCs w:val="18"/>
        </w:rPr>
        <w:t>Приложение № 2 к муниципальной программе</w:t>
      </w:r>
    </w:p>
    <w:p w:rsidR="0060031A" w:rsidRPr="0060031A" w:rsidRDefault="0060031A" w:rsidP="0060031A">
      <w:pPr>
        <w:jc w:val="center"/>
        <w:rPr>
          <w:bCs/>
          <w:color w:val="000000"/>
          <w:sz w:val="18"/>
          <w:szCs w:val="18"/>
        </w:rPr>
      </w:pPr>
    </w:p>
    <w:p w:rsidR="0060031A" w:rsidRPr="0060031A" w:rsidRDefault="0060031A" w:rsidP="0060031A">
      <w:pPr>
        <w:jc w:val="center"/>
        <w:rPr>
          <w:b/>
          <w:spacing w:val="20"/>
          <w:sz w:val="18"/>
          <w:szCs w:val="18"/>
        </w:rPr>
      </w:pPr>
      <w:r w:rsidRPr="0060031A">
        <w:rPr>
          <w:bCs/>
          <w:color w:val="000000"/>
          <w:sz w:val="18"/>
          <w:szCs w:val="18"/>
        </w:rPr>
        <w:t xml:space="preserve">Ресурсное обеспечение </w:t>
      </w:r>
      <w:r w:rsidRPr="0060031A">
        <w:rPr>
          <w:sz w:val="18"/>
          <w:szCs w:val="18"/>
        </w:rPr>
        <w:t xml:space="preserve">реализации муниципальной программы Мошковского сельсовета </w:t>
      </w:r>
      <w:r w:rsidRPr="0060031A">
        <w:rPr>
          <w:spacing w:val="-2"/>
          <w:sz w:val="18"/>
          <w:szCs w:val="18"/>
        </w:rPr>
        <w:t>Бековского района Пензенской области</w:t>
      </w:r>
      <w:r w:rsidRPr="0060031A">
        <w:rPr>
          <w:spacing w:val="20"/>
          <w:sz w:val="18"/>
          <w:szCs w:val="18"/>
        </w:rPr>
        <w:t xml:space="preserve"> «</w:t>
      </w:r>
      <w:r w:rsidRPr="0060031A">
        <w:rPr>
          <w:spacing w:val="-2"/>
          <w:sz w:val="18"/>
          <w:szCs w:val="18"/>
        </w:rPr>
        <w:t>Организация муниципального управления в Мошковском сельсовете Бековского района Пензенской области</w:t>
      </w:r>
      <w:r w:rsidRPr="0060031A">
        <w:rPr>
          <w:spacing w:val="20"/>
          <w:sz w:val="18"/>
          <w:szCs w:val="18"/>
        </w:rPr>
        <w:t>»</w:t>
      </w:r>
      <w:r w:rsidRPr="0060031A">
        <w:rPr>
          <w:sz w:val="18"/>
          <w:szCs w:val="18"/>
        </w:rPr>
        <w:t xml:space="preserve"> за счет </w:t>
      </w:r>
      <w:r w:rsidRPr="0060031A">
        <w:rPr>
          <w:bCs/>
          <w:sz w:val="18"/>
          <w:szCs w:val="18"/>
        </w:rPr>
        <w:t>всех источников финансирования</w:t>
      </w:r>
    </w:p>
    <w:p w:rsidR="0060031A" w:rsidRPr="0060031A" w:rsidRDefault="0060031A" w:rsidP="0060031A">
      <w:pPr>
        <w:rPr>
          <w:color w:val="000000"/>
          <w:sz w:val="18"/>
          <w:szCs w:val="18"/>
        </w:rPr>
      </w:pPr>
    </w:p>
    <w:tbl>
      <w:tblPr>
        <w:tblW w:w="10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73"/>
        <w:gridCol w:w="814"/>
        <w:gridCol w:w="1844"/>
        <w:gridCol w:w="2390"/>
        <w:gridCol w:w="781"/>
        <w:gridCol w:w="782"/>
        <w:gridCol w:w="782"/>
        <w:gridCol w:w="782"/>
        <w:gridCol w:w="782"/>
        <w:gridCol w:w="782"/>
      </w:tblGrid>
      <w:tr w:rsidR="0060031A" w:rsidRPr="0060031A" w:rsidTr="004D0A74">
        <w:trPr>
          <w:trHeight w:val="364"/>
          <w:jc w:val="center"/>
        </w:trPr>
        <w:tc>
          <w:tcPr>
            <w:tcW w:w="373" w:type="dxa"/>
            <w:tcBorders>
              <w:bottom w:val="nil"/>
            </w:tcBorders>
          </w:tcPr>
          <w:p w:rsidR="0060031A" w:rsidRPr="0060031A" w:rsidRDefault="0060031A" w:rsidP="0060031A">
            <w:pPr>
              <w:jc w:val="center"/>
              <w:rPr>
                <w:color w:val="000000"/>
                <w:sz w:val="18"/>
                <w:szCs w:val="18"/>
              </w:rPr>
            </w:pPr>
            <w:r w:rsidRPr="0060031A">
              <w:rPr>
                <w:color w:val="000000"/>
                <w:sz w:val="18"/>
                <w:szCs w:val="18"/>
              </w:rPr>
              <w:t>№ п/п</w:t>
            </w:r>
          </w:p>
        </w:tc>
        <w:tc>
          <w:tcPr>
            <w:tcW w:w="814" w:type="dxa"/>
            <w:tcBorders>
              <w:bottom w:val="nil"/>
            </w:tcBorders>
          </w:tcPr>
          <w:p w:rsidR="0060031A" w:rsidRPr="0060031A" w:rsidRDefault="0060031A" w:rsidP="0060031A">
            <w:pPr>
              <w:jc w:val="center"/>
              <w:rPr>
                <w:color w:val="000000"/>
                <w:sz w:val="18"/>
                <w:szCs w:val="18"/>
              </w:rPr>
            </w:pPr>
            <w:r w:rsidRPr="0060031A">
              <w:rPr>
                <w:color w:val="000000"/>
                <w:sz w:val="18"/>
                <w:szCs w:val="18"/>
              </w:rPr>
              <w:t>Статус</w:t>
            </w:r>
          </w:p>
        </w:tc>
        <w:tc>
          <w:tcPr>
            <w:tcW w:w="1844" w:type="dxa"/>
            <w:vMerge w:val="restart"/>
          </w:tcPr>
          <w:p w:rsidR="0060031A" w:rsidRPr="0060031A" w:rsidRDefault="0060031A" w:rsidP="0060031A">
            <w:pPr>
              <w:jc w:val="center"/>
              <w:rPr>
                <w:color w:val="000000"/>
                <w:sz w:val="18"/>
                <w:szCs w:val="18"/>
              </w:rPr>
            </w:pPr>
            <w:r w:rsidRPr="0060031A">
              <w:rPr>
                <w:bCs/>
                <w:color w:val="000000"/>
                <w:sz w:val="18"/>
                <w:szCs w:val="18"/>
              </w:rPr>
              <w:t>Наименование муниципальной программы, подпрограммы, основных мероприятий</w:t>
            </w:r>
          </w:p>
        </w:tc>
        <w:tc>
          <w:tcPr>
            <w:tcW w:w="2390" w:type="dxa"/>
          </w:tcPr>
          <w:p w:rsidR="0060031A" w:rsidRPr="0060031A" w:rsidRDefault="0060031A" w:rsidP="0060031A">
            <w:pPr>
              <w:jc w:val="center"/>
              <w:rPr>
                <w:color w:val="000000"/>
                <w:sz w:val="18"/>
                <w:szCs w:val="18"/>
              </w:rPr>
            </w:pPr>
            <w:r w:rsidRPr="0060031A">
              <w:rPr>
                <w:color w:val="000000"/>
                <w:sz w:val="18"/>
                <w:szCs w:val="18"/>
              </w:rPr>
              <w:t>Источник финансирования</w:t>
            </w:r>
          </w:p>
        </w:tc>
        <w:tc>
          <w:tcPr>
            <w:tcW w:w="4691" w:type="dxa"/>
            <w:gridSpan w:val="6"/>
          </w:tcPr>
          <w:p w:rsidR="0060031A" w:rsidRPr="0060031A" w:rsidRDefault="0060031A" w:rsidP="0060031A">
            <w:pPr>
              <w:jc w:val="center"/>
              <w:rPr>
                <w:color w:val="000000"/>
                <w:sz w:val="18"/>
                <w:szCs w:val="18"/>
              </w:rPr>
            </w:pPr>
            <w:r w:rsidRPr="0060031A">
              <w:rPr>
                <w:color w:val="000000"/>
                <w:sz w:val="18"/>
                <w:szCs w:val="18"/>
              </w:rPr>
              <w:t>Оценка расходов, тыс. рублей</w:t>
            </w:r>
          </w:p>
        </w:tc>
      </w:tr>
      <w:tr w:rsidR="0060031A" w:rsidRPr="0060031A" w:rsidTr="004D0A74">
        <w:trPr>
          <w:trHeight w:val="395"/>
          <w:jc w:val="center"/>
        </w:trPr>
        <w:tc>
          <w:tcPr>
            <w:tcW w:w="373" w:type="dxa"/>
            <w:tcBorders>
              <w:top w:val="nil"/>
            </w:tcBorders>
          </w:tcPr>
          <w:p w:rsidR="0060031A" w:rsidRPr="0060031A" w:rsidRDefault="0060031A" w:rsidP="0060031A">
            <w:pPr>
              <w:jc w:val="center"/>
              <w:rPr>
                <w:color w:val="000000"/>
                <w:sz w:val="18"/>
                <w:szCs w:val="18"/>
              </w:rPr>
            </w:pPr>
          </w:p>
        </w:tc>
        <w:tc>
          <w:tcPr>
            <w:tcW w:w="814" w:type="dxa"/>
            <w:tcBorders>
              <w:top w:val="nil"/>
            </w:tcBorders>
          </w:tcPr>
          <w:p w:rsidR="0060031A" w:rsidRPr="0060031A" w:rsidRDefault="0060031A" w:rsidP="0060031A">
            <w:pPr>
              <w:jc w:val="center"/>
              <w:rPr>
                <w:color w:val="000000"/>
                <w:sz w:val="18"/>
                <w:szCs w:val="18"/>
              </w:rPr>
            </w:pPr>
          </w:p>
        </w:tc>
        <w:tc>
          <w:tcPr>
            <w:tcW w:w="1844" w:type="dxa"/>
            <w:vMerge/>
          </w:tcPr>
          <w:p w:rsidR="0060031A" w:rsidRPr="0060031A" w:rsidRDefault="0060031A" w:rsidP="0060031A">
            <w:pPr>
              <w:jc w:val="center"/>
              <w:rPr>
                <w:color w:val="000000"/>
                <w:sz w:val="18"/>
                <w:szCs w:val="18"/>
              </w:rPr>
            </w:pPr>
          </w:p>
        </w:tc>
        <w:tc>
          <w:tcPr>
            <w:tcW w:w="2390" w:type="dxa"/>
          </w:tcPr>
          <w:p w:rsidR="0060031A" w:rsidRPr="0060031A" w:rsidRDefault="0060031A" w:rsidP="0060031A">
            <w:pPr>
              <w:jc w:val="center"/>
              <w:rPr>
                <w:color w:val="000000"/>
                <w:sz w:val="18"/>
                <w:szCs w:val="18"/>
              </w:rPr>
            </w:pPr>
          </w:p>
        </w:tc>
        <w:tc>
          <w:tcPr>
            <w:tcW w:w="781" w:type="dxa"/>
          </w:tcPr>
          <w:p w:rsidR="0060031A" w:rsidRPr="0060031A" w:rsidRDefault="0060031A" w:rsidP="0060031A">
            <w:pPr>
              <w:jc w:val="center"/>
              <w:rPr>
                <w:bCs/>
                <w:sz w:val="18"/>
                <w:szCs w:val="18"/>
              </w:rPr>
            </w:pPr>
            <w:r w:rsidRPr="0060031A">
              <w:rPr>
                <w:bCs/>
                <w:sz w:val="18"/>
                <w:szCs w:val="18"/>
              </w:rPr>
              <w:t>2019 год</w:t>
            </w:r>
          </w:p>
        </w:tc>
        <w:tc>
          <w:tcPr>
            <w:tcW w:w="782" w:type="dxa"/>
          </w:tcPr>
          <w:p w:rsidR="0060031A" w:rsidRPr="0060031A" w:rsidRDefault="0060031A" w:rsidP="0060031A">
            <w:pPr>
              <w:jc w:val="center"/>
              <w:rPr>
                <w:bCs/>
                <w:sz w:val="18"/>
                <w:szCs w:val="18"/>
              </w:rPr>
            </w:pPr>
            <w:r w:rsidRPr="0060031A">
              <w:rPr>
                <w:bCs/>
                <w:sz w:val="18"/>
                <w:szCs w:val="18"/>
              </w:rPr>
              <w:t>2020 год</w:t>
            </w:r>
          </w:p>
        </w:tc>
        <w:tc>
          <w:tcPr>
            <w:tcW w:w="782" w:type="dxa"/>
          </w:tcPr>
          <w:p w:rsidR="0060031A" w:rsidRPr="0060031A" w:rsidRDefault="0060031A" w:rsidP="0060031A">
            <w:pPr>
              <w:jc w:val="center"/>
              <w:rPr>
                <w:bCs/>
                <w:sz w:val="18"/>
                <w:szCs w:val="18"/>
              </w:rPr>
            </w:pPr>
            <w:r w:rsidRPr="0060031A">
              <w:rPr>
                <w:bCs/>
                <w:sz w:val="18"/>
                <w:szCs w:val="18"/>
              </w:rPr>
              <w:t>2021 год</w:t>
            </w:r>
          </w:p>
        </w:tc>
        <w:tc>
          <w:tcPr>
            <w:tcW w:w="782" w:type="dxa"/>
          </w:tcPr>
          <w:p w:rsidR="0060031A" w:rsidRPr="0060031A" w:rsidRDefault="0060031A" w:rsidP="0060031A">
            <w:pPr>
              <w:jc w:val="center"/>
              <w:rPr>
                <w:bCs/>
                <w:sz w:val="18"/>
                <w:szCs w:val="18"/>
              </w:rPr>
            </w:pPr>
            <w:r w:rsidRPr="0060031A">
              <w:rPr>
                <w:bCs/>
                <w:sz w:val="18"/>
                <w:szCs w:val="18"/>
              </w:rPr>
              <w:t>2022 год</w:t>
            </w:r>
          </w:p>
        </w:tc>
        <w:tc>
          <w:tcPr>
            <w:tcW w:w="782" w:type="dxa"/>
          </w:tcPr>
          <w:p w:rsidR="0060031A" w:rsidRPr="0060031A" w:rsidRDefault="0060031A" w:rsidP="0060031A">
            <w:pPr>
              <w:jc w:val="center"/>
              <w:rPr>
                <w:bCs/>
                <w:sz w:val="18"/>
                <w:szCs w:val="18"/>
              </w:rPr>
            </w:pPr>
            <w:r w:rsidRPr="0060031A">
              <w:rPr>
                <w:bCs/>
                <w:sz w:val="18"/>
                <w:szCs w:val="18"/>
              </w:rPr>
              <w:t>2023 год</w:t>
            </w:r>
          </w:p>
        </w:tc>
        <w:tc>
          <w:tcPr>
            <w:tcW w:w="782" w:type="dxa"/>
          </w:tcPr>
          <w:p w:rsidR="0060031A" w:rsidRPr="0060031A" w:rsidRDefault="0060031A" w:rsidP="0060031A">
            <w:pPr>
              <w:jc w:val="center"/>
              <w:rPr>
                <w:bCs/>
                <w:sz w:val="18"/>
                <w:szCs w:val="18"/>
              </w:rPr>
            </w:pPr>
            <w:r w:rsidRPr="0060031A">
              <w:rPr>
                <w:bCs/>
                <w:sz w:val="18"/>
                <w:szCs w:val="18"/>
              </w:rPr>
              <w:t>2024 год</w:t>
            </w:r>
          </w:p>
        </w:tc>
      </w:tr>
      <w:tr w:rsidR="0060031A" w:rsidRPr="0060031A" w:rsidTr="004D0A74">
        <w:trPr>
          <w:tblHeader/>
          <w:jc w:val="center"/>
        </w:trPr>
        <w:tc>
          <w:tcPr>
            <w:tcW w:w="373" w:type="dxa"/>
          </w:tcPr>
          <w:p w:rsidR="0060031A" w:rsidRPr="0060031A" w:rsidRDefault="0060031A" w:rsidP="0060031A">
            <w:pPr>
              <w:jc w:val="center"/>
              <w:rPr>
                <w:color w:val="000000"/>
                <w:sz w:val="18"/>
                <w:szCs w:val="18"/>
              </w:rPr>
            </w:pPr>
            <w:r w:rsidRPr="0060031A">
              <w:rPr>
                <w:color w:val="000000"/>
                <w:sz w:val="18"/>
                <w:szCs w:val="18"/>
              </w:rPr>
              <w:t>1</w:t>
            </w:r>
          </w:p>
        </w:tc>
        <w:tc>
          <w:tcPr>
            <w:tcW w:w="814" w:type="dxa"/>
          </w:tcPr>
          <w:p w:rsidR="0060031A" w:rsidRPr="0060031A" w:rsidRDefault="0060031A" w:rsidP="0060031A">
            <w:pPr>
              <w:jc w:val="center"/>
              <w:rPr>
                <w:color w:val="000000"/>
                <w:sz w:val="18"/>
                <w:szCs w:val="18"/>
              </w:rPr>
            </w:pPr>
            <w:r w:rsidRPr="0060031A">
              <w:rPr>
                <w:color w:val="000000"/>
                <w:sz w:val="18"/>
                <w:szCs w:val="18"/>
              </w:rPr>
              <w:t>2</w:t>
            </w:r>
          </w:p>
        </w:tc>
        <w:tc>
          <w:tcPr>
            <w:tcW w:w="1844" w:type="dxa"/>
          </w:tcPr>
          <w:p w:rsidR="0060031A" w:rsidRPr="0060031A" w:rsidRDefault="0060031A" w:rsidP="0060031A">
            <w:pPr>
              <w:jc w:val="center"/>
              <w:rPr>
                <w:color w:val="000000"/>
                <w:sz w:val="18"/>
                <w:szCs w:val="18"/>
              </w:rPr>
            </w:pPr>
            <w:r w:rsidRPr="0060031A">
              <w:rPr>
                <w:color w:val="000000"/>
                <w:sz w:val="18"/>
                <w:szCs w:val="18"/>
              </w:rPr>
              <w:t>3</w:t>
            </w:r>
          </w:p>
        </w:tc>
        <w:tc>
          <w:tcPr>
            <w:tcW w:w="2390" w:type="dxa"/>
          </w:tcPr>
          <w:p w:rsidR="0060031A" w:rsidRPr="0060031A" w:rsidRDefault="0060031A" w:rsidP="0060031A">
            <w:pPr>
              <w:jc w:val="center"/>
              <w:rPr>
                <w:color w:val="000000"/>
                <w:sz w:val="18"/>
                <w:szCs w:val="18"/>
              </w:rPr>
            </w:pPr>
            <w:r w:rsidRPr="0060031A">
              <w:rPr>
                <w:color w:val="000000"/>
                <w:sz w:val="18"/>
                <w:szCs w:val="18"/>
              </w:rPr>
              <w:t>4</w:t>
            </w:r>
          </w:p>
        </w:tc>
        <w:tc>
          <w:tcPr>
            <w:tcW w:w="781" w:type="dxa"/>
          </w:tcPr>
          <w:p w:rsidR="0060031A" w:rsidRPr="0060031A" w:rsidRDefault="0060031A" w:rsidP="0060031A">
            <w:pPr>
              <w:jc w:val="center"/>
              <w:rPr>
                <w:color w:val="000000"/>
                <w:sz w:val="18"/>
                <w:szCs w:val="18"/>
              </w:rPr>
            </w:pPr>
            <w:r w:rsidRPr="0060031A">
              <w:rPr>
                <w:color w:val="000000"/>
                <w:sz w:val="18"/>
                <w:szCs w:val="18"/>
              </w:rPr>
              <w:t>5</w:t>
            </w:r>
          </w:p>
        </w:tc>
        <w:tc>
          <w:tcPr>
            <w:tcW w:w="782" w:type="dxa"/>
          </w:tcPr>
          <w:p w:rsidR="0060031A" w:rsidRPr="0060031A" w:rsidRDefault="0060031A" w:rsidP="0060031A">
            <w:pPr>
              <w:jc w:val="center"/>
              <w:rPr>
                <w:color w:val="000000"/>
                <w:sz w:val="18"/>
                <w:szCs w:val="18"/>
              </w:rPr>
            </w:pPr>
            <w:r w:rsidRPr="0060031A">
              <w:rPr>
                <w:color w:val="000000"/>
                <w:sz w:val="18"/>
                <w:szCs w:val="18"/>
              </w:rPr>
              <w:t>6</w:t>
            </w:r>
          </w:p>
        </w:tc>
        <w:tc>
          <w:tcPr>
            <w:tcW w:w="782" w:type="dxa"/>
          </w:tcPr>
          <w:p w:rsidR="0060031A" w:rsidRPr="0060031A" w:rsidRDefault="0060031A" w:rsidP="0060031A">
            <w:pPr>
              <w:jc w:val="center"/>
              <w:rPr>
                <w:color w:val="000000"/>
                <w:sz w:val="18"/>
                <w:szCs w:val="18"/>
              </w:rPr>
            </w:pPr>
            <w:r w:rsidRPr="0060031A">
              <w:rPr>
                <w:color w:val="000000"/>
                <w:sz w:val="18"/>
                <w:szCs w:val="18"/>
              </w:rPr>
              <w:t>7</w:t>
            </w:r>
          </w:p>
        </w:tc>
        <w:tc>
          <w:tcPr>
            <w:tcW w:w="782" w:type="dxa"/>
          </w:tcPr>
          <w:p w:rsidR="0060031A" w:rsidRPr="0060031A" w:rsidRDefault="0060031A" w:rsidP="0060031A">
            <w:pPr>
              <w:jc w:val="center"/>
              <w:rPr>
                <w:color w:val="000000"/>
                <w:sz w:val="18"/>
                <w:szCs w:val="18"/>
              </w:rPr>
            </w:pPr>
            <w:r w:rsidRPr="0060031A">
              <w:rPr>
                <w:color w:val="000000"/>
                <w:sz w:val="18"/>
                <w:szCs w:val="18"/>
              </w:rPr>
              <w:t>8</w:t>
            </w:r>
          </w:p>
        </w:tc>
        <w:tc>
          <w:tcPr>
            <w:tcW w:w="782" w:type="dxa"/>
          </w:tcPr>
          <w:p w:rsidR="0060031A" w:rsidRPr="0060031A" w:rsidRDefault="0060031A" w:rsidP="0060031A">
            <w:pPr>
              <w:jc w:val="center"/>
              <w:rPr>
                <w:color w:val="000000"/>
                <w:sz w:val="18"/>
                <w:szCs w:val="18"/>
              </w:rPr>
            </w:pPr>
            <w:r w:rsidRPr="0060031A">
              <w:rPr>
                <w:color w:val="000000"/>
                <w:sz w:val="18"/>
                <w:szCs w:val="18"/>
              </w:rPr>
              <w:t>9</w:t>
            </w:r>
          </w:p>
        </w:tc>
        <w:tc>
          <w:tcPr>
            <w:tcW w:w="782" w:type="dxa"/>
          </w:tcPr>
          <w:p w:rsidR="0060031A" w:rsidRPr="0060031A" w:rsidRDefault="0060031A" w:rsidP="0060031A">
            <w:pPr>
              <w:jc w:val="center"/>
              <w:rPr>
                <w:color w:val="000000"/>
                <w:sz w:val="18"/>
                <w:szCs w:val="18"/>
              </w:rPr>
            </w:pPr>
            <w:r w:rsidRPr="0060031A">
              <w:rPr>
                <w:color w:val="000000"/>
                <w:sz w:val="18"/>
                <w:szCs w:val="18"/>
              </w:rPr>
              <w:t>10</w:t>
            </w:r>
          </w:p>
        </w:tc>
      </w:tr>
      <w:tr w:rsidR="0060031A" w:rsidRPr="0060031A" w:rsidTr="004D0A74">
        <w:trPr>
          <w:trHeight w:val="125"/>
          <w:jc w:val="center"/>
        </w:trPr>
        <w:tc>
          <w:tcPr>
            <w:tcW w:w="373" w:type="dxa"/>
            <w:vMerge w:val="restart"/>
          </w:tcPr>
          <w:p w:rsidR="0060031A" w:rsidRPr="0060031A" w:rsidRDefault="0060031A" w:rsidP="0060031A">
            <w:pPr>
              <w:jc w:val="center"/>
              <w:rPr>
                <w:color w:val="000000"/>
                <w:sz w:val="18"/>
                <w:szCs w:val="18"/>
              </w:rPr>
            </w:pPr>
          </w:p>
        </w:tc>
        <w:tc>
          <w:tcPr>
            <w:tcW w:w="814" w:type="dxa"/>
            <w:vMerge w:val="restart"/>
          </w:tcPr>
          <w:p w:rsidR="0060031A" w:rsidRPr="0060031A" w:rsidRDefault="0060031A" w:rsidP="0060031A">
            <w:pPr>
              <w:rPr>
                <w:color w:val="000000"/>
                <w:sz w:val="18"/>
                <w:szCs w:val="18"/>
              </w:rPr>
            </w:pPr>
            <w:r w:rsidRPr="0060031A">
              <w:rPr>
                <w:color w:val="000000"/>
                <w:sz w:val="18"/>
                <w:szCs w:val="18"/>
              </w:rPr>
              <w:t>Программа</w:t>
            </w:r>
          </w:p>
        </w:tc>
        <w:tc>
          <w:tcPr>
            <w:tcW w:w="1844" w:type="dxa"/>
            <w:vMerge w:val="restart"/>
          </w:tcPr>
          <w:p w:rsidR="0060031A" w:rsidRPr="0060031A" w:rsidRDefault="0060031A" w:rsidP="0060031A">
            <w:pPr>
              <w:widowControl w:val="0"/>
              <w:autoSpaceDE w:val="0"/>
              <w:autoSpaceDN w:val="0"/>
              <w:adjustRightInd w:val="0"/>
              <w:rPr>
                <w:color w:val="000000"/>
                <w:sz w:val="18"/>
                <w:szCs w:val="18"/>
              </w:rPr>
            </w:pPr>
            <w:r w:rsidRPr="0060031A">
              <w:rPr>
                <w:spacing w:val="-2"/>
                <w:sz w:val="18"/>
                <w:szCs w:val="18"/>
              </w:rPr>
              <w:t>Организация муниципального управления в Мошковском сельсовете Бековского района Пензенской области</w:t>
            </w:r>
          </w:p>
        </w:tc>
        <w:tc>
          <w:tcPr>
            <w:tcW w:w="2390" w:type="dxa"/>
          </w:tcPr>
          <w:p w:rsidR="0060031A" w:rsidRPr="0060031A" w:rsidRDefault="0060031A" w:rsidP="0060031A">
            <w:pPr>
              <w:rPr>
                <w:color w:val="000000"/>
                <w:sz w:val="18"/>
                <w:szCs w:val="18"/>
              </w:rPr>
            </w:pPr>
            <w:r w:rsidRPr="0060031A">
              <w:rPr>
                <w:color w:val="000000"/>
                <w:sz w:val="18"/>
                <w:szCs w:val="18"/>
              </w:rPr>
              <w:t>всего</w:t>
            </w:r>
          </w:p>
        </w:tc>
        <w:tc>
          <w:tcPr>
            <w:tcW w:w="781"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1745,348</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1581,986</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1506,834</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r>
      <w:tr w:rsidR="0060031A" w:rsidRPr="0060031A" w:rsidTr="004D0A74">
        <w:trPr>
          <w:jc w:val="center"/>
        </w:trPr>
        <w:tc>
          <w:tcPr>
            <w:tcW w:w="373" w:type="dxa"/>
            <w:vMerge/>
          </w:tcPr>
          <w:p w:rsidR="0060031A" w:rsidRPr="0060031A" w:rsidRDefault="0060031A" w:rsidP="0060031A">
            <w:pPr>
              <w:jc w:val="cente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jc w:val="cente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 xml:space="preserve">бюджет Мошковского сельсовета Бековского района Пензенской области </w:t>
            </w:r>
          </w:p>
        </w:tc>
        <w:tc>
          <w:tcPr>
            <w:tcW w:w="781"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1745,348</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1581,986</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1506,834</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r>
      <w:tr w:rsidR="0060031A" w:rsidRPr="0060031A" w:rsidTr="004D0A74">
        <w:trPr>
          <w:jc w:val="center"/>
        </w:trPr>
        <w:tc>
          <w:tcPr>
            <w:tcW w:w="373" w:type="dxa"/>
            <w:vMerge/>
          </w:tcPr>
          <w:p w:rsidR="0060031A" w:rsidRPr="0060031A" w:rsidRDefault="0060031A" w:rsidP="0060031A">
            <w:pPr>
              <w:jc w:val="cente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jc w:val="center"/>
              <w:rPr>
                <w:color w:val="000000"/>
                <w:sz w:val="18"/>
                <w:szCs w:val="18"/>
              </w:rPr>
            </w:pPr>
          </w:p>
        </w:tc>
        <w:tc>
          <w:tcPr>
            <w:tcW w:w="2390" w:type="dxa"/>
          </w:tcPr>
          <w:p w:rsidR="0060031A" w:rsidRPr="0060031A" w:rsidRDefault="0060031A" w:rsidP="0060031A">
            <w:pPr>
              <w:autoSpaceDE w:val="0"/>
              <w:autoSpaceDN w:val="0"/>
              <w:adjustRightInd w:val="0"/>
              <w:rPr>
                <w:sz w:val="18"/>
                <w:szCs w:val="18"/>
              </w:rPr>
            </w:pPr>
            <w:r w:rsidRPr="0060031A">
              <w:rPr>
                <w:sz w:val="18"/>
                <w:szCs w:val="18"/>
              </w:rPr>
              <w:t>в том числе межбюджетные трансферты:</w:t>
            </w:r>
          </w:p>
          <w:p w:rsidR="0060031A" w:rsidRPr="0060031A" w:rsidRDefault="0060031A" w:rsidP="0060031A">
            <w:pPr>
              <w:autoSpaceDE w:val="0"/>
              <w:autoSpaceDN w:val="0"/>
              <w:adjustRightInd w:val="0"/>
              <w:rPr>
                <w:sz w:val="18"/>
                <w:szCs w:val="18"/>
              </w:rPr>
            </w:pPr>
            <w:r w:rsidRPr="0060031A">
              <w:rPr>
                <w:sz w:val="18"/>
                <w:szCs w:val="18"/>
              </w:rPr>
              <w:t>- из федерального бюджета</w:t>
            </w:r>
          </w:p>
          <w:p w:rsidR="0060031A" w:rsidRPr="0060031A" w:rsidRDefault="0060031A" w:rsidP="0060031A">
            <w:pPr>
              <w:rPr>
                <w:color w:val="000000"/>
                <w:sz w:val="18"/>
                <w:szCs w:val="18"/>
              </w:rPr>
            </w:pPr>
            <w:r w:rsidRPr="0060031A">
              <w:rPr>
                <w:sz w:val="18"/>
                <w:szCs w:val="18"/>
              </w:rPr>
              <w:t>- из бюджета Пензенской области</w:t>
            </w:r>
          </w:p>
        </w:tc>
        <w:tc>
          <w:tcPr>
            <w:tcW w:w="781"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r>
      <w:tr w:rsidR="0060031A" w:rsidRPr="0060031A" w:rsidTr="004D0A74">
        <w:trPr>
          <w:trHeight w:val="323"/>
          <w:jc w:val="center"/>
        </w:trPr>
        <w:tc>
          <w:tcPr>
            <w:tcW w:w="373" w:type="dxa"/>
            <w:vMerge/>
          </w:tcPr>
          <w:p w:rsidR="0060031A" w:rsidRPr="0060031A" w:rsidRDefault="0060031A" w:rsidP="0060031A">
            <w:pPr>
              <w:jc w:val="cente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jc w:val="cente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иные источники</w:t>
            </w:r>
          </w:p>
        </w:tc>
        <w:tc>
          <w:tcPr>
            <w:tcW w:w="781"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trHeight w:hRule="exact" w:val="241"/>
          <w:jc w:val="center"/>
        </w:trPr>
        <w:tc>
          <w:tcPr>
            <w:tcW w:w="373" w:type="dxa"/>
            <w:vMerge w:val="restart"/>
          </w:tcPr>
          <w:p w:rsidR="0060031A" w:rsidRPr="0060031A" w:rsidRDefault="0060031A" w:rsidP="0060031A">
            <w:pPr>
              <w:jc w:val="center"/>
              <w:rPr>
                <w:color w:val="000000"/>
                <w:sz w:val="18"/>
                <w:szCs w:val="18"/>
              </w:rPr>
            </w:pPr>
            <w:r w:rsidRPr="0060031A">
              <w:rPr>
                <w:color w:val="000000"/>
                <w:sz w:val="18"/>
                <w:szCs w:val="18"/>
              </w:rPr>
              <w:t>1.</w:t>
            </w:r>
          </w:p>
        </w:tc>
        <w:tc>
          <w:tcPr>
            <w:tcW w:w="814" w:type="dxa"/>
            <w:vMerge w:val="restart"/>
          </w:tcPr>
          <w:p w:rsidR="0060031A" w:rsidRPr="0060031A" w:rsidRDefault="0060031A" w:rsidP="0060031A">
            <w:pPr>
              <w:rPr>
                <w:color w:val="000000"/>
                <w:sz w:val="18"/>
                <w:szCs w:val="18"/>
              </w:rPr>
            </w:pPr>
            <w:r w:rsidRPr="0060031A">
              <w:rPr>
                <w:color w:val="000000"/>
                <w:sz w:val="18"/>
                <w:szCs w:val="18"/>
              </w:rPr>
              <w:t>Подпрограмма 1</w:t>
            </w:r>
          </w:p>
        </w:tc>
        <w:tc>
          <w:tcPr>
            <w:tcW w:w="1844" w:type="dxa"/>
            <w:vMerge w:val="restart"/>
          </w:tcPr>
          <w:p w:rsidR="0060031A" w:rsidRPr="0060031A" w:rsidRDefault="0060031A" w:rsidP="0060031A">
            <w:pPr>
              <w:rPr>
                <w:color w:val="000000"/>
                <w:sz w:val="18"/>
                <w:szCs w:val="18"/>
              </w:rPr>
            </w:pPr>
            <w:r w:rsidRPr="0060031A">
              <w:rPr>
                <w:sz w:val="18"/>
                <w:szCs w:val="18"/>
              </w:rPr>
              <w:t xml:space="preserve">Обеспечение деятельности администрации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2390" w:type="dxa"/>
          </w:tcPr>
          <w:p w:rsidR="0060031A" w:rsidRPr="0060031A" w:rsidRDefault="0060031A" w:rsidP="0060031A">
            <w:pPr>
              <w:rPr>
                <w:color w:val="000000"/>
                <w:sz w:val="18"/>
                <w:szCs w:val="18"/>
              </w:rPr>
            </w:pPr>
            <w:r w:rsidRPr="0060031A">
              <w:rPr>
                <w:color w:val="000000"/>
                <w:sz w:val="18"/>
                <w:szCs w:val="18"/>
              </w:rPr>
              <w:t>всего</w:t>
            </w:r>
          </w:p>
        </w:tc>
        <w:tc>
          <w:tcPr>
            <w:tcW w:w="781" w:type="dxa"/>
            <w:shd w:val="clear" w:color="auto" w:fill="auto"/>
            <w:vAlign w:val="bottom"/>
          </w:tcPr>
          <w:p w:rsidR="0060031A" w:rsidRPr="0060031A" w:rsidRDefault="0060031A" w:rsidP="0060031A">
            <w:pPr>
              <w:jc w:val="center"/>
              <w:rPr>
                <w:bCs/>
                <w:iCs/>
                <w:color w:val="000000"/>
                <w:sz w:val="18"/>
                <w:szCs w:val="18"/>
              </w:rPr>
            </w:pPr>
            <w:r w:rsidRPr="0060031A">
              <w:rPr>
                <w:bCs/>
                <w:iCs/>
                <w:color w:val="000000"/>
                <w:sz w:val="18"/>
                <w:szCs w:val="18"/>
              </w:rPr>
              <w:t>1728,070</w:t>
            </w:r>
          </w:p>
        </w:tc>
        <w:tc>
          <w:tcPr>
            <w:tcW w:w="782" w:type="dxa"/>
            <w:shd w:val="clear" w:color="auto" w:fill="auto"/>
            <w:vAlign w:val="bottom"/>
          </w:tcPr>
          <w:p w:rsidR="0060031A" w:rsidRPr="0060031A" w:rsidRDefault="0060031A" w:rsidP="0060031A">
            <w:pPr>
              <w:jc w:val="center"/>
              <w:rPr>
                <w:bCs/>
                <w:iCs/>
                <w:color w:val="000000"/>
                <w:sz w:val="18"/>
                <w:szCs w:val="18"/>
              </w:rPr>
            </w:pPr>
            <w:r w:rsidRPr="0060031A">
              <w:rPr>
                <w:bCs/>
                <w:iCs/>
                <w:color w:val="000000"/>
                <w:sz w:val="18"/>
                <w:szCs w:val="18"/>
              </w:rPr>
              <w:t>1570,410</w:t>
            </w:r>
          </w:p>
        </w:tc>
        <w:tc>
          <w:tcPr>
            <w:tcW w:w="782" w:type="dxa"/>
            <w:shd w:val="clear" w:color="auto" w:fill="auto"/>
            <w:vAlign w:val="bottom"/>
          </w:tcPr>
          <w:p w:rsidR="0060031A" w:rsidRPr="0060031A" w:rsidRDefault="0060031A" w:rsidP="0060031A">
            <w:pPr>
              <w:jc w:val="center"/>
              <w:rPr>
                <w:bCs/>
                <w:iCs/>
                <w:color w:val="000000"/>
                <w:sz w:val="18"/>
                <w:szCs w:val="18"/>
              </w:rPr>
            </w:pPr>
            <w:r w:rsidRPr="0060031A">
              <w:rPr>
                <w:bCs/>
                <w:iCs/>
                <w:color w:val="000000"/>
                <w:sz w:val="18"/>
                <w:szCs w:val="18"/>
              </w:rPr>
              <w:t>1499,429</w:t>
            </w:r>
          </w:p>
        </w:tc>
        <w:tc>
          <w:tcPr>
            <w:tcW w:w="782" w:type="dxa"/>
            <w:shd w:val="clear" w:color="auto" w:fill="auto"/>
            <w:vAlign w:val="bottom"/>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782" w:type="dxa"/>
            <w:shd w:val="clear" w:color="auto" w:fill="auto"/>
            <w:vAlign w:val="bottom"/>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782" w:type="dxa"/>
            <w:shd w:val="clear" w:color="auto" w:fill="auto"/>
            <w:vAlign w:val="bottom"/>
          </w:tcPr>
          <w:p w:rsidR="0060031A" w:rsidRPr="0060031A" w:rsidRDefault="0060031A" w:rsidP="0060031A">
            <w:pPr>
              <w:jc w:val="center"/>
              <w:rPr>
                <w:bCs/>
                <w:iCs/>
                <w:color w:val="000000"/>
                <w:sz w:val="18"/>
                <w:szCs w:val="18"/>
              </w:rPr>
            </w:pPr>
            <w:r w:rsidRPr="0060031A">
              <w:rPr>
                <w:bCs/>
                <w:iCs/>
                <w:color w:val="000000"/>
                <w:sz w:val="18"/>
                <w:szCs w:val="18"/>
              </w:rPr>
              <w:t>1431,630</w:t>
            </w:r>
          </w:p>
        </w:tc>
      </w:tr>
      <w:tr w:rsidR="0060031A" w:rsidRPr="0060031A" w:rsidTr="004D0A74">
        <w:trPr>
          <w:jc w:val="center"/>
        </w:trPr>
        <w:tc>
          <w:tcPr>
            <w:tcW w:w="373" w:type="dxa"/>
            <w:vMerge/>
          </w:tcPr>
          <w:p w:rsidR="0060031A" w:rsidRPr="0060031A" w:rsidRDefault="0060031A" w:rsidP="0060031A">
            <w:pPr>
              <w:jc w:val="cente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jc w:val="right"/>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 xml:space="preserve">бюджет Мошковского сельсовета Бековского района Пензенской области </w:t>
            </w:r>
          </w:p>
        </w:tc>
        <w:tc>
          <w:tcPr>
            <w:tcW w:w="781"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1728,070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1570,410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1499,429</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r>
      <w:tr w:rsidR="0060031A" w:rsidRPr="0060031A" w:rsidTr="004D0A74">
        <w:trPr>
          <w:jc w:val="center"/>
        </w:trPr>
        <w:tc>
          <w:tcPr>
            <w:tcW w:w="373" w:type="dxa"/>
            <w:vMerge/>
          </w:tcPr>
          <w:p w:rsidR="0060031A" w:rsidRPr="0060031A" w:rsidRDefault="0060031A" w:rsidP="0060031A">
            <w:pPr>
              <w:jc w:val="cente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jc w:val="right"/>
              <w:rPr>
                <w:color w:val="000000"/>
                <w:sz w:val="18"/>
                <w:szCs w:val="18"/>
              </w:rPr>
            </w:pPr>
          </w:p>
        </w:tc>
        <w:tc>
          <w:tcPr>
            <w:tcW w:w="2390" w:type="dxa"/>
          </w:tcPr>
          <w:p w:rsidR="0060031A" w:rsidRPr="0060031A" w:rsidRDefault="0060031A" w:rsidP="0060031A">
            <w:pPr>
              <w:autoSpaceDE w:val="0"/>
              <w:autoSpaceDN w:val="0"/>
              <w:adjustRightInd w:val="0"/>
              <w:rPr>
                <w:sz w:val="18"/>
                <w:szCs w:val="18"/>
              </w:rPr>
            </w:pPr>
            <w:r w:rsidRPr="0060031A">
              <w:rPr>
                <w:sz w:val="18"/>
                <w:szCs w:val="18"/>
              </w:rPr>
              <w:t>в том числе межбюджетные трансферты:</w:t>
            </w:r>
          </w:p>
          <w:p w:rsidR="0060031A" w:rsidRPr="0060031A" w:rsidRDefault="0060031A" w:rsidP="0060031A">
            <w:pPr>
              <w:autoSpaceDE w:val="0"/>
              <w:autoSpaceDN w:val="0"/>
              <w:adjustRightInd w:val="0"/>
              <w:rPr>
                <w:sz w:val="18"/>
                <w:szCs w:val="18"/>
              </w:rPr>
            </w:pPr>
            <w:r w:rsidRPr="0060031A">
              <w:rPr>
                <w:sz w:val="18"/>
                <w:szCs w:val="18"/>
              </w:rPr>
              <w:t>- из федерального бюджета</w:t>
            </w:r>
          </w:p>
          <w:p w:rsidR="0060031A" w:rsidRPr="0060031A" w:rsidRDefault="0060031A" w:rsidP="0060031A">
            <w:pPr>
              <w:rPr>
                <w:color w:val="000000"/>
                <w:sz w:val="18"/>
                <w:szCs w:val="18"/>
              </w:rPr>
            </w:pPr>
            <w:r w:rsidRPr="0060031A">
              <w:rPr>
                <w:sz w:val="18"/>
                <w:szCs w:val="18"/>
              </w:rPr>
              <w:t>- из бюджета Пензенской области</w:t>
            </w:r>
          </w:p>
        </w:tc>
        <w:tc>
          <w:tcPr>
            <w:tcW w:w="781"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jc w:val="center"/>
        </w:trPr>
        <w:tc>
          <w:tcPr>
            <w:tcW w:w="373" w:type="dxa"/>
            <w:vMerge/>
          </w:tcPr>
          <w:p w:rsidR="0060031A" w:rsidRPr="0060031A" w:rsidRDefault="0060031A" w:rsidP="0060031A">
            <w:pPr>
              <w:jc w:val="cente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jc w:val="right"/>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иные источники</w:t>
            </w:r>
          </w:p>
        </w:tc>
        <w:tc>
          <w:tcPr>
            <w:tcW w:w="781"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trHeight w:hRule="exact" w:val="215"/>
          <w:jc w:val="center"/>
        </w:trPr>
        <w:tc>
          <w:tcPr>
            <w:tcW w:w="373" w:type="dxa"/>
            <w:vMerge w:val="restart"/>
          </w:tcPr>
          <w:p w:rsidR="0060031A" w:rsidRPr="0060031A" w:rsidRDefault="0060031A" w:rsidP="0060031A">
            <w:pPr>
              <w:jc w:val="center"/>
              <w:rPr>
                <w:color w:val="000000"/>
                <w:sz w:val="18"/>
                <w:szCs w:val="18"/>
              </w:rPr>
            </w:pPr>
            <w:r w:rsidRPr="0060031A">
              <w:rPr>
                <w:color w:val="000000"/>
                <w:sz w:val="18"/>
                <w:szCs w:val="18"/>
              </w:rPr>
              <w:t>1.1.</w:t>
            </w:r>
          </w:p>
        </w:tc>
        <w:tc>
          <w:tcPr>
            <w:tcW w:w="814" w:type="dxa"/>
            <w:vMerge w:val="restart"/>
          </w:tcPr>
          <w:p w:rsidR="0060031A" w:rsidRPr="0060031A" w:rsidRDefault="0060031A" w:rsidP="0060031A">
            <w:pPr>
              <w:rPr>
                <w:color w:val="000000"/>
                <w:sz w:val="18"/>
                <w:szCs w:val="18"/>
              </w:rPr>
            </w:pPr>
            <w:r w:rsidRPr="0060031A">
              <w:rPr>
                <w:color w:val="000000"/>
                <w:sz w:val="18"/>
                <w:szCs w:val="18"/>
              </w:rPr>
              <w:t>Основное мероприятие</w:t>
            </w:r>
          </w:p>
        </w:tc>
        <w:tc>
          <w:tcPr>
            <w:tcW w:w="1844" w:type="dxa"/>
            <w:vMerge w:val="restart"/>
          </w:tcPr>
          <w:p w:rsidR="0060031A" w:rsidRPr="0060031A" w:rsidRDefault="0060031A" w:rsidP="0060031A">
            <w:pPr>
              <w:rPr>
                <w:color w:val="000000"/>
                <w:sz w:val="18"/>
                <w:szCs w:val="18"/>
              </w:rPr>
            </w:pPr>
            <w:r w:rsidRPr="0060031A">
              <w:rPr>
                <w:color w:val="000000"/>
                <w:sz w:val="18"/>
                <w:szCs w:val="18"/>
              </w:rPr>
              <w:t>Расходы на содержание органов местного самоуправления</w:t>
            </w:r>
          </w:p>
        </w:tc>
        <w:tc>
          <w:tcPr>
            <w:tcW w:w="2390" w:type="dxa"/>
          </w:tcPr>
          <w:p w:rsidR="0060031A" w:rsidRPr="0060031A" w:rsidRDefault="0060031A" w:rsidP="0060031A">
            <w:pPr>
              <w:rPr>
                <w:color w:val="000000"/>
                <w:sz w:val="18"/>
                <w:szCs w:val="18"/>
              </w:rPr>
            </w:pPr>
            <w:r w:rsidRPr="0060031A">
              <w:rPr>
                <w:color w:val="000000"/>
                <w:sz w:val="18"/>
                <w:szCs w:val="18"/>
              </w:rPr>
              <w:t>всего</w:t>
            </w:r>
          </w:p>
        </w:tc>
        <w:tc>
          <w:tcPr>
            <w:tcW w:w="781"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1728,070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1570,410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1499,429</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r>
      <w:tr w:rsidR="0060031A" w:rsidRPr="0060031A" w:rsidTr="004D0A74">
        <w:trPr>
          <w:jc w:val="center"/>
        </w:trPr>
        <w:tc>
          <w:tcPr>
            <w:tcW w:w="373" w:type="dxa"/>
            <w:vMerge/>
          </w:tcPr>
          <w:p w:rsidR="0060031A" w:rsidRPr="0060031A" w:rsidRDefault="0060031A" w:rsidP="0060031A">
            <w:pPr>
              <w:jc w:val="cente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jc w:val="right"/>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 xml:space="preserve">бюджет Мошковского сельсовета Бековского района Пензенской области </w:t>
            </w:r>
          </w:p>
        </w:tc>
        <w:tc>
          <w:tcPr>
            <w:tcW w:w="781"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1728,070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1570,410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1499,429</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782" w:type="dxa"/>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r>
      <w:tr w:rsidR="0060031A" w:rsidRPr="0060031A" w:rsidTr="004D0A74">
        <w:trPr>
          <w:jc w:val="center"/>
        </w:trPr>
        <w:tc>
          <w:tcPr>
            <w:tcW w:w="373" w:type="dxa"/>
            <w:vMerge/>
          </w:tcPr>
          <w:p w:rsidR="0060031A" w:rsidRPr="0060031A" w:rsidRDefault="0060031A" w:rsidP="0060031A">
            <w:pPr>
              <w:jc w:val="cente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jc w:val="right"/>
              <w:rPr>
                <w:color w:val="000000"/>
                <w:sz w:val="18"/>
                <w:szCs w:val="18"/>
              </w:rPr>
            </w:pPr>
          </w:p>
        </w:tc>
        <w:tc>
          <w:tcPr>
            <w:tcW w:w="2390" w:type="dxa"/>
          </w:tcPr>
          <w:p w:rsidR="0060031A" w:rsidRPr="0060031A" w:rsidRDefault="0060031A" w:rsidP="0060031A">
            <w:pPr>
              <w:autoSpaceDE w:val="0"/>
              <w:autoSpaceDN w:val="0"/>
              <w:adjustRightInd w:val="0"/>
              <w:rPr>
                <w:sz w:val="18"/>
                <w:szCs w:val="18"/>
              </w:rPr>
            </w:pPr>
            <w:r w:rsidRPr="0060031A">
              <w:rPr>
                <w:sz w:val="18"/>
                <w:szCs w:val="18"/>
              </w:rPr>
              <w:t>в том числе межбюджетные трансферты:</w:t>
            </w:r>
          </w:p>
          <w:p w:rsidR="0060031A" w:rsidRPr="0060031A" w:rsidRDefault="0060031A" w:rsidP="0060031A">
            <w:pPr>
              <w:autoSpaceDE w:val="0"/>
              <w:autoSpaceDN w:val="0"/>
              <w:adjustRightInd w:val="0"/>
              <w:rPr>
                <w:sz w:val="18"/>
                <w:szCs w:val="18"/>
              </w:rPr>
            </w:pPr>
            <w:r w:rsidRPr="0060031A">
              <w:rPr>
                <w:sz w:val="18"/>
                <w:szCs w:val="18"/>
              </w:rPr>
              <w:t>- из федерального бюджета</w:t>
            </w:r>
          </w:p>
          <w:p w:rsidR="0060031A" w:rsidRPr="0060031A" w:rsidRDefault="0060031A" w:rsidP="0060031A">
            <w:pPr>
              <w:rPr>
                <w:color w:val="000000"/>
                <w:sz w:val="18"/>
                <w:szCs w:val="18"/>
              </w:rPr>
            </w:pPr>
            <w:r w:rsidRPr="0060031A">
              <w:rPr>
                <w:sz w:val="18"/>
                <w:szCs w:val="18"/>
              </w:rPr>
              <w:t>- из бюджета Пензенской области</w:t>
            </w:r>
          </w:p>
        </w:tc>
        <w:tc>
          <w:tcPr>
            <w:tcW w:w="781"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jc w:val="center"/>
        </w:trPr>
        <w:tc>
          <w:tcPr>
            <w:tcW w:w="373" w:type="dxa"/>
            <w:vMerge/>
          </w:tcPr>
          <w:p w:rsidR="0060031A" w:rsidRPr="0060031A" w:rsidRDefault="0060031A" w:rsidP="0060031A">
            <w:pPr>
              <w:jc w:val="cente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jc w:val="right"/>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иные источники</w:t>
            </w:r>
          </w:p>
        </w:tc>
        <w:tc>
          <w:tcPr>
            <w:tcW w:w="781"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jc w:val="center"/>
        </w:trPr>
        <w:tc>
          <w:tcPr>
            <w:tcW w:w="373" w:type="dxa"/>
            <w:vMerge w:val="restart"/>
          </w:tcPr>
          <w:p w:rsidR="0060031A" w:rsidRPr="0060031A" w:rsidRDefault="0060031A" w:rsidP="0060031A">
            <w:pPr>
              <w:rPr>
                <w:color w:val="000000"/>
                <w:sz w:val="18"/>
                <w:szCs w:val="18"/>
              </w:rPr>
            </w:pPr>
            <w:r w:rsidRPr="0060031A">
              <w:rPr>
                <w:color w:val="000000"/>
                <w:sz w:val="18"/>
                <w:szCs w:val="18"/>
              </w:rPr>
              <w:t xml:space="preserve"> 2.</w:t>
            </w:r>
          </w:p>
        </w:tc>
        <w:tc>
          <w:tcPr>
            <w:tcW w:w="814" w:type="dxa"/>
            <w:vMerge w:val="restart"/>
          </w:tcPr>
          <w:p w:rsidR="0060031A" w:rsidRPr="0060031A" w:rsidRDefault="0060031A" w:rsidP="0060031A">
            <w:pPr>
              <w:rPr>
                <w:color w:val="000000"/>
                <w:sz w:val="18"/>
                <w:szCs w:val="18"/>
              </w:rPr>
            </w:pPr>
            <w:r w:rsidRPr="0060031A">
              <w:rPr>
                <w:color w:val="000000"/>
                <w:sz w:val="18"/>
                <w:szCs w:val="18"/>
              </w:rPr>
              <w:t>Подпрограмма 2</w:t>
            </w:r>
          </w:p>
        </w:tc>
        <w:tc>
          <w:tcPr>
            <w:tcW w:w="1844" w:type="dxa"/>
            <w:vMerge w:val="restart"/>
          </w:tcPr>
          <w:p w:rsidR="0060031A" w:rsidRPr="0060031A" w:rsidRDefault="0060031A" w:rsidP="0060031A">
            <w:pPr>
              <w:rPr>
                <w:color w:val="000000"/>
                <w:sz w:val="18"/>
                <w:szCs w:val="18"/>
              </w:rPr>
            </w:pPr>
            <w:r w:rsidRPr="0060031A">
              <w:rPr>
                <w:sz w:val="18"/>
                <w:szCs w:val="18"/>
              </w:rPr>
              <w:t xml:space="preserve">Эффективное размещение заказов на поставку товаров, выполнение работ, оказание услуг для муниципальных нужд </w:t>
            </w:r>
            <w:r w:rsidRPr="0060031A">
              <w:rPr>
                <w:color w:val="000000"/>
                <w:sz w:val="18"/>
                <w:szCs w:val="18"/>
              </w:rPr>
              <w:t>Мошковского</w:t>
            </w:r>
            <w:r w:rsidRPr="0060031A">
              <w:rPr>
                <w:sz w:val="18"/>
                <w:szCs w:val="18"/>
              </w:rPr>
              <w:t xml:space="preserve"> сельсовета Бековского района Пензенской области</w:t>
            </w:r>
          </w:p>
        </w:tc>
        <w:tc>
          <w:tcPr>
            <w:tcW w:w="2390" w:type="dxa"/>
          </w:tcPr>
          <w:p w:rsidR="0060031A" w:rsidRPr="0060031A" w:rsidRDefault="0060031A" w:rsidP="0060031A">
            <w:pPr>
              <w:rPr>
                <w:color w:val="000000"/>
                <w:sz w:val="18"/>
                <w:szCs w:val="18"/>
              </w:rPr>
            </w:pPr>
            <w:r w:rsidRPr="0060031A">
              <w:rPr>
                <w:color w:val="000000"/>
                <w:sz w:val="18"/>
                <w:szCs w:val="18"/>
              </w:rPr>
              <w:t>всего</w:t>
            </w:r>
          </w:p>
        </w:tc>
        <w:tc>
          <w:tcPr>
            <w:tcW w:w="781"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 xml:space="preserve">бюджет Мошковского сельсовета Бековского района Пензенской области </w:t>
            </w:r>
          </w:p>
        </w:tc>
        <w:tc>
          <w:tcPr>
            <w:tcW w:w="781"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autoSpaceDE w:val="0"/>
              <w:autoSpaceDN w:val="0"/>
              <w:adjustRightInd w:val="0"/>
              <w:rPr>
                <w:sz w:val="18"/>
                <w:szCs w:val="18"/>
              </w:rPr>
            </w:pPr>
            <w:r w:rsidRPr="0060031A">
              <w:rPr>
                <w:sz w:val="18"/>
                <w:szCs w:val="18"/>
              </w:rPr>
              <w:t>в том числе межбюджетные трансферты:</w:t>
            </w:r>
          </w:p>
          <w:p w:rsidR="0060031A" w:rsidRPr="0060031A" w:rsidRDefault="0060031A" w:rsidP="0060031A">
            <w:pPr>
              <w:autoSpaceDE w:val="0"/>
              <w:autoSpaceDN w:val="0"/>
              <w:adjustRightInd w:val="0"/>
              <w:rPr>
                <w:sz w:val="18"/>
                <w:szCs w:val="18"/>
              </w:rPr>
            </w:pPr>
            <w:r w:rsidRPr="0060031A">
              <w:rPr>
                <w:sz w:val="18"/>
                <w:szCs w:val="18"/>
              </w:rPr>
              <w:t>- из федерального бюджета</w:t>
            </w:r>
          </w:p>
          <w:p w:rsidR="0060031A" w:rsidRPr="0060031A" w:rsidRDefault="0060031A" w:rsidP="0060031A">
            <w:pPr>
              <w:rPr>
                <w:color w:val="000000"/>
                <w:sz w:val="18"/>
                <w:szCs w:val="18"/>
              </w:rPr>
            </w:pPr>
            <w:r w:rsidRPr="0060031A">
              <w:rPr>
                <w:sz w:val="18"/>
                <w:szCs w:val="18"/>
              </w:rPr>
              <w:t>- из бюджета Пензенской области</w:t>
            </w:r>
          </w:p>
        </w:tc>
        <w:tc>
          <w:tcPr>
            <w:tcW w:w="781"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иные источники</w:t>
            </w:r>
          </w:p>
        </w:tc>
        <w:tc>
          <w:tcPr>
            <w:tcW w:w="781"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jc w:val="center"/>
        </w:trPr>
        <w:tc>
          <w:tcPr>
            <w:tcW w:w="373" w:type="dxa"/>
            <w:vMerge w:val="restart"/>
          </w:tcPr>
          <w:p w:rsidR="0060031A" w:rsidRPr="0060031A" w:rsidRDefault="0060031A" w:rsidP="0060031A">
            <w:pPr>
              <w:rPr>
                <w:color w:val="000000"/>
                <w:sz w:val="18"/>
                <w:szCs w:val="18"/>
              </w:rPr>
            </w:pPr>
            <w:r w:rsidRPr="0060031A">
              <w:rPr>
                <w:color w:val="000000"/>
                <w:sz w:val="18"/>
                <w:szCs w:val="18"/>
              </w:rPr>
              <w:t>2.1</w:t>
            </w:r>
          </w:p>
        </w:tc>
        <w:tc>
          <w:tcPr>
            <w:tcW w:w="814" w:type="dxa"/>
            <w:vMerge w:val="restart"/>
          </w:tcPr>
          <w:p w:rsidR="0060031A" w:rsidRPr="0060031A" w:rsidRDefault="0060031A" w:rsidP="0060031A">
            <w:pPr>
              <w:rPr>
                <w:color w:val="000000"/>
                <w:sz w:val="18"/>
                <w:szCs w:val="18"/>
              </w:rPr>
            </w:pPr>
            <w:r w:rsidRPr="0060031A">
              <w:rPr>
                <w:color w:val="000000"/>
                <w:sz w:val="18"/>
                <w:szCs w:val="18"/>
              </w:rPr>
              <w:t>Основное мероприятие</w:t>
            </w:r>
          </w:p>
        </w:tc>
        <w:tc>
          <w:tcPr>
            <w:tcW w:w="1844" w:type="dxa"/>
            <w:vMerge w:val="restart"/>
          </w:tcPr>
          <w:p w:rsidR="0060031A" w:rsidRPr="0060031A" w:rsidRDefault="0060031A" w:rsidP="0060031A">
            <w:pPr>
              <w:rPr>
                <w:color w:val="000000"/>
                <w:sz w:val="18"/>
                <w:szCs w:val="18"/>
              </w:rPr>
            </w:pPr>
            <w:r w:rsidRPr="0060031A">
              <w:rPr>
                <w:color w:val="000000"/>
                <w:sz w:val="18"/>
                <w:szCs w:val="18"/>
              </w:rPr>
              <w:t xml:space="preserve"> Осуществление муниципальных закупок для муниципальных нужд Мошковского сельсовета</w:t>
            </w:r>
          </w:p>
        </w:tc>
        <w:tc>
          <w:tcPr>
            <w:tcW w:w="2390" w:type="dxa"/>
          </w:tcPr>
          <w:p w:rsidR="0060031A" w:rsidRPr="0060031A" w:rsidRDefault="0060031A" w:rsidP="0060031A">
            <w:pPr>
              <w:rPr>
                <w:color w:val="000000"/>
                <w:sz w:val="18"/>
                <w:szCs w:val="18"/>
              </w:rPr>
            </w:pPr>
            <w:r w:rsidRPr="0060031A">
              <w:rPr>
                <w:color w:val="000000"/>
                <w:sz w:val="18"/>
                <w:szCs w:val="18"/>
              </w:rPr>
              <w:t>всего</w:t>
            </w:r>
          </w:p>
        </w:tc>
        <w:tc>
          <w:tcPr>
            <w:tcW w:w="781"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 xml:space="preserve">бюджет Мошковского сельсовета Бековского района Пензенской области </w:t>
            </w:r>
          </w:p>
        </w:tc>
        <w:tc>
          <w:tcPr>
            <w:tcW w:w="781"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c>
          <w:tcPr>
            <w:tcW w:w="782" w:type="dxa"/>
            <w:shd w:val="clear" w:color="auto" w:fill="auto"/>
          </w:tcPr>
          <w:p w:rsidR="0060031A" w:rsidRPr="0060031A" w:rsidRDefault="0060031A" w:rsidP="0060031A">
            <w:pPr>
              <w:jc w:val="center"/>
              <w:rPr>
                <w:sz w:val="18"/>
                <w:szCs w:val="18"/>
              </w:rPr>
            </w:pPr>
            <w:r w:rsidRPr="0060031A">
              <w:rPr>
                <w:sz w:val="18"/>
                <w:szCs w:val="18"/>
              </w:rPr>
              <w:t>5,952</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autoSpaceDE w:val="0"/>
              <w:autoSpaceDN w:val="0"/>
              <w:adjustRightInd w:val="0"/>
              <w:rPr>
                <w:sz w:val="18"/>
                <w:szCs w:val="18"/>
              </w:rPr>
            </w:pPr>
            <w:r w:rsidRPr="0060031A">
              <w:rPr>
                <w:sz w:val="18"/>
                <w:szCs w:val="18"/>
              </w:rPr>
              <w:t>в том числе межбюджетные трансферты:</w:t>
            </w:r>
          </w:p>
          <w:p w:rsidR="0060031A" w:rsidRPr="0060031A" w:rsidRDefault="0060031A" w:rsidP="0060031A">
            <w:pPr>
              <w:autoSpaceDE w:val="0"/>
              <w:autoSpaceDN w:val="0"/>
              <w:adjustRightInd w:val="0"/>
              <w:rPr>
                <w:sz w:val="18"/>
                <w:szCs w:val="18"/>
              </w:rPr>
            </w:pPr>
            <w:r w:rsidRPr="0060031A">
              <w:rPr>
                <w:sz w:val="18"/>
                <w:szCs w:val="18"/>
              </w:rPr>
              <w:t>- из федерального бюджета</w:t>
            </w:r>
          </w:p>
          <w:p w:rsidR="0060031A" w:rsidRPr="0060031A" w:rsidRDefault="0060031A" w:rsidP="0060031A">
            <w:pPr>
              <w:rPr>
                <w:color w:val="000000"/>
                <w:sz w:val="18"/>
                <w:szCs w:val="18"/>
              </w:rPr>
            </w:pPr>
            <w:r w:rsidRPr="0060031A">
              <w:rPr>
                <w:sz w:val="18"/>
                <w:szCs w:val="18"/>
              </w:rPr>
              <w:lastRenderedPageBreak/>
              <w:t>- из бюджета Пензенской области</w:t>
            </w:r>
          </w:p>
        </w:tc>
        <w:tc>
          <w:tcPr>
            <w:tcW w:w="781" w:type="dxa"/>
            <w:shd w:val="clear" w:color="auto" w:fill="auto"/>
          </w:tcPr>
          <w:p w:rsidR="0060031A" w:rsidRPr="0060031A" w:rsidRDefault="0060031A" w:rsidP="0060031A">
            <w:pPr>
              <w:jc w:val="center"/>
              <w:rPr>
                <w:sz w:val="18"/>
                <w:szCs w:val="18"/>
              </w:rPr>
            </w:pPr>
            <w:r w:rsidRPr="0060031A">
              <w:rPr>
                <w:sz w:val="18"/>
                <w:szCs w:val="18"/>
              </w:rPr>
              <w:lastRenderedPageBreak/>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иные источники</w:t>
            </w:r>
          </w:p>
        </w:tc>
        <w:tc>
          <w:tcPr>
            <w:tcW w:w="781"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jc w:val="center"/>
        </w:trPr>
        <w:tc>
          <w:tcPr>
            <w:tcW w:w="373" w:type="dxa"/>
            <w:vMerge w:val="restart"/>
          </w:tcPr>
          <w:p w:rsidR="0060031A" w:rsidRPr="0060031A" w:rsidRDefault="0060031A" w:rsidP="0060031A">
            <w:pPr>
              <w:rPr>
                <w:color w:val="000000"/>
                <w:sz w:val="18"/>
                <w:szCs w:val="18"/>
              </w:rPr>
            </w:pPr>
            <w:r w:rsidRPr="0060031A">
              <w:rPr>
                <w:color w:val="000000"/>
                <w:sz w:val="18"/>
                <w:szCs w:val="18"/>
              </w:rPr>
              <w:t>3.</w:t>
            </w:r>
          </w:p>
        </w:tc>
        <w:tc>
          <w:tcPr>
            <w:tcW w:w="814" w:type="dxa"/>
            <w:vMerge w:val="restart"/>
          </w:tcPr>
          <w:p w:rsidR="0060031A" w:rsidRPr="0060031A" w:rsidRDefault="0060031A" w:rsidP="0060031A">
            <w:pPr>
              <w:jc w:val="center"/>
              <w:rPr>
                <w:color w:val="000000"/>
                <w:sz w:val="18"/>
                <w:szCs w:val="18"/>
              </w:rPr>
            </w:pPr>
            <w:r w:rsidRPr="0060031A">
              <w:rPr>
                <w:color w:val="000000"/>
                <w:sz w:val="18"/>
                <w:szCs w:val="18"/>
              </w:rPr>
              <w:t>Подпрограмма 3</w:t>
            </w:r>
          </w:p>
        </w:tc>
        <w:tc>
          <w:tcPr>
            <w:tcW w:w="1844" w:type="dxa"/>
            <w:vMerge w:val="restart"/>
          </w:tcPr>
          <w:p w:rsidR="0060031A" w:rsidRPr="0060031A" w:rsidRDefault="0060031A" w:rsidP="0060031A">
            <w:pPr>
              <w:rPr>
                <w:color w:val="000000"/>
                <w:sz w:val="18"/>
                <w:szCs w:val="18"/>
              </w:rPr>
            </w:pPr>
            <w:r w:rsidRPr="0060031A">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2390" w:type="dxa"/>
          </w:tcPr>
          <w:p w:rsidR="0060031A" w:rsidRPr="0060031A" w:rsidRDefault="0060031A" w:rsidP="0060031A">
            <w:pPr>
              <w:rPr>
                <w:color w:val="000000"/>
                <w:sz w:val="18"/>
                <w:szCs w:val="18"/>
              </w:rPr>
            </w:pPr>
            <w:r w:rsidRPr="0060031A">
              <w:rPr>
                <w:color w:val="000000"/>
                <w:sz w:val="18"/>
                <w:szCs w:val="18"/>
              </w:rPr>
              <w:t>всего</w:t>
            </w:r>
          </w:p>
        </w:tc>
        <w:tc>
          <w:tcPr>
            <w:tcW w:w="781" w:type="dxa"/>
            <w:shd w:val="clear" w:color="auto" w:fill="auto"/>
            <w:vAlign w:val="center"/>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 xml:space="preserve">бюджет </w:t>
            </w:r>
            <w:r w:rsidRPr="0060031A">
              <w:rPr>
                <w:spacing w:val="-2"/>
                <w:sz w:val="18"/>
                <w:szCs w:val="18"/>
              </w:rPr>
              <w:t xml:space="preserve">Мошковского </w:t>
            </w:r>
            <w:r w:rsidRPr="0060031A">
              <w:rPr>
                <w:color w:val="000000"/>
                <w:sz w:val="18"/>
                <w:szCs w:val="18"/>
              </w:rPr>
              <w:t xml:space="preserve">сельсовета Бековского района Пензенской области   </w:t>
            </w:r>
          </w:p>
        </w:tc>
        <w:tc>
          <w:tcPr>
            <w:tcW w:w="781"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в том числе межбюджетные трансферты из федерального бюджета</w:t>
            </w:r>
          </w:p>
        </w:tc>
        <w:tc>
          <w:tcPr>
            <w:tcW w:w="781"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иные источники</w:t>
            </w:r>
          </w:p>
        </w:tc>
        <w:tc>
          <w:tcPr>
            <w:tcW w:w="781"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r>
      <w:tr w:rsidR="0060031A" w:rsidRPr="0060031A" w:rsidTr="004D0A74">
        <w:trPr>
          <w:trHeight w:hRule="exact" w:val="179"/>
          <w:jc w:val="center"/>
        </w:trPr>
        <w:tc>
          <w:tcPr>
            <w:tcW w:w="373" w:type="dxa"/>
            <w:vMerge w:val="restart"/>
          </w:tcPr>
          <w:p w:rsidR="0060031A" w:rsidRPr="0060031A" w:rsidRDefault="0060031A" w:rsidP="0060031A">
            <w:pPr>
              <w:rPr>
                <w:color w:val="000000"/>
                <w:sz w:val="18"/>
                <w:szCs w:val="18"/>
              </w:rPr>
            </w:pPr>
            <w:r w:rsidRPr="0060031A">
              <w:rPr>
                <w:color w:val="000000"/>
                <w:sz w:val="18"/>
                <w:szCs w:val="18"/>
              </w:rPr>
              <w:t>3.1</w:t>
            </w:r>
          </w:p>
        </w:tc>
        <w:tc>
          <w:tcPr>
            <w:tcW w:w="814" w:type="dxa"/>
            <w:vMerge w:val="restart"/>
          </w:tcPr>
          <w:p w:rsidR="0060031A" w:rsidRPr="0060031A" w:rsidRDefault="0060031A" w:rsidP="0060031A">
            <w:pPr>
              <w:rPr>
                <w:color w:val="000000"/>
                <w:sz w:val="18"/>
                <w:szCs w:val="18"/>
              </w:rPr>
            </w:pPr>
            <w:r w:rsidRPr="0060031A">
              <w:rPr>
                <w:color w:val="000000"/>
                <w:sz w:val="18"/>
                <w:szCs w:val="18"/>
              </w:rPr>
              <w:t>Основные мероприятия</w:t>
            </w:r>
          </w:p>
        </w:tc>
        <w:tc>
          <w:tcPr>
            <w:tcW w:w="1844" w:type="dxa"/>
            <w:vMerge w:val="restart"/>
          </w:tcPr>
          <w:p w:rsidR="0060031A" w:rsidRPr="0060031A" w:rsidRDefault="0060031A" w:rsidP="0060031A">
            <w:pPr>
              <w:rPr>
                <w:color w:val="000000"/>
                <w:sz w:val="18"/>
                <w:szCs w:val="18"/>
              </w:rPr>
            </w:pPr>
            <w:r w:rsidRPr="0060031A">
              <w:rPr>
                <w:color w:val="000000"/>
                <w:sz w:val="18"/>
                <w:szCs w:val="18"/>
              </w:rPr>
              <w:t>Обеспечение выполнения обязательств по о</w:t>
            </w:r>
            <w:r w:rsidRPr="0060031A">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2390" w:type="dxa"/>
          </w:tcPr>
          <w:p w:rsidR="0060031A" w:rsidRPr="0060031A" w:rsidRDefault="0060031A" w:rsidP="0060031A">
            <w:pPr>
              <w:rPr>
                <w:color w:val="000000"/>
                <w:sz w:val="18"/>
                <w:szCs w:val="18"/>
              </w:rPr>
            </w:pPr>
            <w:r w:rsidRPr="0060031A">
              <w:rPr>
                <w:color w:val="000000"/>
                <w:sz w:val="18"/>
                <w:szCs w:val="18"/>
              </w:rPr>
              <w:t>всего</w:t>
            </w:r>
          </w:p>
        </w:tc>
        <w:tc>
          <w:tcPr>
            <w:tcW w:w="781" w:type="dxa"/>
            <w:shd w:val="clear" w:color="auto" w:fill="auto"/>
            <w:vAlign w:val="center"/>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бюджет Мошковского сельсовета Бековского района Пензенской области</w:t>
            </w:r>
          </w:p>
        </w:tc>
        <w:tc>
          <w:tcPr>
            <w:tcW w:w="781"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c>
          <w:tcPr>
            <w:tcW w:w="782" w:type="dxa"/>
            <w:shd w:val="clear" w:color="auto" w:fill="auto"/>
          </w:tcPr>
          <w:p w:rsidR="0060031A" w:rsidRPr="0060031A" w:rsidRDefault="0060031A" w:rsidP="0060031A">
            <w:pPr>
              <w:jc w:val="center"/>
              <w:rPr>
                <w:sz w:val="18"/>
                <w:szCs w:val="18"/>
              </w:rPr>
            </w:pPr>
            <w:r w:rsidRPr="0060031A">
              <w:rPr>
                <w:sz w:val="18"/>
                <w:szCs w:val="18"/>
              </w:rPr>
              <w:t>0,0</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в том числе межбюджетные трансферты из федерального бюджета</w:t>
            </w:r>
          </w:p>
        </w:tc>
        <w:tc>
          <w:tcPr>
            <w:tcW w:w="781"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c>
          <w:tcPr>
            <w:tcW w:w="782" w:type="dxa"/>
            <w:shd w:val="clear" w:color="auto" w:fill="auto"/>
          </w:tcPr>
          <w:p w:rsidR="0060031A" w:rsidRPr="0060031A" w:rsidRDefault="0060031A" w:rsidP="0060031A">
            <w:pPr>
              <w:jc w:val="center"/>
              <w:rPr>
                <w:sz w:val="18"/>
                <w:szCs w:val="18"/>
              </w:rPr>
            </w:pPr>
            <w:r w:rsidRPr="0060031A">
              <w:rPr>
                <w:sz w:val="18"/>
                <w:szCs w:val="18"/>
              </w:rPr>
              <w:t>-</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иные источники</w:t>
            </w:r>
          </w:p>
        </w:tc>
        <w:tc>
          <w:tcPr>
            <w:tcW w:w="781"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r>
      <w:tr w:rsidR="0060031A" w:rsidRPr="0060031A" w:rsidTr="004D0A74">
        <w:trPr>
          <w:jc w:val="center"/>
        </w:trPr>
        <w:tc>
          <w:tcPr>
            <w:tcW w:w="373" w:type="dxa"/>
            <w:vMerge w:val="restart"/>
          </w:tcPr>
          <w:p w:rsidR="0060031A" w:rsidRPr="0060031A" w:rsidRDefault="0060031A" w:rsidP="0060031A">
            <w:pPr>
              <w:rPr>
                <w:color w:val="000000"/>
                <w:sz w:val="18"/>
                <w:szCs w:val="18"/>
              </w:rPr>
            </w:pPr>
            <w:r w:rsidRPr="0060031A">
              <w:rPr>
                <w:color w:val="000000"/>
                <w:sz w:val="18"/>
                <w:szCs w:val="18"/>
              </w:rPr>
              <w:t>4.</w:t>
            </w:r>
          </w:p>
        </w:tc>
        <w:tc>
          <w:tcPr>
            <w:tcW w:w="814" w:type="dxa"/>
            <w:vMerge w:val="restart"/>
          </w:tcPr>
          <w:p w:rsidR="0060031A" w:rsidRPr="0060031A" w:rsidRDefault="0060031A" w:rsidP="0060031A">
            <w:pPr>
              <w:rPr>
                <w:color w:val="000000"/>
                <w:sz w:val="18"/>
                <w:szCs w:val="18"/>
              </w:rPr>
            </w:pPr>
            <w:r w:rsidRPr="0060031A">
              <w:rPr>
                <w:color w:val="000000"/>
                <w:sz w:val="18"/>
                <w:szCs w:val="18"/>
              </w:rPr>
              <w:t>Подпрограмма 4</w:t>
            </w:r>
          </w:p>
        </w:tc>
        <w:tc>
          <w:tcPr>
            <w:tcW w:w="1844" w:type="dxa"/>
            <w:vMerge w:val="restart"/>
          </w:tcPr>
          <w:p w:rsidR="0060031A" w:rsidRPr="0060031A" w:rsidRDefault="0060031A" w:rsidP="0060031A">
            <w:pPr>
              <w:rPr>
                <w:color w:val="000000"/>
                <w:sz w:val="18"/>
                <w:szCs w:val="18"/>
              </w:rPr>
            </w:pPr>
            <w:r w:rsidRPr="0060031A">
              <w:rPr>
                <w:sz w:val="18"/>
                <w:szCs w:val="18"/>
              </w:rPr>
              <w:t>Социальная поддержка граждан Мошковского сельсовета Бековского района Пензенской области</w:t>
            </w:r>
          </w:p>
        </w:tc>
        <w:tc>
          <w:tcPr>
            <w:tcW w:w="2390" w:type="dxa"/>
          </w:tcPr>
          <w:p w:rsidR="0060031A" w:rsidRPr="0060031A" w:rsidRDefault="0060031A" w:rsidP="0060031A">
            <w:pPr>
              <w:rPr>
                <w:color w:val="000000"/>
                <w:sz w:val="18"/>
                <w:szCs w:val="18"/>
              </w:rPr>
            </w:pPr>
            <w:r w:rsidRPr="0060031A">
              <w:rPr>
                <w:color w:val="000000"/>
                <w:sz w:val="18"/>
                <w:szCs w:val="18"/>
              </w:rPr>
              <w:t>всего</w:t>
            </w:r>
          </w:p>
        </w:tc>
        <w:tc>
          <w:tcPr>
            <w:tcW w:w="781" w:type="dxa"/>
            <w:shd w:val="clear" w:color="auto" w:fill="auto"/>
          </w:tcPr>
          <w:p w:rsidR="0060031A" w:rsidRPr="0060031A" w:rsidRDefault="0060031A" w:rsidP="0060031A">
            <w:pPr>
              <w:jc w:val="center"/>
              <w:rPr>
                <w:sz w:val="18"/>
                <w:szCs w:val="18"/>
              </w:rPr>
            </w:pPr>
            <w:r w:rsidRPr="0060031A">
              <w:rPr>
                <w:sz w:val="18"/>
                <w:szCs w:val="18"/>
              </w:rPr>
              <w:t>11,326</w:t>
            </w:r>
          </w:p>
        </w:tc>
        <w:tc>
          <w:tcPr>
            <w:tcW w:w="782" w:type="dxa"/>
            <w:shd w:val="clear" w:color="auto" w:fill="auto"/>
          </w:tcPr>
          <w:p w:rsidR="0060031A" w:rsidRPr="0060031A" w:rsidRDefault="0060031A" w:rsidP="0060031A">
            <w:pPr>
              <w:jc w:val="center"/>
              <w:rPr>
                <w:sz w:val="18"/>
                <w:szCs w:val="18"/>
              </w:rPr>
            </w:pPr>
            <w:r w:rsidRPr="0060031A">
              <w:rPr>
                <w:sz w:val="18"/>
                <w:szCs w:val="18"/>
              </w:rPr>
              <w:t>5,624</w:t>
            </w:r>
          </w:p>
        </w:tc>
        <w:tc>
          <w:tcPr>
            <w:tcW w:w="782" w:type="dxa"/>
            <w:shd w:val="clear" w:color="auto" w:fill="auto"/>
          </w:tcPr>
          <w:p w:rsidR="0060031A" w:rsidRPr="0060031A" w:rsidRDefault="0060031A" w:rsidP="0060031A">
            <w:pPr>
              <w:jc w:val="center"/>
              <w:rPr>
                <w:sz w:val="18"/>
                <w:szCs w:val="18"/>
              </w:rPr>
            </w:pPr>
            <w:r w:rsidRPr="0060031A">
              <w:rPr>
                <w:sz w:val="18"/>
                <w:szCs w:val="18"/>
              </w:rPr>
              <w:t>1,453</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бюджет Мошковского сельсовета Бековского района Пензенской области</w:t>
            </w:r>
          </w:p>
        </w:tc>
        <w:tc>
          <w:tcPr>
            <w:tcW w:w="781" w:type="dxa"/>
            <w:shd w:val="clear" w:color="auto" w:fill="auto"/>
          </w:tcPr>
          <w:p w:rsidR="0060031A" w:rsidRPr="0060031A" w:rsidRDefault="0060031A" w:rsidP="0060031A">
            <w:pPr>
              <w:jc w:val="center"/>
              <w:rPr>
                <w:sz w:val="18"/>
                <w:szCs w:val="18"/>
              </w:rPr>
            </w:pPr>
            <w:r w:rsidRPr="0060031A">
              <w:rPr>
                <w:sz w:val="18"/>
                <w:szCs w:val="18"/>
              </w:rPr>
              <w:t>11,326</w:t>
            </w:r>
          </w:p>
        </w:tc>
        <w:tc>
          <w:tcPr>
            <w:tcW w:w="782" w:type="dxa"/>
            <w:shd w:val="clear" w:color="auto" w:fill="auto"/>
          </w:tcPr>
          <w:p w:rsidR="0060031A" w:rsidRPr="0060031A" w:rsidRDefault="0060031A" w:rsidP="0060031A">
            <w:pPr>
              <w:jc w:val="center"/>
              <w:rPr>
                <w:sz w:val="18"/>
                <w:szCs w:val="18"/>
              </w:rPr>
            </w:pPr>
            <w:r w:rsidRPr="0060031A">
              <w:rPr>
                <w:sz w:val="18"/>
                <w:szCs w:val="18"/>
              </w:rPr>
              <w:t>5,624</w:t>
            </w:r>
          </w:p>
        </w:tc>
        <w:tc>
          <w:tcPr>
            <w:tcW w:w="782" w:type="dxa"/>
            <w:shd w:val="clear" w:color="auto" w:fill="auto"/>
          </w:tcPr>
          <w:p w:rsidR="0060031A" w:rsidRPr="0060031A" w:rsidRDefault="0060031A" w:rsidP="0060031A">
            <w:pPr>
              <w:jc w:val="center"/>
              <w:rPr>
                <w:sz w:val="18"/>
                <w:szCs w:val="18"/>
              </w:rPr>
            </w:pPr>
            <w:r w:rsidRPr="0060031A">
              <w:rPr>
                <w:sz w:val="18"/>
                <w:szCs w:val="18"/>
              </w:rPr>
              <w:t>1,453</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autoSpaceDE w:val="0"/>
              <w:autoSpaceDN w:val="0"/>
              <w:adjustRightInd w:val="0"/>
              <w:rPr>
                <w:sz w:val="18"/>
                <w:szCs w:val="18"/>
              </w:rPr>
            </w:pPr>
            <w:r w:rsidRPr="0060031A">
              <w:rPr>
                <w:sz w:val="18"/>
                <w:szCs w:val="18"/>
              </w:rPr>
              <w:t>в том числе межбюджетные трансферты:</w:t>
            </w:r>
          </w:p>
          <w:p w:rsidR="0060031A" w:rsidRPr="0060031A" w:rsidRDefault="0060031A" w:rsidP="0060031A">
            <w:pPr>
              <w:autoSpaceDE w:val="0"/>
              <w:autoSpaceDN w:val="0"/>
              <w:adjustRightInd w:val="0"/>
              <w:rPr>
                <w:sz w:val="18"/>
                <w:szCs w:val="18"/>
              </w:rPr>
            </w:pPr>
            <w:r w:rsidRPr="0060031A">
              <w:rPr>
                <w:sz w:val="18"/>
                <w:szCs w:val="18"/>
              </w:rPr>
              <w:t>- из федерального бюджета</w:t>
            </w:r>
          </w:p>
          <w:p w:rsidR="0060031A" w:rsidRPr="0060031A" w:rsidRDefault="0060031A" w:rsidP="0060031A">
            <w:pPr>
              <w:rPr>
                <w:color w:val="000000"/>
                <w:sz w:val="18"/>
                <w:szCs w:val="18"/>
              </w:rPr>
            </w:pPr>
            <w:r w:rsidRPr="0060031A">
              <w:rPr>
                <w:sz w:val="18"/>
                <w:szCs w:val="18"/>
              </w:rPr>
              <w:t>- из бюджета Пензенской области</w:t>
            </w:r>
          </w:p>
        </w:tc>
        <w:tc>
          <w:tcPr>
            <w:tcW w:w="781"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иные источники</w:t>
            </w:r>
          </w:p>
        </w:tc>
        <w:tc>
          <w:tcPr>
            <w:tcW w:w="781"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r>
      <w:tr w:rsidR="0060031A" w:rsidRPr="0060031A" w:rsidTr="004D0A74">
        <w:trPr>
          <w:jc w:val="center"/>
        </w:trPr>
        <w:tc>
          <w:tcPr>
            <w:tcW w:w="373" w:type="dxa"/>
            <w:vMerge w:val="restart"/>
          </w:tcPr>
          <w:p w:rsidR="0060031A" w:rsidRPr="0060031A" w:rsidRDefault="0060031A" w:rsidP="0060031A">
            <w:pPr>
              <w:rPr>
                <w:color w:val="000000"/>
                <w:sz w:val="18"/>
                <w:szCs w:val="18"/>
              </w:rPr>
            </w:pPr>
            <w:r w:rsidRPr="0060031A">
              <w:rPr>
                <w:color w:val="000000"/>
                <w:sz w:val="18"/>
                <w:szCs w:val="18"/>
              </w:rPr>
              <w:t>4.1</w:t>
            </w:r>
          </w:p>
        </w:tc>
        <w:tc>
          <w:tcPr>
            <w:tcW w:w="814" w:type="dxa"/>
            <w:vMerge w:val="restart"/>
          </w:tcPr>
          <w:p w:rsidR="0060031A" w:rsidRPr="0060031A" w:rsidRDefault="0060031A" w:rsidP="0060031A">
            <w:pPr>
              <w:rPr>
                <w:color w:val="000000"/>
                <w:sz w:val="18"/>
                <w:szCs w:val="18"/>
              </w:rPr>
            </w:pPr>
            <w:r w:rsidRPr="0060031A">
              <w:rPr>
                <w:color w:val="000000"/>
                <w:sz w:val="18"/>
                <w:szCs w:val="18"/>
              </w:rPr>
              <w:t>Основные мероприятия</w:t>
            </w:r>
          </w:p>
        </w:tc>
        <w:tc>
          <w:tcPr>
            <w:tcW w:w="1844" w:type="dxa"/>
            <w:vMerge w:val="restart"/>
          </w:tcPr>
          <w:p w:rsidR="0060031A" w:rsidRPr="0060031A" w:rsidRDefault="0060031A" w:rsidP="0060031A">
            <w:pPr>
              <w:rPr>
                <w:color w:val="000000"/>
                <w:sz w:val="18"/>
                <w:szCs w:val="18"/>
              </w:rPr>
            </w:pPr>
            <w:r w:rsidRPr="0060031A">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2390" w:type="dxa"/>
          </w:tcPr>
          <w:p w:rsidR="0060031A" w:rsidRPr="0060031A" w:rsidRDefault="0060031A" w:rsidP="0060031A">
            <w:pPr>
              <w:rPr>
                <w:color w:val="000000"/>
                <w:sz w:val="18"/>
                <w:szCs w:val="18"/>
              </w:rPr>
            </w:pPr>
            <w:r w:rsidRPr="0060031A">
              <w:rPr>
                <w:color w:val="000000"/>
                <w:sz w:val="18"/>
                <w:szCs w:val="18"/>
              </w:rPr>
              <w:t>всего</w:t>
            </w:r>
          </w:p>
        </w:tc>
        <w:tc>
          <w:tcPr>
            <w:tcW w:w="781" w:type="dxa"/>
            <w:shd w:val="clear" w:color="auto" w:fill="auto"/>
          </w:tcPr>
          <w:p w:rsidR="0060031A" w:rsidRPr="0060031A" w:rsidRDefault="0060031A" w:rsidP="0060031A">
            <w:pPr>
              <w:jc w:val="center"/>
              <w:rPr>
                <w:sz w:val="18"/>
                <w:szCs w:val="18"/>
              </w:rPr>
            </w:pPr>
            <w:r w:rsidRPr="0060031A">
              <w:rPr>
                <w:sz w:val="18"/>
                <w:szCs w:val="18"/>
              </w:rPr>
              <w:t>11,326</w:t>
            </w:r>
          </w:p>
        </w:tc>
        <w:tc>
          <w:tcPr>
            <w:tcW w:w="782" w:type="dxa"/>
            <w:shd w:val="clear" w:color="auto" w:fill="auto"/>
          </w:tcPr>
          <w:p w:rsidR="0060031A" w:rsidRPr="0060031A" w:rsidRDefault="0060031A" w:rsidP="0060031A">
            <w:pPr>
              <w:jc w:val="center"/>
              <w:rPr>
                <w:sz w:val="18"/>
                <w:szCs w:val="18"/>
              </w:rPr>
            </w:pPr>
            <w:r w:rsidRPr="0060031A">
              <w:rPr>
                <w:sz w:val="18"/>
                <w:szCs w:val="18"/>
              </w:rPr>
              <w:t>5,624</w:t>
            </w:r>
          </w:p>
        </w:tc>
        <w:tc>
          <w:tcPr>
            <w:tcW w:w="782" w:type="dxa"/>
            <w:shd w:val="clear" w:color="auto" w:fill="auto"/>
          </w:tcPr>
          <w:p w:rsidR="0060031A" w:rsidRPr="0060031A" w:rsidRDefault="0060031A" w:rsidP="0060031A">
            <w:pPr>
              <w:jc w:val="center"/>
              <w:rPr>
                <w:sz w:val="18"/>
                <w:szCs w:val="18"/>
              </w:rPr>
            </w:pPr>
            <w:r w:rsidRPr="0060031A">
              <w:rPr>
                <w:sz w:val="18"/>
                <w:szCs w:val="18"/>
              </w:rPr>
              <w:t>1,453</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бюджет Мошковского сельсовета Бековского района Пензенской области</w:t>
            </w:r>
          </w:p>
        </w:tc>
        <w:tc>
          <w:tcPr>
            <w:tcW w:w="781" w:type="dxa"/>
            <w:shd w:val="clear" w:color="auto" w:fill="auto"/>
          </w:tcPr>
          <w:p w:rsidR="0060031A" w:rsidRPr="0060031A" w:rsidRDefault="0060031A" w:rsidP="0060031A">
            <w:pPr>
              <w:jc w:val="center"/>
              <w:rPr>
                <w:sz w:val="18"/>
                <w:szCs w:val="18"/>
              </w:rPr>
            </w:pPr>
            <w:r w:rsidRPr="0060031A">
              <w:rPr>
                <w:sz w:val="18"/>
                <w:szCs w:val="18"/>
              </w:rPr>
              <w:t>11,326</w:t>
            </w:r>
          </w:p>
        </w:tc>
        <w:tc>
          <w:tcPr>
            <w:tcW w:w="782" w:type="dxa"/>
            <w:shd w:val="clear" w:color="auto" w:fill="auto"/>
          </w:tcPr>
          <w:p w:rsidR="0060031A" w:rsidRPr="0060031A" w:rsidRDefault="0060031A" w:rsidP="0060031A">
            <w:pPr>
              <w:jc w:val="center"/>
              <w:rPr>
                <w:sz w:val="18"/>
                <w:szCs w:val="18"/>
              </w:rPr>
            </w:pPr>
            <w:r w:rsidRPr="0060031A">
              <w:rPr>
                <w:sz w:val="18"/>
                <w:szCs w:val="18"/>
              </w:rPr>
              <w:t>5,624</w:t>
            </w:r>
          </w:p>
        </w:tc>
        <w:tc>
          <w:tcPr>
            <w:tcW w:w="782" w:type="dxa"/>
            <w:shd w:val="clear" w:color="auto" w:fill="auto"/>
          </w:tcPr>
          <w:p w:rsidR="0060031A" w:rsidRPr="0060031A" w:rsidRDefault="0060031A" w:rsidP="0060031A">
            <w:pPr>
              <w:jc w:val="center"/>
              <w:rPr>
                <w:sz w:val="18"/>
                <w:szCs w:val="18"/>
              </w:rPr>
            </w:pPr>
            <w:r w:rsidRPr="0060031A">
              <w:rPr>
                <w:sz w:val="18"/>
                <w:szCs w:val="18"/>
              </w:rPr>
              <w:t>1,453</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c>
          <w:tcPr>
            <w:tcW w:w="782" w:type="dxa"/>
            <w:shd w:val="clear" w:color="auto" w:fill="auto"/>
          </w:tcPr>
          <w:p w:rsidR="0060031A" w:rsidRPr="0060031A" w:rsidRDefault="0060031A" w:rsidP="0060031A">
            <w:pPr>
              <w:jc w:val="center"/>
              <w:rPr>
                <w:sz w:val="18"/>
                <w:szCs w:val="18"/>
              </w:rPr>
            </w:pPr>
            <w:r w:rsidRPr="0060031A">
              <w:rPr>
                <w:sz w:val="18"/>
                <w:szCs w:val="18"/>
              </w:rPr>
              <w:t>0,800</w:t>
            </w: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бюджет Мошковского сельсовета Бековского района Пензенской области</w:t>
            </w:r>
          </w:p>
        </w:tc>
        <w:tc>
          <w:tcPr>
            <w:tcW w:w="781"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r>
      <w:tr w:rsidR="0060031A" w:rsidRPr="0060031A" w:rsidTr="004D0A74">
        <w:trPr>
          <w:jc w:val="center"/>
        </w:trPr>
        <w:tc>
          <w:tcPr>
            <w:tcW w:w="373" w:type="dxa"/>
            <w:vMerge/>
          </w:tcPr>
          <w:p w:rsidR="0060031A" w:rsidRPr="0060031A" w:rsidRDefault="0060031A" w:rsidP="0060031A">
            <w:pPr>
              <w:rPr>
                <w:color w:val="000000"/>
                <w:sz w:val="18"/>
                <w:szCs w:val="18"/>
              </w:rPr>
            </w:pPr>
          </w:p>
        </w:tc>
        <w:tc>
          <w:tcPr>
            <w:tcW w:w="814" w:type="dxa"/>
            <w:vMerge/>
          </w:tcPr>
          <w:p w:rsidR="0060031A" w:rsidRPr="0060031A" w:rsidRDefault="0060031A" w:rsidP="0060031A">
            <w:pPr>
              <w:rPr>
                <w:color w:val="000000"/>
                <w:sz w:val="18"/>
                <w:szCs w:val="18"/>
              </w:rPr>
            </w:pPr>
          </w:p>
        </w:tc>
        <w:tc>
          <w:tcPr>
            <w:tcW w:w="1844" w:type="dxa"/>
            <w:vMerge/>
          </w:tcPr>
          <w:p w:rsidR="0060031A" w:rsidRPr="0060031A" w:rsidRDefault="0060031A" w:rsidP="0060031A">
            <w:pPr>
              <w:rPr>
                <w:color w:val="000000"/>
                <w:sz w:val="18"/>
                <w:szCs w:val="18"/>
              </w:rPr>
            </w:pPr>
          </w:p>
        </w:tc>
        <w:tc>
          <w:tcPr>
            <w:tcW w:w="2390" w:type="dxa"/>
          </w:tcPr>
          <w:p w:rsidR="0060031A" w:rsidRPr="0060031A" w:rsidRDefault="0060031A" w:rsidP="0060031A">
            <w:pPr>
              <w:rPr>
                <w:color w:val="000000"/>
                <w:sz w:val="18"/>
                <w:szCs w:val="18"/>
              </w:rPr>
            </w:pPr>
            <w:r w:rsidRPr="0060031A">
              <w:rPr>
                <w:color w:val="000000"/>
                <w:sz w:val="18"/>
                <w:szCs w:val="18"/>
              </w:rPr>
              <w:t>иные источники</w:t>
            </w:r>
          </w:p>
        </w:tc>
        <w:tc>
          <w:tcPr>
            <w:tcW w:w="781"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c>
          <w:tcPr>
            <w:tcW w:w="782" w:type="dxa"/>
            <w:shd w:val="clear" w:color="auto" w:fill="auto"/>
          </w:tcPr>
          <w:p w:rsidR="0060031A" w:rsidRPr="0060031A" w:rsidRDefault="0060031A" w:rsidP="0060031A">
            <w:pPr>
              <w:jc w:val="center"/>
              <w:rPr>
                <w:sz w:val="18"/>
                <w:szCs w:val="18"/>
              </w:rPr>
            </w:pPr>
          </w:p>
        </w:tc>
      </w:tr>
    </w:tbl>
    <w:p w:rsidR="0060031A" w:rsidRPr="0060031A" w:rsidRDefault="0060031A" w:rsidP="0060031A">
      <w:pPr>
        <w:tabs>
          <w:tab w:val="left" w:pos="0"/>
        </w:tabs>
        <w:rPr>
          <w:b/>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Приложение № 2 к постановлению администрации Мошковского сельсовета от 30.10.2019 № 115</w:t>
      </w:r>
    </w:p>
    <w:p w:rsidR="0060031A" w:rsidRPr="0060031A" w:rsidRDefault="0060031A" w:rsidP="0060031A">
      <w:pPr>
        <w:autoSpaceDE w:val="0"/>
        <w:autoSpaceDN w:val="0"/>
        <w:adjustRightInd w:val="0"/>
        <w:jc w:val="center"/>
        <w:rPr>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Приложение № 3 к муниципальной программе</w:t>
      </w:r>
    </w:p>
    <w:p w:rsidR="0060031A" w:rsidRPr="0060031A" w:rsidRDefault="0060031A" w:rsidP="0060031A">
      <w:pPr>
        <w:autoSpaceDE w:val="0"/>
        <w:autoSpaceDN w:val="0"/>
        <w:adjustRightInd w:val="0"/>
        <w:jc w:val="right"/>
        <w:rPr>
          <w:b/>
          <w:sz w:val="18"/>
          <w:szCs w:val="18"/>
        </w:rPr>
      </w:pPr>
    </w:p>
    <w:p w:rsidR="0060031A" w:rsidRPr="0060031A" w:rsidRDefault="0060031A" w:rsidP="0060031A">
      <w:pPr>
        <w:jc w:val="center"/>
        <w:rPr>
          <w:sz w:val="18"/>
          <w:szCs w:val="18"/>
        </w:rPr>
      </w:pPr>
      <w:r w:rsidRPr="0060031A">
        <w:rPr>
          <w:bCs/>
          <w:color w:val="000000"/>
          <w:sz w:val="18"/>
          <w:szCs w:val="18"/>
        </w:rPr>
        <w:t xml:space="preserve">Ресурсное обеспечение </w:t>
      </w:r>
      <w:r w:rsidRPr="0060031A">
        <w:rPr>
          <w:sz w:val="18"/>
          <w:szCs w:val="18"/>
        </w:rPr>
        <w:t xml:space="preserve">реализации муниципальной программы Мошковского </w:t>
      </w:r>
      <w:r w:rsidRPr="0060031A">
        <w:rPr>
          <w:spacing w:val="-2"/>
          <w:sz w:val="18"/>
          <w:szCs w:val="18"/>
        </w:rPr>
        <w:t>сельсовета Бековского района Пензенской области</w:t>
      </w:r>
      <w:r w:rsidRPr="0060031A">
        <w:rPr>
          <w:spacing w:val="20"/>
          <w:sz w:val="18"/>
          <w:szCs w:val="18"/>
        </w:rPr>
        <w:t xml:space="preserve"> «</w:t>
      </w:r>
      <w:r w:rsidRPr="0060031A">
        <w:rPr>
          <w:spacing w:val="-2"/>
          <w:sz w:val="18"/>
          <w:szCs w:val="18"/>
        </w:rPr>
        <w:t>Организация муниципального управления в Мошковском сельсовете Бековского района Пензенской области</w:t>
      </w:r>
      <w:r w:rsidRPr="0060031A">
        <w:rPr>
          <w:spacing w:val="20"/>
          <w:sz w:val="18"/>
          <w:szCs w:val="18"/>
        </w:rPr>
        <w:t>»</w:t>
      </w:r>
      <w:r w:rsidRPr="0060031A">
        <w:rPr>
          <w:sz w:val="18"/>
          <w:szCs w:val="18"/>
        </w:rPr>
        <w:t xml:space="preserve"> за счет средств бюджета Мошковского сельсовета Бековского района Пензенской области</w:t>
      </w:r>
    </w:p>
    <w:p w:rsidR="0060031A" w:rsidRPr="0060031A" w:rsidRDefault="0060031A" w:rsidP="0060031A">
      <w:pPr>
        <w:autoSpaceDE w:val="0"/>
        <w:autoSpaceDN w:val="0"/>
        <w:adjustRightInd w:val="0"/>
        <w:jc w:val="center"/>
        <w:rPr>
          <w:b/>
          <w:spacing w:val="20"/>
          <w:sz w:val="18"/>
          <w:szCs w:val="18"/>
        </w:rPr>
      </w:pPr>
    </w:p>
    <w:tbl>
      <w:tblPr>
        <w:tblW w:w="10626" w:type="dxa"/>
        <w:jc w:val="center"/>
        <w:tblLayout w:type="fixed"/>
        <w:tblLook w:val="04A0" w:firstRow="1" w:lastRow="0" w:firstColumn="1" w:lastColumn="0" w:noHBand="0" w:noVBand="1"/>
      </w:tblPr>
      <w:tblGrid>
        <w:gridCol w:w="340"/>
        <w:gridCol w:w="737"/>
        <w:gridCol w:w="1246"/>
        <w:gridCol w:w="1389"/>
        <w:gridCol w:w="617"/>
        <w:gridCol w:w="426"/>
        <w:gridCol w:w="529"/>
        <w:gridCol w:w="851"/>
        <w:gridCol w:w="604"/>
        <w:gridCol w:w="646"/>
        <w:gridCol w:w="647"/>
        <w:gridCol w:w="647"/>
        <w:gridCol w:w="646"/>
        <w:gridCol w:w="647"/>
        <w:gridCol w:w="654"/>
      </w:tblGrid>
      <w:tr w:rsidR="0060031A" w:rsidRPr="0060031A" w:rsidTr="004D0A74">
        <w:trPr>
          <w:trHeight w:val="675"/>
          <w:jc w:val="center"/>
        </w:trPr>
        <w:tc>
          <w:tcPr>
            <w:tcW w:w="340"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 xml:space="preserve">№ </w:t>
            </w:r>
            <w:r w:rsidRPr="0060031A">
              <w:rPr>
                <w:color w:val="000000"/>
                <w:spacing w:val="-10"/>
                <w:sz w:val="18"/>
                <w:szCs w:val="18"/>
              </w:rPr>
              <w:t>п/п</w:t>
            </w:r>
          </w:p>
        </w:tc>
        <w:tc>
          <w:tcPr>
            <w:tcW w:w="737"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Статус</w:t>
            </w:r>
          </w:p>
        </w:tc>
        <w:tc>
          <w:tcPr>
            <w:tcW w:w="1246"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sz w:val="18"/>
                <w:szCs w:val="18"/>
              </w:rPr>
              <w:t>Наименование муниципальной программы, подпрограммы, основных мероприятий</w:t>
            </w:r>
          </w:p>
        </w:tc>
        <w:tc>
          <w:tcPr>
            <w:tcW w:w="1389"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sz w:val="18"/>
                <w:szCs w:val="18"/>
              </w:rPr>
              <w:t>Ответственный исполнитель, соисполнитель подпрограмм, основных мероприятий</w:t>
            </w:r>
          </w:p>
        </w:tc>
        <w:tc>
          <w:tcPr>
            <w:tcW w:w="3027" w:type="dxa"/>
            <w:gridSpan w:val="5"/>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sz w:val="18"/>
                <w:szCs w:val="18"/>
              </w:rPr>
              <w:t>Код классификации расходов бюджета</w:t>
            </w:r>
          </w:p>
        </w:tc>
        <w:tc>
          <w:tcPr>
            <w:tcW w:w="3887" w:type="dxa"/>
            <w:gridSpan w:val="6"/>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Расходы бюджета Мошковского сельсовета Бековского района Пензенской области</w:t>
            </w:r>
            <w:r w:rsidRPr="0060031A">
              <w:rPr>
                <w:sz w:val="18"/>
                <w:szCs w:val="18"/>
              </w:rPr>
              <w:t xml:space="preserve">/Источники финансирования дефицита бюджета </w:t>
            </w:r>
            <w:r w:rsidRPr="0060031A">
              <w:rPr>
                <w:color w:val="000000"/>
                <w:sz w:val="18"/>
                <w:szCs w:val="18"/>
              </w:rPr>
              <w:t>Мошковского сельсовета Бековского района Пензенской области, тыс. рублей</w:t>
            </w:r>
          </w:p>
        </w:tc>
      </w:tr>
      <w:tr w:rsidR="0060031A" w:rsidRPr="0060031A" w:rsidTr="004D0A74">
        <w:trPr>
          <w:trHeight w:val="900"/>
          <w:jc w:val="center"/>
        </w:trPr>
        <w:tc>
          <w:tcPr>
            <w:tcW w:w="340" w:type="dxa"/>
            <w:vMerge/>
            <w:tcBorders>
              <w:left w:val="single" w:sz="4" w:space="0" w:color="auto"/>
              <w:right w:val="single" w:sz="4" w:space="0" w:color="auto"/>
            </w:tcBorders>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tcPr>
          <w:p w:rsidR="0060031A" w:rsidRPr="0060031A" w:rsidRDefault="0060031A" w:rsidP="0060031A">
            <w:pPr>
              <w:jc w:val="center"/>
              <w:rPr>
                <w:color w:val="000000"/>
                <w:sz w:val="18"/>
                <w:szCs w:val="18"/>
              </w:rPr>
            </w:pPr>
          </w:p>
        </w:tc>
        <w:tc>
          <w:tcPr>
            <w:tcW w:w="1246" w:type="dxa"/>
            <w:vMerge/>
            <w:tcBorders>
              <w:left w:val="single" w:sz="4" w:space="0" w:color="auto"/>
              <w:right w:val="single" w:sz="4" w:space="0" w:color="auto"/>
            </w:tcBorders>
          </w:tcPr>
          <w:p w:rsidR="0060031A" w:rsidRPr="0060031A" w:rsidRDefault="0060031A" w:rsidP="0060031A">
            <w:pPr>
              <w:jc w:val="center"/>
              <w:rPr>
                <w:color w:val="000000"/>
                <w:sz w:val="18"/>
                <w:szCs w:val="18"/>
              </w:rPr>
            </w:pPr>
          </w:p>
        </w:tc>
        <w:tc>
          <w:tcPr>
            <w:tcW w:w="1389" w:type="dxa"/>
            <w:vMerge/>
            <w:tcBorders>
              <w:left w:val="single" w:sz="4" w:space="0" w:color="auto"/>
              <w:right w:val="single" w:sz="4" w:space="0" w:color="auto"/>
            </w:tcBorders>
          </w:tcPr>
          <w:p w:rsidR="0060031A" w:rsidRPr="0060031A" w:rsidRDefault="0060031A" w:rsidP="0060031A">
            <w:pPr>
              <w:jc w:val="center"/>
              <w:rPr>
                <w:color w:val="000000"/>
                <w:sz w:val="18"/>
                <w:szCs w:val="18"/>
              </w:rPr>
            </w:pPr>
          </w:p>
        </w:tc>
        <w:tc>
          <w:tcPr>
            <w:tcW w:w="617"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pacing w:val="-8"/>
                <w:sz w:val="18"/>
                <w:szCs w:val="18"/>
              </w:rPr>
            </w:pPr>
            <w:r w:rsidRPr="0060031A">
              <w:rPr>
                <w:sz w:val="18"/>
                <w:szCs w:val="18"/>
              </w:rPr>
              <w:t>Главный распорядитель бюджетных средств</w:t>
            </w:r>
          </w:p>
        </w:tc>
        <w:tc>
          <w:tcPr>
            <w:tcW w:w="426"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sz w:val="18"/>
                <w:szCs w:val="18"/>
              </w:rPr>
              <w:t>Раздел</w:t>
            </w:r>
          </w:p>
        </w:tc>
        <w:tc>
          <w:tcPr>
            <w:tcW w:w="529"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sz w:val="18"/>
                <w:szCs w:val="18"/>
              </w:rPr>
              <w:t>Подраздел</w:t>
            </w:r>
          </w:p>
        </w:tc>
        <w:tc>
          <w:tcPr>
            <w:tcW w:w="851"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sz w:val="18"/>
                <w:szCs w:val="18"/>
              </w:rPr>
              <w:t>Целевая статья</w:t>
            </w:r>
          </w:p>
        </w:tc>
        <w:tc>
          <w:tcPr>
            <w:tcW w:w="604"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sz w:val="18"/>
                <w:szCs w:val="18"/>
              </w:rPr>
              <w:t>Вид расходов</w:t>
            </w:r>
          </w:p>
        </w:tc>
        <w:tc>
          <w:tcPr>
            <w:tcW w:w="646" w:type="dxa"/>
            <w:tcBorders>
              <w:top w:val="single" w:sz="4" w:space="0" w:color="auto"/>
              <w:left w:val="nil"/>
              <w:right w:val="single" w:sz="4" w:space="0" w:color="auto"/>
            </w:tcBorders>
            <w:shd w:val="clear" w:color="auto" w:fill="auto"/>
          </w:tcPr>
          <w:p w:rsidR="0060031A" w:rsidRPr="0060031A" w:rsidRDefault="0060031A" w:rsidP="0060031A">
            <w:pPr>
              <w:widowControl w:val="0"/>
              <w:autoSpaceDE w:val="0"/>
              <w:autoSpaceDN w:val="0"/>
              <w:adjustRightInd w:val="0"/>
              <w:jc w:val="center"/>
              <w:rPr>
                <w:bCs/>
                <w:spacing w:val="-20"/>
                <w:sz w:val="18"/>
                <w:szCs w:val="18"/>
              </w:rPr>
            </w:pPr>
            <w:r w:rsidRPr="0060031A">
              <w:rPr>
                <w:bCs/>
                <w:spacing w:val="-20"/>
                <w:sz w:val="18"/>
                <w:szCs w:val="18"/>
              </w:rPr>
              <w:t>2019 год</w:t>
            </w:r>
          </w:p>
        </w:tc>
        <w:tc>
          <w:tcPr>
            <w:tcW w:w="647" w:type="dxa"/>
            <w:tcBorders>
              <w:top w:val="single" w:sz="4" w:space="0" w:color="auto"/>
              <w:left w:val="nil"/>
              <w:right w:val="single" w:sz="4" w:space="0" w:color="auto"/>
            </w:tcBorders>
            <w:shd w:val="clear" w:color="auto" w:fill="auto"/>
          </w:tcPr>
          <w:p w:rsidR="0060031A" w:rsidRPr="0060031A" w:rsidRDefault="0060031A" w:rsidP="0060031A">
            <w:pPr>
              <w:widowControl w:val="0"/>
              <w:autoSpaceDE w:val="0"/>
              <w:autoSpaceDN w:val="0"/>
              <w:adjustRightInd w:val="0"/>
              <w:jc w:val="center"/>
              <w:rPr>
                <w:bCs/>
                <w:spacing w:val="-20"/>
                <w:sz w:val="18"/>
                <w:szCs w:val="18"/>
              </w:rPr>
            </w:pPr>
            <w:r w:rsidRPr="0060031A">
              <w:rPr>
                <w:bCs/>
                <w:spacing w:val="-20"/>
                <w:sz w:val="18"/>
                <w:szCs w:val="18"/>
              </w:rPr>
              <w:t>2020 год</w:t>
            </w:r>
          </w:p>
        </w:tc>
        <w:tc>
          <w:tcPr>
            <w:tcW w:w="647" w:type="dxa"/>
            <w:tcBorders>
              <w:top w:val="single" w:sz="4" w:space="0" w:color="auto"/>
              <w:left w:val="nil"/>
              <w:right w:val="single" w:sz="4" w:space="0" w:color="auto"/>
            </w:tcBorders>
            <w:shd w:val="clear" w:color="auto" w:fill="auto"/>
          </w:tcPr>
          <w:p w:rsidR="0060031A" w:rsidRPr="0060031A" w:rsidRDefault="0060031A" w:rsidP="0060031A">
            <w:pPr>
              <w:widowControl w:val="0"/>
              <w:autoSpaceDE w:val="0"/>
              <w:autoSpaceDN w:val="0"/>
              <w:adjustRightInd w:val="0"/>
              <w:jc w:val="center"/>
              <w:rPr>
                <w:bCs/>
                <w:spacing w:val="-20"/>
                <w:sz w:val="18"/>
                <w:szCs w:val="18"/>
              </w:rPr>
            </w:pPr>
            <w:r w:rsidRPr="0060031A">
              <w:rPr>
                <w:bCs/>
                <w:spacing w:val="-20"/>
                <w:sz w:val="18"/>
                <w:szCs w:val="18"/>
              </w:rPr>
              <w:t>2021 год</w:t>
            </w:r>
          </w:p>
        </w:tc>
        <w:tc>
          <w:tcPr>
            <w:tcW w:w="646" w:type="dxa"/>
            <w:tcBorders>
              <w:top w:val="single" w:sz="4" w:space="0" w:color="auto"/>
              <w:left w:val="nil"/>
              <w:right w:val="single" w:sz="4" w:space="0" w:color="auto"/>
            </w:tcBorders>
            <w:shd w:val="clear" w:color="auto" w:fill="auto"/>
          </w:tcPr>
          <w:p w:rsidR="0060031A" w:rsidRPr="0060031A" w:rsidRDefault="0060031A" w:rsidP="0060031A">
            <w:pPr>
              <w:widowControl w:val="0"/>
              <w:autoSpaceDE w:val="0"/>
              <w:autoSpaceDN w:val="0"/>
              <w:adjustRightInd w:val="0"/>
              <w:jc w:val="center"/>
              <w:rPr>
                <w:bCs/>
                <w:spacing w:val="-20"/>
                <w:sz w:val="18"/>
                <w:szCs w:val="18"/>
              </w:rPr>
            </w:pPr>
            <w:r w:rsidRPr="0060031A">
              <w:rPr>
                <w:bCs/>
                <w:spacing w:val="-20"/>
                <w:sz w:val="18"/>
                <w:szCs w:val="18"/>
              </w:rPr>
              <w:t>2022 год</w:t>
            </w:r>
          </w:p>
        </w:tc>
        <w:tc>
          <w:tcPr>
            <w:tcW w:w="647" w:type="dxa"/>
            <w:tcBorders>
              <w:top w:val="single" w:sz="4" w:space="0" w:color="auto"/>
              <w:left w:val="nil"/>
              <w:right w:val="single" w:sz="4" w:space="0" w:color="auto"/>
            </w:tcBorders>
            <w:shd w:val="clear" w:color="auto" w:fill="auto"/>
          </w:tcPr>
          <w:p w:rsidR="0060031A" w:rsidRPr="0060031A" w:rsidRDefault="0060031A" w:rsidP="0060031A">
            <w:pPr>
              <w:widowControl w:val="0"/>
              <w:autoSpaceDE w:val="0"/>
              <w:autoSpaceDN w:val="0"/>
              <w:adjustRightInd w:val="0"/>
              <w:jc w:val="center"/>
              <w:rPr>
                <w:bCs/>
                <w:spacing w:val="-20"/>
                <w:sz w:val="18"/>
                <w:szCs w:val="18"/>
              </w:rPr>
            </w:pPr>
            <w:r w:rsidRPr="0060031A">
              <w:rPr>
                <w:bCs/>
                <w:spacing w:val="-20"/>
                <w:sz w:val="18"/>
                <w:szCs w:val="18"/>
              </w:rPr>
              <w:t>2023 год</w:t>
            </w:r>
          </w:p>
        </w:tc>
        <w:tc>
          <w:tcPr>
            <w:tcW w:w="654" w:type="dxa"/>
            <w:tcBorders>
              <w:top w:val="single" w:sz="4" w:space="0" w:color="auto"/>
              <w:left w:val="nil"/>
              <w:right w:val="single" w:sz="4" w:space="0" w:color="auto"/>
            </w:tcBorders>
            <w:shd w:val="clear" w:color="auto" w:fill="auto"/>
          </w:tcPr>
          <w:p w:rsidR="0060031A" w:rsidRPr="0060031A" w:rsidRDefault="0060031A" w:rsidP="0060031A">
            <w:pPr>
              <w:widowControl w:val="0"/>
              <w:autoSpaceDE w:val="0"/>
              <w:autoSpaceDN w:val="0"/>
              <w:adjustRightInd w:val="0"/>
              <w:jc w:val="center"/>
              <w:rPr>
                <w:bCs/>
                <w:spacing w:val="-20"/>
                <w:sz w:val="18"/>
                <w:szCs w:val="18"/>
              </w:rPr>
            </w:pPr>
            <w:r w:rsidRPr="0060031A">
              <w:rPr>
                <w:bCs/>
                <w:spacing w:val="-20"/>
                <w:sz w:val="18"/>
                <w:szCs w:val="18"/>
              </w:rPr>
              <w:t>2024 год</w:t>
            </w:r>
          </w:p>
        </w:tc>
      </w:tr>
      <w:tr w:rsidR="0060031A" w:rsidRPr="0060031A" w:rsidTr="004D0A74">
        <w:trPr>
          <w:trHeight w:val="503"/>
          <w:jc w:val="center"/>
        </w:trPr>
        <w:tc>
          <w:tcPr>
            <w:tcW w:w="340" w:type="dxa"/>
            <w:vMerge/>
            <w:tcBorders>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p>
        </w:tc>
        <w:tc>
          <w:tcPr>
            <w:tcW w:w="737" w:type="dxa"/>
            <w:vMerge/>
            <w:tcBorders>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p>
        </w:tc>
        <w:tc>
          <w:tcPr>
            <w:tcW w:w="1246" w:type="dxa"/>
            <w:vMerge/>
            <w:tcBorders>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p>
        </w:tc>
        <w:tc>
          <w:tcPr>
            <w:tcW w:w="1389" w:type="dxa"/>
            <w:vMerge/>
            <w:tcBorders>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p>
        </w:tc>
        <w:tc>
          <w:tcPr>
            <w:tcW w:w="3027" w:type="dxa"/>
            <w:gridSpan w:val="5"/>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sz w:val="18"/>
                <w:szCs w:val="18"/>
              </w:rPr>
            </w:pPr>
            <w:r w:rsidRPr="0060031A">
              <w:rPr>
                <w:sz w:val="18"/>
                <w:szCs w:val="18"/>
              </w:rPr>
              <w:t>Код классификации источников финансирования дефицита бюджета</w:t>
            </w:r>
          </w:p>
        </w:tc>
        <w:tc>
          <w:tcPr>
            <w:tcW w:w="646" w:type="dxa"/>
            <w:tcBorders>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p>
        </w:tc>
        <w:tc>
          <w:tcPr>
            <w:tcW w:w="647" w:type="dxa"/>
            <w:tcBorders>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p>
        </w:tc>
        <w:tc>
          <w:tcPr>
            <w:tcW w:w="647" w:type="dxa"/>
            <w:tcBorders>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p>
        </w:tc>
        <w:tc>
          <w:tcPr>
            <w:tcW w:w="646" w:type="dxa"/>
            <w:tcBorders>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p>
        </w:tc>
        <w:tc>
          <w:tcPr>
            <w:tcW w:w="647" w:type="dxa"/>
            <w:tcBorders>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p>
        </w:tc>
        <w:tc>
          <w:tcPr>
            <w:tcW w:w="654" w:type="dxa"/>
            <w:tcBorders>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p>
        </w:tc>
      </w:tr>
      <w:tr w:rsidR="0060031A" w:rsidRPr="0060031A" w:rsidTr="004D0A74">
        <w:trPr>
          <w:trHeight w:val="109"/>
          <w:jc w:val="center"/>
        </w:trPr>
        <w:tc>
          <w:tcPr>
            <w:tcW w:w="34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1</w:t>
            </w:r>
          </w:p>
        </w:tc>
        <w:tc>
          <w:tcPr>
            <w:tcW w:w="737"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2</w:t>
            </w:r>
          </w:p>
        </w:tc>
        <w:tc>
          <w:tcPr>
            <w:tcW w:w="124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3</w:t>
            </w:r>
          </w:p>
        </w:tc>
        <w:tc>
          <w:tcPr>
            <w:tcW w:w="1389"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color w:val="000000"/>
                <w:sz w:val="18"/>
                <w:szCs w:val="18"/>
              </w:rPr>
            </w:pPr>
            <w:r w:rsidRPr="0060031A">
              <w:rPr>
                <w:color w:val="000000"/>
                <w:sz w:val="18"/>
                <w:szCs w:val="18"/>
              </w:rPr>
              <w:t>4</w:t>
            </w:r>
          </w:p>
        </w:tc>
        <w:tc>
          <w:tcPr>
            <w:tcW w:w="617"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5</w:t>
            </w:r>
          </w:p>
        </w:tc>
        <w:tc>
          <w:tcPr>
            <w:tcW w:w="426"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6</w:t>
            </w:r>
          </w:p>
        </w:tc>
        <w:tc>
          <w:tcPr>
            <w:tcW w:w="529"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7</w:t>
            </w:r>
          </w:p>
        </w:tc>
        <w:tc>
          <w:tcPr>
            <w:tcW w:w="851"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8</w:t>
            </w:r>
          </w:p>
        </w:tc>
        <w:tc>
          <w:tcPr>
            <w:tcW w:w="604"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9</w:t>
            </w:r>
          </w:p>
        </w:tc>
        <w:tc>
          <w:tcPr>
            <w:tcW w:w="646"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10</w:t>
            </w:r>
          </w:p>
        </w:tc>
        <w:tc>
          <w:tcPr>
            <w:tcW w:w="647"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11</w:t>
            </w:r>
          </w:p>
        </w:tc>
        <w:tc>
          <w:tcPr>
            <w:tcW w:w="647"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12</w:t>
            </w:r>
          </w:p>
        </w:tc>
        <w:tc>
          <w:tcPr>
            <w:tcW w:w="646"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13</w:t>
            </w:r>
          </w:p>
        </w:tc>
        <w:tc>
          <w:tcPr>
            <w:tcW w:w="647"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14</w:t>
            </w:r>
          </w:p>
        </w:tc>
        <w:tc>
          <w:tcPr>
            <w:tcW w:w="654" w:type="dxa"/>
            <w:tcBorders>
              <w:top w:val="single" w:sz="4" w:space="0" w:color="auto"/>
              <w:left w:val="nil"/>
              <w:bottom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15</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40" w:type="dxa"/>
            <w:vMerge w:val="restart"/>
            <w:tcBorders>
              <w:top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Муниципальная программа</w:t>
            </w:r>
          </w:p>
        </w:tc>
        <w:tc>
          <w:tcPr>
            <w:tcW w:w="1246"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autoSpaceDE w:val="0"/>
              <w:autoSpaceDN w:val="0"/>
              <w:adjustRightInd w:val="0"/>
              <w:rPr>
                <w:sz w:val="18"/>
                <w:szCs w:val="18"/>
              </w:rPr>
            </w:pPr>
            <w:r w:rsidRPr="0060031A">
              <w:rPr>
                <w:spacing w:val="-2"/>
                <w:sz w:val="18"/>
                <w:szCs w:val="18"/>
              </w:rPr>
              <w:t>Организация муниципального управления в Мошковском сельсовете Бековского района Пензенской области</w:t>
            </w:r>
          </w:p>
        </w:tc>
        <w:tc>
          <w:tcPr>
            <w:tcW w:w="1389" w:type="dxa"/>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всего</w:t>
            </w: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1745,348</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1581,986</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1506,834</w:t>
            </w:r>
          </w:p>
        </w:tc>
        <w:tc>
          <w:tcPr>
            <w:tcW w:w="646" w:type="dxa"/>
            <w:tcBorders>
              <w:top w:val="single" w:sz="4" w:space="0" w:color="auto"/>
              <w:left w:val="single" w:sz="4" w:space="0" w:color="auto"/>
            </w:tcBorders>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647" w:type="dxa"/>
            <w:tcBorders>
              <w:top w:val="single" w:sz="4" w:space="0" w:color="auto"/>
              <w:left w:val="single" w:sz="4" w:space="0" w:color="auto"/>
            </w:tcBorders>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654" w:type="dxa"/>
            <w:tcBorders>
              <w:top w:val="single" w:sz="4" w:space="0" w:color="auto"/>
              <w:left w:val="single" w:sz="4" w:space="0" w:color="auto"/>
            </w:tcBorders>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40" w:type="dxa"/>
            <w:vMerge/>
            <w:tcBorders>
              <w:top w:val="single" w:sz="4" w:space="0" w:color="auto"/>
              <w:right w:val="single" w:sz="4" w:space="0" w:color="auto"/>
            </w:tcBorders>
            <w:shd w:val="clear" w:color="auto" w:fill="auto"/>
            <w:noWrap/>
          </w:tcPr>
          <w:p w:rsidR="0060031A" w:rsidRPr="0060031A" w:rsidRDefault="0060031A" w:rsidP="0060031A">
            <w:pPr>
              <w:rPr>
                <w:color w:val="000000"/>
                <w:sz w:val="18"/>
                <w:szCs w:val="18"/>
              </w:rPr>
            </w:pPr>
          </w:p>
        </w:tc>
        <w:tc>
          <w:tcPr>
            <w:tcW w:w="737"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autoSpaceDE w:val="0"/>
              <w:autoSpaceDN w:val="0"/>
              <w:adjustRightInd w:val="0"/>
              <w:rPr>
                <w:spacing w:val="-2"/>
                <w:sz w:val="18"/>
                <w:szCs w:val="18"/>
              </w:rPr>
            </w:pPr>
          </w:p>
        </w:tc>
        <w:tc>
          <w:tcPr>
            <w:tcW w:w="1389"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sz w:val="18"/>
                <w:szCs w:val="18"/>
              </w:rPr>
              <w:t>ответственный исполнитель – а</w:t>
            </w:r>
            <w:r w:rsidRPr="0060031A">
              <w:rPr>
                <w:iCs/>
                <w:color w:val="000000"/>
                <w:sz w:val="18"/>
                <w:szCs w:val="18"/>
              </w:rPr>
              <w:t xml:space="preserve">дминистрация </w:t>
            </w:r>
            <w:r w:rsidRPr="0060031A">
              <w:rPr>
                <w:spacing w:val="-2"/>
                <w:sz w:val="18"/>
                <w:szCs w:val="18"/>
              </w:rPr>
              <w:t>Мошковского</w:t>
            </w:r>
          </w:p>
          <w:p w:rsidR="0060031A" w:rsidRPr="0060031A" w:rsidRDefault="0060031A" w:rsidP="0060031A">
            <w:pPr>
              <w:rPr>
                <w:color w:val="000000"/>
                <w:sz w:val="18"/>
                <w:szCs w:val="18"/>
              </w:rPr>
            </w:pPr>
            <w:r w:rsidRPr="0060031A">
              <w:rPr>
                <w:iCs/>
                <w:color w:val="000000"/>
                <w:sz w:val="18"/>
                <w:szCs w:val="18"/>
              </w:rPr>
              <w:t>сельсовета Бековского района Пензенской области</w:t>
            </w: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1745,348</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1581,986</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1506,834</w:t>
            </w:r>
          </w:p>
        </w:tc>
        <w:tc>
          <w:tcPr>
            <w:tcW w:w="646" w:type="dxa"/>
            <w:tcBorders>
              <w:top w:val="single" w:sz="4" w:space="0" w:color="auto"/>
              <w:left w:val="single" w:sz="4" w:space="0" w:color="auto"/>
            </w:tcBorders>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647" w:type="dxa"/>
            <w:tcBorders>
              <w:top w:val="single" w:sz="4" w:space="0" w:color="auto"/>
              <w:left w:val="single" w:sz="4" w:space="0" w:color="auto"/>
            </w:tcBorders>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654" w:type="dxa"/>
            <w:tcBorders>
              <w:top w:val="single" w:sz="4" w:space="0" w:color="auto"/>
              <w:left w:val="single" w:sz="4" w:space="0" w:color="auto"/>
            </w:tcBorders>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1438,382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40" w:type="dxa"/>
            <w:vMerge/>
            <w:tcBorders>
              <w:top w:val="single" w:sz="4" w:space="0" w:color="auto"/>
              <w:right w:val="single" w:sz="4" w:space="0" w:color="auto"/>
            </w:tcBorders>
            <w:shd w:val="clear" w:color="auto" w:fill="auto"/>
            <w:noWrap/>
          </w:tcPr>
          <w:p w:rsidR="0060031A" w:rsidRPr="0060031A" w:rsidRDefault="0060031A" w:rsidP="0060031A">
            <w:pPr>
              <w:rPr>
                <w:color w:val="000000"/>
                <w:sz w:val="18"/>
                <w:szCs w:val="18"/>
              </w:rPr>
            </w:pPr>
          </w:p>
        </w:tc>
        <w:tc>
          <w:tcPr>
            <w:tcW w:w="737"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autoSpaceDE w:val="0"/>
              <w:autoSpaceDN w:val="0"/>
              <w:adjustRightInd w:val="0"/>
              <w:rPr>
                <w:spacing w:val="-2"/>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FF0000"/>
                <w:sz w:val="18"/>
                <w:szCs w:val="18"/>
              </w:rPr>
            </w:pPr>
          </w:p>
        </w:tc>
        <w:tc>
          <w:tcPr>
            <w:tcW w:w="646"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c>
          <w:tcPr>
            <w:tcW w:w="654"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40" w:type="dxa"/>
            <w:vMerge/>
            <w:tcBorders>
              <w:top w:val="single" w:sz="4" w:space="0" w:color="auto"/>
              <w:right w:val="single" w:sz="4" w:space="0" w:color="auto"/>
            </w:tcBorders>
            <w:shd w:val="clear" w:color="auto" w:fill="auto"/>
            <w:noWrap/>
          </w:tcPr>
          <w:p w:rsidR="0060031A" w:rsidRPr="0060031A" w:rsidRDefault="0060031A" w:rsidP="0060031A">
            <w:pPr>
              <w:rPr>
                <w:color w:val="000000"/>
                <w:sz w:val="18"/>
                <w:szCs w:val="18"/>
              </w:rPr>
            </w:pPr>
          </w:p>
        </w:tc>
        <w:tc>
          <w:tcPr>
            <w:tcW w:w="737"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autoSpaceDE w:val="0"/>
              <w:autoSpaceDN w:val="0"/>
              <w:adjustRightInd w:val="0"/>
              <w:rPr>
                <w:spacing w:val="-2"/>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FF0000"/>
                <w:sz w:val="18"/>
                <w:szCs w:val="18"/>
              </w:rPr>
            </w:pPr>
          </w:p>
        </w:tc>
        <w:tc>
          <w:tcPr>
            <w:tcW w:w="646"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c>
          <w:tcPr>
            <w:tcW w:w="654"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40" w:type="dxa"/>
            <w:vMerge/>
            <w:tcBorders>
              <w:top w:val="single" w:sz="4" w:space="0" w:color="auto"/>
              <w:right w:val="single" w:sz="4" w:space="0" w:color="auto"/>
            </w:tcBorders>
            <w:shd w:val="clear" w:color="auto" w:fill="auto"/>
            <w:noWrap/>
          </w:tcPr>
          <w:p w:rsidR="0060031A" w:rsidRPr="0060031A" w:rsidRDefault="0060031A" w:rsidP="0060031A">
            <w:pPr>
              <w:rPr>
                <w:color w:val="000000"/>
                <w:sz w:val="18"/>
                <w:szCs w:val="18"/>
              </w:rPr>
            </w:pPr>
          </w:p>
        </w:tc>
        <w:tc>
          <w:tcPr>
            <w:tcW w:w="737"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autoSpaceDE w:val="0"/>
              <w:autoSpaceDN w:val="0"/>
              <w:adjustRightInd w:val="0"/>
              <w:rPr>
                <w:spacing w:val="-2"/>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FF0000"/>
                <w:sz w:val="18"/>
                <w:szCs w:val="18"/>
              </w:rPr>
            </w:pPr>
          </w:p>
        </w:tc>
        <w:tc>
          <w:tcPr>
            <w:tcW w:w="646"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c>
          <w:tcPr>
            <w:tcW w:w="654"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40" w:type="dxa"/>
            <w:vMerge/>
            <w:tcBorders>
              <w:top w:val="single" w:sz="4" w:space="0" w:color="auto"/>
              <w:right w:val="single" w:sz="4" w:space="0" w:color="auto"/>
            </w:tcBorders>
            <w:shd w:val="clear" w:color="auto" w:fill="auto"/>
            <w:noWrap/>
          </w:tcPr>
          <w:p w:rsidR="0060031A" w:rsidRPr="0060031A" w:rsidRDefault="0060031A" w:rsidP="0060031A">
            <w:pPr>
              <w:rPr>
                <w:color w:val="000000"/>
                <w:sz w:val="18"/>
                <w:szCs w:val="18"/>
              </w:rPr>
            </w:pPr>
          </w:p>
        </w:tc>
        <w:tc>
          <w:tcPr>
            <w:tcW w:w="737"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autoSpaceDE w:val="0"/>
              <w:autoSpaceDN w:val="0"/>
              <w:adjustRightInd w:val="0"/>
              <w:rPr>
                <w:spacing w:val="-2"/>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FF0000"/>
                <w:sz w:val="18"/>
                <w:szCs w:val="18"/>
              </w:rPr>
            </w:pPr>
          </w:p>
        </w:tc>
        <w:tc>
          <w:tcPr>
            <w:tcW w:w="646"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c>
          <w:tcPr>
            <w:tcW w:w="654"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340" w:type="dxa"/>
            <w:vMerge/>
            <w:tcBorders>
              <w:top w:val="single" w:sz="4" w:space="0" w:color="auto"/>
              <w:right w:val="single" w:sz="4" w:space="0" w:color="auto"/>
            </w:tcBorders>
            <w:shd w:val="clear" w:color="auto" w:fill="auto"/>
            <w:noWrap/>
          </w:tcPr>
          <w:p w:rsidR="0060031A" w:rsidRPr="0060031A" w:rsidRDefault="0060031A" w:rsidP="0060031A">
            <w:pPr>
              <w:rPr>
                <w:color w:val="000000"/>
                <w:sz w:val="18"/>
                <w:szCs w:val="18"/>
              </w:rPr>
            </w:pPr>
          </w:p>
        </w:tc>
        <w:tc>
          <w:tcPr>
            <w:tcW w:w="737"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top w:val="single" w:sz="4" w:space="0" w:color="auto"/>
              <w:left w:val="single" w:sz="4" w:space="0" w:color="auto"/>
              <w:right w:val="single" w:sz="4" w:space="0" w:color="auto"/>
            </w:tcBorders>
            <w:shd w:val="clear" w:color="auto" w:fill="auto"/>
          </w:tcPr>
          <w:p w:rsidR="0060031A" w:rsidRPr="0060031A" w:rsidRDefault="0060031A" w:rsidP="0060031A">
            <w:pPr>
              <w:autoSpaceDE w:val="0"/>
              <w:autoSpaceDN w:val="0"/>
              <w:adjustRightInd w:val="0"/>
              <w:rPr>
                <w:spacing w:val="-2"/>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FF0000"/>
                <w:sz w:val="18"/>
                <w:szCs w:val="18"/>
              </w:rPr>
            </w:pPr>
          </w:p>
        </w:tc>
        <w:tc>
          <w:tcPr>
            <w:tcW w:w="646"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c>
          <w:tcPr>
            <w:tcW w:w="647"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c>
          <w:tcPr>
            <w:tcW w:w="654" w:type="dxa"/>
            <w:tcBorders>
              <w:top w:val="single" w:sz="4" w:space="0" w:color="auto"/>
              <w:left w:val="single" w:sz="4" w:space="0" w:color="auto"/>
            </w:tcBorders>
            <w:shd w:val="clear" w:color="auto" w:fill="auto"/>
          </w:tcPr>
          <w:p w:rsidR="0060031A" w:rsidRPr="0060031A" w:rsidRDefault="0060031A" w:rsidP="0060031A">
            <w:pPr>
              <w:jc w:val="center"/>
              <w:rPr>
                <w:color w:val="FF0000"/>
                <w:sz w:val="18"/>
                <w:szCs w:val="18"/>
              </w:rPr>
            </w:pP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val="restart"/>
            <w:tcBorders>
              <w:top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w:t>
            </w:r>
          </w:p>
        </w:tc>
        <w:tc>
          <w:tcPr>
            <w:tcW w:w="737"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Подпрограмма 1</w:t>
            </w:r>
          </w:p>
        </w:tc>
        <w:tc>
          <w:tcPr>
            <w:tcW w:w="1246"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sz w:val="18"/>
                <w:szCs w:val="18"/>
              </w:rPr>
              <w:t xml:space="preserve">Обеспечение деятельности администрации </w:t>
            </w:r>
            <w:r w:rsidRPr="0060031A">
              <w:rPr>
                <w:spacing w:val="-2"/>
                <w:sz w:val="18"/>
                <w:szCs w:val="18"/>
              </w:rPr>
              <w:t>Мошковского</w:t>
            </w:r>
            <w:r w:rsidRPr="0060031A">
              <w:rPr>
                <w:sz w:val="18"/>
                <w:szCs w:val="18"/>
              </w:rPr>
              <w:t xml:space="preserve"> сельсовета Бековского района Пензенской области </w:t>
            </w:r>
          </w:p>
        </w:tc>
        <w:tc>
          <w:tcPr>
            <w:tcW w:w="1389" w:type="dxa"/>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всего</w:t>
            </w: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vAlign w:val="bottom"/>
          </w:tcPr>
          <w:p w:rsidR="0060031A" w:rsidRPr="0060031A" w:rsidRDefault="0060031A" w:rsidP="0060031A">
            <w:pPr>
              <w:jc w:val="center"/>
              <w:rPr>
                <w:bCs/>
                <w:iCs/>
                <w:color w:val="000000"/>
                <w:sz w:val="18"/>
                <w:szCs w:val="18"/>
              </w:rPr>
            </w:pPr>
            <w:r w:rsidRPr="0060031A">
              <w:rPr>
                <w:bCs/>
                <w:iCs/>
                <w:color w:val="000000"/>
                <w:sz w:val="18"/>
                <w:szCs w:val="18"/>
              </w:rPr>
              <w:t>1728,070</w:t>
            </w:r>
          </w:p>
        </w:tc>
        <w:tc>
          <w:tcPr>
            <w:tcW w:w="647" w:type="dxa"/>
            <w:tcBorders>
              <w:top w:val="single" w:sz="4" w:space="0" w:color="auto"/>
              <w:left w:val="single" w:sz="4" w:space="0" w:color="auto"/>
              <w:right w:val="single" w:sz="4" w:space="0" w:color="auto"/>
            </w:tcBorders>
            <w:shd w:val="clear" w:color="auto" w:fill="auto"/>
            <w:noWrap/>
            <w:vAlign w:val="bottom"/>
          </w:tcPr>
          <w:p w:rsidR="0060031A" w:rsidRPr="0060031A" w:rsidRDefault="0060031A" w:rsidP="0060031A">
            <w:pPr>
              <w:jc w:val="center"/>
              <w:rPr>
                <w:bCs/>
                <w:iCs/>
                <w:color w:val="000000"/>
                <w:sz w:val="18"/>
                <w:szCs w:val="18"/>
              </w:rPr>
            </w:pPr>
            <w:r w:rsidRPr="0060031A">
              <w:rPr>
                <w:bCs/>
                <w:iCs/>
                <w:color w:val="000000"/>
                <w:sz w:val="18"/>
                <w:szCs w:val="18"/>
              </w:rPr>
              <w:t>1570,410</w:t>
            </w:r>
          </w:p>
        </w:tc>
        <w:tc>
          <w:tcPr>
            <w:tcW w:w="647" w:type="dxa"/>
            <w:tcBorders>
              <w:top w:val="single" w:sz="4" w:space="0" w:color="auto"/>
              <w:left w:val="single" w:sz="4" w:space="0" w:color="auto"/>
            </w:tcBorders>
            <w:shd w:val="clear" w:color="auto" w:fill="auto"/>
            <w:noWrap/>
            <w:vAlign w:val="bottom"/>
          </w:tcPr>
          <w:p w:rsidR="0060031A" w:rsidRPr="0060031A" w:rsidRDefault="0060031A" w:rsidP="0060031A">
            <w:pPr>
              <w:jc w:val="center"/>
              <w:rPr>
                <w:bCs/>
                <w:iCs/>
                <w:color w:val="000000"/>
                <w:sz w:val="18"/>
                <w:szCs w:val="18"/>
              </w:rPr>
            </w:pPr>
            <w:r w:rsidRPr="0060031A">
              <w:rPr>
                <w:bCs/>
                <w:iCs/>
                <w:color w:val="000000"/>
                <w:sz w:val="18"/>
                <w:szCs w:val="18"/>
              </w:rPr>
              <w:t>1499,429</w:t>
            </w:r>
          </w:p>
        </w:tc>
        <w:tc>
          <w:tcPr>
            <w:tcW w:w="646" w:type="dxa"/>
            <w:tcBorders>
              <w:top w:val="single" w:sz="4" w:space="0" w:color="auto"/>
              <w:left w:val="single" w:sz="4" w:space="0" w:color="auto"/>
            </w:tcBorders>
            <w:shd w:val="clear" w:color="auto" w:fill="auto"/>
            <w:vAlign w:val="bottom"/>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647" w:type="dxa"/>
            <w:tcBorders>
              <w:top w:val="single" w:sz="4" w:space="0" w:color="auto"/>
              <w:left w:val="single" w:sz="4" w:space="0" w:color="auto"/>
            </w:tcBorders>
            <w:shd w:val="clear" w:color="auto" w:fill="auto"/>
            <w:vAlign w:val="bottom"/>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654" w:type="dxa"/>
            <w:tcBorders>
              <w:top w:val="single" w:sz="4" w:space="0" w:color="auto"/>
              <w:left w:val="single" w:sz="4" w:space="0" w:color="auto"/>
            </w:tcBorders>
            <w:shd w:val="clear" w:color="auto" w:fill="auto"/>
            <w:vAlign w:val="bottom"/>
          </w:tcPr>
          <w:p w:rsidR="0060031A" w:rsidRPr="0060031A" w:rsidRDefault="0060031A" w:rsidP="0060031A">
            <w:pPr>
              <w:jc w:val="center"/>
              <w:rPr>
                <w:bCs/>
                <w:iCs/>
                <w:color w:val="000000"/>
                <w:sz w:val="18"/>
                <w:szCs w:val="18"/>
              </w:rPr>
            </w:pPr>
            <w:r w:rsidRPr="0060031A">
              <w:rPr>
                <w:bCs/>
                <w:iCs/>
                <w:color w:val="000000"/>
                <w:sz w:val="18"/>
                <w:szCs w:val="18"/>
              </w:rPr>
              <w:t>1431,630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91"/>
          <w:jc w:val="center"/>
        </w:trPr>
        <w:tc>
          <w:tcPr>
            <w:tcW w:w="340" w:type="dxa"/>
            <w:vMerge/>
            <w:tcBorders>
              <w:right w:val="single" w:sz="4" w:space="0" w:color="auto"/>
            </w:tcBorders>
            <w:vAlign w:val="center"/>
          </w:tcPr>
          <w:p w:rsidR="0060031A" w:rsidRPr="0060031A" w:rsidRDefault="0060031A" w:rsidP="0060031A">
            <w:pPr>
              <w:rPr>
                <w:color w:val="000000"/>
                <w:sz w:val="18"/>
                <w:szCs w:val="18"/>
              </w:rPr>
            </w:pPr>
          </w:p>
        </w:tc>
        <w:tc>
          <w:tcPr>
            <w:tcW w:w="737" w:type="dxa"/>
            <w:vMerge/>
            <w:tcBorders>
              <w:left w:val="single" w:sz="4" w:space="0" w:color="auto"/>
              <w:right w:val="single" w:sz="4" w:space="0" w:color="auto"/>
            </w:tcBorders>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tcPr>
          <w:p w:rsidR="0060031A" w:rsidRPr="0060031A" w:rsidRDefault="0060031A" w:rsidP="0060031A">
            <w:pPr>
              <w:rPr>
                <w:color w:val="000000"/>
                <w:sz w:val="18"/>
                <w:szCs w:val="18"/>
              </w:rPr>
            </w:pPr>
          </w:p>
        </w:tc>
        <w:tc>
          <w:tcPr>
            <w:tcW w:w="1389"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rPr>
                <w:iCs/>
                <w:color w:val="000000"/>
                <w:sz w:val="18"/>
                <w:szCs w:val="18"/>
              </w:rPr>
            </w:pPr>
            <w:r w:rsidRPr="0060031A">
              <w:rPr>
                <w:sz w:val="18"/>
                <w:szCs w:val="18"/>
              </w:rPr>
              <w:t>ответственный исполнитель – а</w:t>
            </w:r>
            <w:r w:rsidRPr="0060031A">
              <w:rPr>
                <w:iCs/>
                <w:color w:val="000000"/>
                <w:sz w:val="18"/>
                <w:szCs w:val="18"/>
              </w:rPr>
              <w:t>дминистрация Мошковского сельсовета Бековского района Пензенской области</w:t>
            </w: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1728,070</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1570,410</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1499,429</w:t>
            </w:r>
          </w:p>
        </w:tc>
        <w:tc>
          <w:tcPr>
            <w:tcW w:w="646" w:type="dxa"/>
            <w:tcBorders>
              <w:top w:val="single" w:sz="4" w:space="0" w:color="auto"/>
              <w:left w:val="single" w:sz="4" w:space="0" w:color="auto"/>
            </w:tcBorders>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647" w:type="dxa"/>
            <w:tcBorders>
              <w:top w:val="single" w:sz="4" w:space="0" w:color="auto"/>
              <w:left w:val="single" w:sz="4" w:space="0" w:color="auto"/>
            </w:tcBorders>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654" w:type="dxa"/>
            <w:tcBorders>
              <w:top w:val="single" w:sz="4" w:space="0" w:color="auto"/>
              <w:left w:val="single" w:sz="4" w:space="0" w:color="auto"/>
            </w:tcBorders>
            <w:shd w:val="clear" w:color="auto" w:fill="auto"/>
          </w:tcPr>
          <w:p w:rsidR="0060031A" w:rsidRPr="0060031A" w:rsidRDefault="0060031A" w:rsidP="0060031A">
            <w:pPr>
              <w:jc w:val="center"/>
              <w:rPr>
                <w:bCs/>
                <w:iCs/>
                <w:color w:val="000000"/>
                <w:sz w:val="18"/>
                <w:szCs w:val="18"/>
              </w:rPr>
            </w:pPr>
            <w:r w:rsidRPr="0060031A">
              <w:rPr>
                <w:bCs/>
                <w:iCs/>
                <w:color w:val="000000"/>
                <w:sz w:val="18"/>
                <w:szCs w:val="18"/>
              </w:rPr>
              <w:t>1431,630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67"/>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0410102100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869,114</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902,881</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902,881</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0410102100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120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869,114</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902,881</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902,881</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color w:val="000000"/>
                <w:sz w:val="18"/>
                <w:szCs w:val="18"/>
              </w:rPr>
              <w:t>0410102110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684,851</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643,587</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576,606</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color w:val="000000"/>
                <w:sz w:val="18"/>
                <w:szCs w:val="18"/>
              </w:rPr>
              <w:t>0410102110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120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684,851</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643,587</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576,606</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53"/>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color w:val="000000"/>
                <w:sz w:val="18"/>
                <w:szCs w:val="18"/>
              </w:rPr>
              <w:t>0410102200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163,703</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71"/>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color w:val="000000"/>
                <w:sz w:val="18"/>
                <w:szCs w:val="18"/>
              </w:rPr>
              <w:t>0410102200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240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142,639</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77"/>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0410102200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850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21,064</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15"/>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0410164710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0410164710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120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val="restart"/>
            <w:tcBorders>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1.1</w:t>
            </w:r>
          </w:p>
        </w:tc>
        <w:tc>
          <w:tcPr>
            <w:tcW w:w="737" w:type="dxa"/>
            <w:vMerge w:val="restart"/>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Основное мероприятие</w:t>
            </w:r>
          </w:p>
        </w:tc>
        <w:tc>
          <w:tcPr>
            <w:tcW w:w="1246" w:type="dxa"/>
            <w:vMerge w:val="restart"/>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Расходы на содержание органов местного самоуправления</w:t>
            </w:r>
          </w:p>
        </w:tc>
        <w:tc>
          <w:tcPr>
            <w:tcW w:w="1389" w:type="dxa"/>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всего</w:t>
            </w: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vAlign w:val="bottom"/>
          </w:tcPr>
          <w:p w:rsidR="0060031A" w:rsidRPr="0060031A" w:rsidRDefault="0060031A" w:rsidP="0060031A">
            <w:pPr>
              <w:jc w:val="center"/>
              <w:rPr>
                <w:bCs/>
                <w:iCs/>
                <w:color w:val="000000"/>
                <w:sz w:val="18"/>
                <w:szCs w:val="18"/>
              </w:rPr>
            </w:pPr>
            <w:r w:rsidRPr="0060031A">
              <w:rPr>
                <w:bCs/>
                <w:iCs/>
                <w:color w:val="000000"/>
                <w:sz w:val="18"/>
                <w:szCs w:val="18"/>
              </w:rPr>
              <w:t>1728,070</w:t>
            </w:r>
          </w:p>
        </w:tc>
        <w:tc>
          <w:tcPr>
            <w:tcW w:w="647" w:type="dxa"/>
            <w:tcBorders>
              <w:top w:val="single" w:sz="4" w:space="0" w:color="auto"/>
              <w:left w:val="single" w:sz="4" w:space="0" w:color="auto"/>
              <w:right w:val="single" w:sz="4" w:space="0" w:color="auto"/>
            </w:tcBorders>
            <w:shd w:val="clear" w:color="auto" w:fill="auto"/>
            <w:noWrap/>
            <w:vAlign w:val="bottom"/>
          </w:tcPr>
          <w:p w:rsidR="0060031A" w:rsidRPr="0060031A" w:rsidRDefault="0060031A" w:rsidP="0060031A">
            <w:pPr>
              <w:jc w:val="center"/>
              <w:rPr>
                <w:bCs/>
                <w:iCs/>
                <w:color w:val="000000"/>
                <w:sz w:val="18"/>
                <w:szCs w:val="18"/>
              </w:rPr>
            </w:pPr>
            <w:r w:rsidRPr="0060031A">
              <w:rPr>
                <w:bCs/>
                <w:iCs/>
                <w:color w:val="000000"/>
                <w:sz w:val="18"/>
                <w:szCs w:val="18"/>
              </w:rPr>
              <w:t>1570,410</w:t>
            </w:r>
          </w:p>
        </w:tc>
        <w:tc>
          <w:tcPr>
            <w:tcW w:w="647" w:type="dxa"/>
            <w:tcBorders>
              <w:top w:val="single" w:sz="4" w:space="0" w:color="auto"/>
              <w:left w:val="single" w:sz="4" w:space="0" w:color="auto"/>
            </w:tcBorders>
            <w:shd w:val="clear" w:color="auto" w:fill="auto"/>
            <w:noWrap/>
            <w:vAlign w:val="bottom"/>
          </w:tcPr>
          <w:p w:rsidR="0060031A" w:rsidRPr="0060031A" w:rsidRDefault="0060031A" w:rsidP="0060031A">
            <w:pPr>
              <w:jc w:val="center"/>
              <w:rPr>
                <w:bCs/>
                <w:iCs/>
                <w:color w:val="000000"/>
                <w:sz w:val="18"/>
                <w:szCs w:val="18"/>
              </w:rPr>
            </w:pPr>
            <w:r w:rsidRPr="0060031A">
              <w:rPr>
                <w:bCs/>
                <w:iCs/>
                <w:color w:val="000000"/>
                <w:sz w:val="18"/>
                <w:szCs w:val="18"/>
              </w:rPr>
              <w:t>1499,429</w:t>
            </w:r>
          </w:p>
        </w:tc>
        <w:tc>
          <w:tcPr>
            <w:tcW w:w="646" w:type="dxa"/>
            <w:tcBorders>
              <w:top w:val="single" w:sz="4" w:space="0" w:color="auto"/>
              <w:left w:val="single" w:sz="4" w:space="0" w:color="auto"/>
            </w:tcBorders>
            <w:shd w:val="clear" w:color="auto" w:fill="FFFFFF"/>
            <w:vAlign w:val="bottom"/>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647" w:type="dxa"/>
            <w:tcBorders>
              <w:top w:val="single" w:sz="4" w:space="0" w:color="auto"/>
              <w:left w:val="single" w:sz="4" w:space="0" w:color="auto"/>
            </w:tcBorders>
            <w:shd w:val="clear" w:color="auto" w:fill="FFFFFF"/>
            <w:vAlign w:val="bottom"/>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654" w:type="dxa"/>
            <w:tcBorders>
              <w:top w:val="single" w:sz="4" w:space="0" w:color="auto"/>
              <w:left w:val="single" w:sz="4" w:space="0" w:color="auto"/>
            </w:tcBorders>
            <w:shd w:val="clear" w:color="auto" w:fill="FFFFFF"/>
            <w:vAlign w:val="bottom"/>
          </w:tcPr>
          <w:p w:rsidR="0060031A" w:rsidRPr="0060031A" w:rsidRDefault="0060031A" w:rsidP="0060031A">
            <w:pPr>
              <w:jc w:val="center"/>
              <w:rPr>
                <w:bCs/>
                <w:iCs/>
                <w:color w:val="000000"/>
                <w:sz w:val="18"/>
                <w:szCs w:val="18"/>
              </w:rPr>
            </w:pPr>
            <w:r w:rsidRPr="0060031A">
              <w:rPr>
                <w:bCs/>
                <w:iCs/>
                <w:color w:val="000000"/>
                <w:sz w:val="18"/>
                <w:szCs w:val="18"/>
              </w:rPr>
              <w:t>1431,630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8"/>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val="restart"/>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r w:rsidRPr="0060031A">
              <w:rPr>
                <w:sz w:val="18"/>
                <w:szCs w:val="18"/>
              </w:rPr>
              <w:t>ответственный исполнитель – а</w:t>
            </w:r>
            <w:r w:rsidRPr="0060031A">
              <w:rPr>
                <w:iCs/>
                <w:color w:val="000000"/>
                <w:sz w:val="18"/>
                <w:szCs w:val="18"/>
              </w:rPr>
              <w:t>дминистрация Мошковского сельсовета Бековского района Пензенской области</w:t>
            </w: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1728,070</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1570,410</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bCs/>
                <w:iCs/>
                <w:color w:val="000000"/>
                <w:sz w:val="18"/>
                <w:szCs w:val="18"/>
              </w:rPr>
            </w:pPr>
            <w:r w:rsidRPr="0060031A">
              <w:rPr>
                <w:bCs/>
                <w:iCs/>
                <w:color w:val="000000"/>
                <w:sz w:val="18"/>
                <w:szCs w:val="18"/>
              </w:rPr>
              <w:t>1499,429</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bCs/>
                <w:iCs/>
                <w:color w:val="000000"/>
                <w:sz w:val="18"/>
                <w:szCs w:val="18"/>
              </w:rPr>
            </w:pPr>
            <w:r w:rsidRPr="0060031A">
              <w:rPr>
                <w:bCs/>
                <w:iCs/>
                <w:color w:val="000000"/>
                <w:sz w:val="18"/>
                <w:szCs w:val="18"/>
              </w:rPr>
              <w:t>1431,630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bCs/>
                <w:iCs/>
                <w:color w:val="000000"/>
                <w:sz w:val="18"/>
                <w:szCs w:val="18"/>
              </w:rPr>
            </w:pPr>
            <w:r w:rsidRPr="0060031A">
              <w:rPr>
                <w:bCs/>
                <w:iCs/>
                <w:color w:val="000000"/>
                <w:sz w:val="18"/>
                <w:szCs w:val="18"/>
              </w:rPr>
              <w:t>1431,630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0410102100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869,114</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902,881</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902,881</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0410102100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120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869,114</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902,881</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902,881</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877,678</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color w:val="000000"/>
                <w:sz w:val="18"/>
                <w:szCs w:val="18"/>
              </w:rPr>
              <w:t>0410102110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684,851</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643,587</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576,606</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color w:val="000000"/>
                <w:sz w:val="18"/>
                <w:szCs w:val="18"/>
              </w:rPr>
              <w:t>0410102110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120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684,851</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643,587</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576,606</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534,010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color w:val="000000"/>
                <w:sz w:val="18"/>
                <w:szCs w:val="18"/>
              </w:rPr>
              <w:t>0410102200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163,703</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color w:val="000000"/>
                <w:sz w:val="18"/>
                <w:szCs w:val="18"/>
              </w:rPr>
              <w:t>0410102200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240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142,639</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6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0410102200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850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21,064</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bCs/>
                <w:iCs/>
                <w:sz w:val="18"/>
                <w:szCs w:val="18"/>
              </w:rPr>
            </w:pPr>
            <w:r w:rsidRPr="0060031A">
              <w:rPr>
                <w:bCs/>
                <w:iCs/>
                <w:sz w:val="18"/>
                <w:szCs w:val="18"/>
              </w:rPr>
              <w:t>0,000</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bCs/>
                <w:iCs/>
                <w:sz w:val="18"/>
                <w:szCs w:val="18"/>
              </w:rPr>
            </w:pPr>
            <w:r w:rsidRPr="0060031A">
              <w:rPr>
                <w:bCs/>
                <w:iCs/>
                <w:sz w:val="18"/>
                <w:szCs w:val="18"/>
              </w:rPr>
              <w:t>0,000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3"/>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0410164710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0410164710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120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10,402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10,402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val="restart"/>
            <w:tcBorders>
              <w:top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2.</w:t>
            </w:r>
          </w:p>
        </w:tc>
        <w:tc>
          <w:tcPr>
            <w:tcW w:w="737"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Подпрограмма 2</w:t>
            </w:r>
          </w:p>
        </w:tc>
        <w:tc>
          <w:tcPr>
            <w:tcW w:w="1246" w:type="dxa"/>
            <w:vMerge w:val="restart"/>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sz w:val="18"/>
                <w:szCs w:val="18"/>
              </w:rPr>
              <w:t xml:space="preserve">Эффективное размещение заказов на поставку товаров, выполнение работ, оказание услуг для муниципальных нужд </w:t>
            </w:r>
            <w:r w:rsidRPr="0060031A">
              <w:rPr>
                <w:iCs/>
                <w:color w:val="000000"/>
                <w:sz w:val="18"/>
                <w:szCs w:val="18"/>
              </w:rPr>
              <w:t xml:space="preserve">Мошковского </w:t>
            </w:r>
            <w:r w:rsidRPr="0060031A">
              <w:rPr>
                <w:sz w:val="18"/>
                <w:szCs w:val="18"/>
              </w:rPr>
              <w:t xml:space="preserve">сельсовета </w:t>
            </w:r>
            <w:r w:rsidRPr="0060031A">
              <w:rPr>
                <w:sz w:val="18"/>
                <w:szCs w:val="18"/>
              </w:rPr>
              <w:lastRenderedPageBreak/>
              <w:t xml:space="preserve">Бековского района Пензенской области </w:t>
            </w:r>
          </w:p>
        </w:tc>
        <w:tc>
          <w:tcPr>
            <w:tcW w:w="1389" w:type="dxa"/>
            <w:tcBorders>
              <w:top w:val="single" w:sz="4" w:space="0" w:color="auto"/>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lastRenderedPageBreak/>
              <w:t>всего</w:t>
            </w: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val="restart"/>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r w:rsidRPr="0060031A">
              <w:rPr>
                <w:sz w:val="18"/>
                <w:szCs w:val="18"/>
              </w:rPr>
              <w:t>ответственный исполнитель – а</w:t>
            </w:r>
            <w:r w:rsidRPr="0060031A">
              <w:rPr>
                <w:iCs/>
                <w:color w:val="000000"/>
                <w:sz w:val="18"/>
                <w:szCs w:val="18"/>
              </w:rPr>
              <w:t>дминистрация Мошковского сельсовета Бековского района Пензенской области</w:t>
            </w: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5,952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0420164700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5,952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0420164700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540</w:t>
            </w: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5,952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169"/>
          <w:jc w:val="center"/>
        </w:trPr>
        <w:tc>
          <w:tcPr>
            <w:tcW w:w="340" w:type="dxa"/>
            <w:vMerge w:val="restart"/>
            <w:tcBorders>
              <w:right w:val="single" w:sz="4" w:space="0" w:color="auto"/>
            </w:tcBorders>
            <w:shd w:val="clear" w:color="auto" w:fill="auto"/>
            <w:noWrap/>
          </w:tcPr>
          <w:p w:rsidR="0060031A" w:rsidRPr="0060031A" w:rsidRDefault="0060031A" w:rsidP="0060031A">
            <w:pPr>
              <w:rPr>
                <w:color w:val="000000"/>
                <w:sz w:val="18"/>
                <w:szCs w:val="18"/>
              </w:rPr>
            </w:pPr>
            <w:r w:rsidRPr="0060031A">
              <w:rPr>
                <w:color w:val="000000"/>
                <w:sz w:val="18"/>
                <w:szCs w:val="18"/>
              </w:rPr>
              <w:lastRenderedPageBreak/>
              <w:t>2.1</w:t>
            </w:r>
          </w:p>
        </w:tc>
        <w:tc>
          <w:tcPr>
            <w:tcW w:w="737" w:type="dxa"/>
            <w:vMerge w:val="restart"/>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Основное мероприятие</w:t>
            </w:r>
          </w:p>
        </w:tc>
        <w:tc>
          <w:tcPr>
            <w:tcW w:w="1246" w:type="dxa"/>
            <w:vMerge w:val="restart"/>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Осуществление муниципальных закупок для муниципальных нужд Мошковского сельсовета</w:t>
            </w:r>
          </w:p>
        </w:tc>
        <w:tc>
          <w:tcPr>
            <w:tcW w:w="1389" w:type="dxa"/>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всего</w:t>
            </w: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5,952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val="restart"/>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r w:rsidRPr="0060031A">
              <w:rPr>
                <w:sz w:val="18"/>
                <w:szCs w:val="18"/>
              </w:rPr>
              <w:t>ответственный исполнитель – а</w:t>
            </w:r>
            <w:r w:rsidRPr="0060031A">
              <w:rPr>
                <w:iCs/>
                <w:color w:val="000000"/>
                <w:sz w:val="18"/>
                <w:szCs w:val="18"/>
              </w:rPr>
              <w:t>дминистрация Мошковского сельсовета Бековского района Пензенской области</w:t>
            </w: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5,952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p>
        </w:tc>
        <w:tc>
          <w:tcPr>
            <w:tcW w:w="61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0420164700</w:t>
            </w:r>
          </w:p>
        </w:tc>
        <w:tc>
          <w:tcPr>
            <w:tcW w:w="604"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5,952</w:t>
            </w:r>
          </w:p>
        </w:tc>
        <w:tc>
          <w:tcPr>
            <w:tcW w:w="646"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54" w:type="dxa"/>
            <w:tcBorders>
              <w:top w:val="single" w:sz="4" w:space="0" w:color="auto"/>
              <w:left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0420164700</w:t>
            </w: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540</w:t>
            </w: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5,952</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5,952</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39"/>
          <w:jc w:val="center"/>
        </w:trPr>
        <w:tc>
          <w:tcPr>
            <w:tcW w:w="340" w:type="dxa"/>
            <w:vMerge w:val="restart"/>
            <w:tcBorders>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3.</w:t>
            </w:r>
          </w:p>
        </w:tc>
        <w:tc>
          <w:tcPr>
            <w:tcW w:w="737" w:type="dxa"/>
            <w:vMerge w:val="restart"/>
            <w:tcBorders>
              <w:left w:val="single" w:sz="4" w:space="0" w:color="auto"/>
              <w:right w:val="single" w:sz="4" w:space="0" w:color="auto"/>
            </w:tcBorders>
            <w:shd w:val="clear" w:color="auto" w:fill="auto"/>
          </w:tcPr>
          <w:p w:rsidR="0060031A" w:rsidRPr="0060031A" w:rsidRDefault="0060031A" w:rsidP="0060031A">
            <w:pPr>
              <w:jc w:val="center"/>
              <w:rPr>
                <w:color w:val="000000"/>
                <w:sz w:val="18"/>
                <w:szCs w:val="18"/>
              </w:rPr>
            </w:pPr>
            <w:r w:rsidRPr="0060031A">
              <w:rPr>
                <w:color w:val="000000"/>
                <w:sz w:val="18"/>
                <w:szCs w:val="18"/>
              </w:rPr>
              <w:t>Подпрограмма 3</w:t>
            </w:r>
          </w:p>
        </w:tc>
        <w:tc>
          <w:tcPr>
            <w:tcW w:w="1246" w:type="dxa"/>
            <w:vMerge w:val="restart"/>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1389" w:type="dxa"/>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всего</w:t>
            </w: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0,0</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val="restart"/>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r w:rsidRPr="0060031A">
              <w:rPr>
                <w:sz w:val="18"/>
                <w:szCs w:val="18"/>
              </w:rPr>
              <w:t>ответственный исполнитель – а</w:t>
            </w:r>
            <w:r w:rsidRPr="0060031A">
              <w:rPr>
                <w:iCs/>
                <w:color w:val="000000"/>
                <w:sz w:val="18"/>
                <w:szCs w:val="18"/>
              </w:rPr>
              <w:t>дминистрация Мошковского сельсовета Бековского района Пензенской области</w:t>
            </w: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0,0</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01"/>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5210604</w:t>
            </w: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0,0</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5210604</w:t>
            </w: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244</w:t>
            </w: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0,0</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113"/>
          <w:jc w:val="center"/>
        </w:trPr>
        <w:tc>
          <w:tcPr>
            <w:tcW w:w="340" w:type="dxa"/>
            <w:vMerge w:val="restart"/>
            <w:tcBorders>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3.1</w:t>
            </w:r>
          </w:p>
        </w:tc>
        <w:tc>
          <w:tcPr>
            <w:tcW w:w="737" w:type="dxa"/>
            <w:vMerge w:val="restart"/>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Основные мероприятия</w:t>
            </w:r>
          </w:p>
        </w:tc>
        <w:tc>
          <w:tcPr>
            <w:tcW w:w="1246" w:type="dxa"/>
            <w:vMerge w:val="restart"/>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Обеспечение выполнения обязательств по о</w:t>
            </w:r>
            <w:r w:rsidRPr="0060031A">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1389" w:type="dxa"/>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всего</w:t>
            </w: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0,0</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187"/>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val="restart"/>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r w:rsidRPr="0060031A">
              <w:rPr>
                <w:sz w:val="18"/>
                <w:szCs w:val="18"/>
              </w:rPr>
              <w:t>ответственный исполнитель – а</w:t>
            </w:r>
            <w:r w:rsidRPr="0060031A">
              <w:rPr>
                <w:iCs/>
                <w:color w:val="000000"/>
                <w:sz w:val="18"/>
                <w:szCs w:val="18"/>
              </w:rPr>
              <w:t>дминистрация Мошковского сельсовета Бековского района Пензенской области</w:t>
            </w: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0,0</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68"/>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5210604</w:t>
            </w: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0,0</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rPr>
                <w:sz w:val="18"/>
                <w:szCs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val="restart"/>
            <w:tcBorders>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4.</w:t>
            </w:r>
          </w:p>
        </w:tc>
        <w:tc>
          <w:tcPr>
            <w:tcW w:w="737" w:type="dxa"/>
            <w:vMerge w:val="restart"/>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Подпрограмма 4</w:t>
            </w:r>
          </w:p>
        </w:tc>
        <w:tc>
          <w:tcPr>
            <w:tcW w:w="1246" w:type="dxa"/>
            <w:vMerge w:val="restart"/>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sz w:val="18"/>
                <w:szCs w:val="18"/>
              </w:rPr>
              <w:t>Социальная поддержка граждан Мошковского сельсовета Бековского района Пензенской области</w:t>
            </w:r>
          </w:p>
        </w:tc>
        <w:tc>
          <w:tcPr>
            <w:tcW w:w="1389" w:type="dxa"/>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r w:rsidRPr="0060031A">
              <w:rPr>
                <w:iCs/>
                <w:color w:val="000000"/>
                <w:sz w:val="18"/>
                <w:szCs w:val="18"/>
              </w:rPr>
              <w:t>всего</w:t>
            </w: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11,326</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5,624</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1,453</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val="restart"/>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r w:rsidRPr="0060031A">
              <w:rPr>
                <w:sz w:val="18"/>
                <w:szCs w:val="18"/>
              </w:rPr>
              <w:t>ответственный исполнитель – а</w:t>
            </w:r>
            <w:r w:rsidRPr="0060031A">
              <w:rPr>
                <w:iCs/>
                <w:color w:val="000000"/>
                <w:sz w:val="18"/>
                <w:szCs w:val="18"/>
              </w:rPr>
              <w:t>дминистрация Мошковского сельсовета Бековского района Пензенской области</w:t>
            </w: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10</w:t>
            </w: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11,326</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5,624</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1,453</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10</w:t>
            </w: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0440164250</w:t>
            </w: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11,326</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5,624</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1,453</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vMerge/>
            <w:tcBorders>
              <w:right w:val="single" w:sz="4" w:space="0" w:color="auto"/>
            </w:tcBorders>
            <w:shd w:val="clear" w:color="auto" w:fill="auto"/>
            <w:noWrap/>
          </w:tcPr>
          <w:p w:rsidR="0060031A" w:rsidRPr="0060031A" w:rsidRDefault="0060031A" w:rsidP="0060031A">
            <w:pPr>
              <w:jc w:val="center"/>
              <w:rPr>
                <w:color w:val="000000"/>
                <w:sz w:val="18"/>
                <w:szCs w:val="18"/>
              </w:rPr>
            </w:pPr>
          </w:p>
        </w:tc>
        <w:tc>
          <w:tcPr>
            <w:tcW w:w="737"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246" w:type="dxa"/>
            <w:vMerge/>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p>
        </w:tc>
        <w:tc>
          <w:tcPr>
            <w:tcW w:w="1389" w:type="dxa"/>
            <w:vMerge/>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10</w:t>
            </w: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0440164250</w:t>
            </w: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310</w:t>
            </w: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11,326</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5,624</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1,453</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r>
      <w:tr w:rsidR="0060031A" w:rsidRPr="0060031A" w:rsidTr="004D0A7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340" w:type="dxa"/>
            <w:tcBorders>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3.1</w:t>
            </w:r>
          </w:p>
        </w:tc>
        <w:tc>
          <w:tcPr>
            <w:tcW w:w="737" w:type="dxa"/>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Основное мероприятие</w:t>
            </w:r>
          </w:p>
        </w:tc>
        <w:tc>
          <w:tcPr>
            <w:tcW w:w="1246" w:type="dxa"/>
            <w:tcBorders>
              <w:left w:val="single" w:sz="4" w:space="0" w:color="auto"/>
              <w:right w:val="single" w:sz="4" w:space="0" w:color="auto"/>
            </w:tcBorders>
            <w:shd w:val="clear" w:color="auto" w:fill="auto"/>
          </w:tcPr>
          <w:p w:rsidR="0060031A" w:rsidRPr="0060031A" w:rsidRDefault="0060031A" w:rsidP="0060031A">
            <w:pPr>
              <w:rPr>
                <w:color w:val="000000"/>
                <w:sz w:val="18"/>
                <w:szCs w:val="18"/>
              </w:rPr>
            </w:pPr>
            <w:r w:rsidRPr="0060031A">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389" w:type="dxa"/>
            <w:tcBorders>
              <w:left w:val="single" w:sz="4" w:space="0" w:color="auto"/>
              <w:right w:val="single" w:sz="4" w:space="0" w:color="auto"/>
            </w:tcBorders>
            <w:shd w:val="clear" w:color="auto" w:fill="auto"/>
          </w:tcPr>
          <w:p w:rsidR="0060031A" w:rsidRPr="0060031A" w:rsidRDefault="0060031A" w:rsidP="0060031A">
            <w:pPr>
              <w:rPr>
                <w:iCs/>
                <w:color w:val="000000"/>
                <w:sz w:val="18"/>
                <w:szCs w:val="18"/>
              </w:rPr>
            </w:pPr>
            <w:r w:rsidRPr="0060031A">
              <w:rPr>
                <w:iCs/>
                <w:color w:val="000000"/>
                <w:sz w:val="18"/>
                <w:szCs w:val="18"/>
              </w:rPr>
              <w:t>всего</w:t>
            </w:r>
          </w:p>
        </w:tc>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r w:rsidRPr="0060031A">
              <w:rPr>
                <w:sz w:val="18"/>
                <w:szCs w:val="18"/>
              </w:rPr>
              <w:t>901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04"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11,326</w:t>
            </w:r>
          </w:p>
        </w:tc>
        <w:tc>
          <w:tcPr>
            <w:tcW w:w="647" w:type="dxa"/>
            <w:tcBorders>
              <w:top w:val="single" w:sz="4" w:space="0" w:color="auto"/>
              <w:left w:val="single" w:sz="4" w:space="0" w:color="auto"/>
              <w:bottom w:val="single" w:sz="4" w:space="0" w:color="auto"/>
              <w:right w:val="single" w:sz="4" w:space="0" w:color="auto"/>
            </w:tcBorders>
            <w:shd w:val="clear" w:color="auto" w:fill="auto"/>
            <w:noWrap/>
          </w:tcPr>
          <w:p w:rsidR="0060031A" w:rsidRPr="0060031A" w:rsidRDefault="0060031A" w:rsidP="0060031A">
            <w:pPr>
              <w:jc w:val="center"/>
              <w:rPr>
                <w:color w:val="000000"/>
                <w:sz w:val="18"/>
                <w:szCs w:val="18"/>
              </w:rPr>
            </w:pPr>
            <w:r w:rsidRPr="0060031A">
              <w:rPr>
                <w:color w:val="000000"/>
                <w:sz w:val="18"/>
                <w:szCs w:val="18"/>
              </w:rPr>
              <w:t>5,624</w:t>
            </w:r>
          </w:p>
        </w:tc>
        <w:tc>
          <w:tcPr>
            <w:tcW w:w="647" w:type="dxa"/>
            <w:tcBorders>
              <w:top w:val="single" w:sz="4" w:space="0" w:color="auto"/>
              <w:left w:val="single" w:sz="4" w:space="0" w:color="auto"/>
              <w:bottom w:val="single" w:sz="4" w:space="0" w:color="auto"/>
            </w:tcBorders>
            <w:shd w:val="clear" w:color="auto" w:fill="FFFFFF"/>
            <w:noWrap/>
          </w:tcPr>
          <w:p w:rsidR="0060031A" w:rsidRPr="0060031A" w:rsidRDefault="0060031A" w:rsidP="0060031A">
            <w:pPr>
              <w:jc w:val="center"/>
              <w:rPr>
                <w:color w:val="000000"/>
                <w:sz w:val="18"/>
                <w:szCs w:val="18"/>
              </w:rPr>
            </w:pPr>
            <w:r w:rsidRPr="0060031A">
              <w:rPr>
                <w:color w:val="000000"/>
                <w:sz w:val="18"/>
                <w:szCs w:val="18"/>
              </w:rPr>
              <w:t>1,453</w:t>
            </w:r>
          </w:p>
        </w:tc>
        <w:tc>
          <w:tcPr>
            <w:tcW w:w="646"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c>
          <w:tcPr>
            <w:tcW w:w="647"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c>
          <w:tcPr>
            <w:tcW w:w="654" w:type="dxa"/>
            <w:tcBorders>
              <w:top w:val="single" w:sz="4" w:space="0" w:color="auto"/>
              <w:left w:val="single" w:sz="4" w:space="0" w:color="auto"/>
              <w:bottom w:val="single" w:sz="4" w:space="0" w:color="auto"/>
            </w:tcBorders>
            <w:shd w:val="clear" w:color="auto" w:fill="FFFFFF"/>
          </w:tcPr>
          <w:p w:rsidR="0060031A" w:rsidRPr="0060031A" w:rsidRDefault="0060031A" w:rsidP="0060031A">
            <w:pPr>
              <w:jc w:val="center"/>
              <w:rPr>
                <w:color w:val="000000"/>
                <w:sz w:val="18"/>
                <w:szCs w:val="18"/>
              </w:rPr>
            </w:pPr>
            <w:r w:rsidRPr="0060031A">
              <w:rPr>
                <w:color w:val="000000"/>
                <w:sz w:val="18"/>
                <w:szCs w:val="18"/>
              </w:rPr>
              <w:t>0,800</w:t>
            </w:r>
          </w:p>
        </w:tc>
      </w:tr>
    </w:tbl>
    <w:p w:rsidR="0060031A" w:rsidRPr="0060031A" w:rsidRDefault="0060031A" w:rsidP="0060031A">
      <w:pPr>
        <w:autoSpaceDE w:val="0"/>
        <w:autoSpaceDN w:val="0"/>
        <w:adjustRightInd w:val="0"/>
        <w:jc w:val="center"/>
        <w:rPr>
          <w:sz w:val="18"/>
          <w:szCs w:val="18"/>
        </w:rPr>
      </w:pPr>
      <w:bookmarkStart w:id="1" w:name="_GoBack"/>
      <w:bookmarkEnd w:id="1"/>
      <w:r w:rsidRPr="0060031A">
        <w:rPr>
          <w:sz w:val="18"/>
          <w:szCs w:val="18"/>
        </w:rPr>
        <w:lastRenderedPageBreak/>
        <w:t>Приложение № 3 к постановлению администрации Мошковского сельсовета от 30.10.2019 № 115</w:t>
      </w:r>
    </w:p>
    <w:p w:rsidR="0060031A" w:rsidRPr="0060031A" w:rsidRDefault="0060031A" w:rsidP="0060031A">
      <w:pPr>
        <w:autoSpaceDE w:val="0"/>
        <w:autoSpaceDN w:val="0"/>
        <w:adjustRightInd w:val="0"/>
        <w:jc w:val="center"/>
        <w:rPr>
          <w:sz w:val="18"/>
          <w:szCs w:val="18"/>
        </w:rPr>
      </w:pPr>
    </w:p>
    <w:p w:rsidR="0060031A" w:rsidRPr="0060031A" w:rsidRDefault="0060031A" w:rsidP="0060031A">
      <w:pPr>
        <w:autoSpaceDE w:val="0"/>
        <w:autoSpaceDN w:val="0"/>
        <w:adjustRightInd w:val="0"/>
        <w:jc w:val="center"/>
        <w:rPr>
          <w:sz w:val="18"/>
          <w:szCs w:val="18"/>
        </w:rPr>
      </w:pPr>
      <w:r w:rsidRPr="0060031A">
        <w:rPr>
          <w:sz w:val="18"/>
          <w:szCs w:val="18"/>
        </w:rPr>
        <w:t>Приложение № 4 к муниципальной программе</w:t>
      </w:r>
    </w:p>
    <w:p w:rsidR="0060031A" w:rsidRPr="0060031A" w:rsidRDefault="0060031A" w:rsidP="0060031A">
      <w:pPr>
        <w:autoSpaceDE w:val="0"/>
        <w:autoSpaceDN w:val="0"/>
        <w:adjustRightInd w:val="0"/>
        <w:jc w:val="right"/>
        <w:rPr>
          <w:b/>
          <w:sz w:val="18"/>
          <w:szCs w:val="18"/>
        </w:rPr>
      </w:pPr>
    </w:p>
    <w:p w:rsidR="0060031A" w:rsidRPr="0060031A" w:rsidRDefault="0060031A" w:rsidP="0060031A">
      <w:pPr>
        <w:autoSpaceDE w:val="0"/>
        <w:autoSpaceDN w:val="0"/>
        <w:adjustRightInd w:val="0"/>
        <w:jc w:val="center"/>
        <w:rPr>
          <w:spacing w:val="20"/>
          <w:sz w:val="18"/>
          <w:szCs w:val="18"/>
        </w:rPr>
      </w:pPr>
      <w:r w:rsidRPr="0060031A">
        <w:rPr>
          <w:bCs/>
          <w:sz w:val="18"/>
          <w:szCs w:val="18"/>
        </w:rPr>
        <w:t>Мероприятия муниципальной программы</w:t>
      </w:r>
      <w:r w:rsidRPr="0060031A">
        <w:rPr>
          <w:spacing w:val="-2"/>
          <w:sz w:val="18"/>
          <w:szCs w:val="18"/>
        </w:rPr>
        <w:t xml:space="preserve"> Мошковского сельсовета Бековского района Пензенской области</w:t>
      </w:r>
      <w:r w:rsidRPr="0060031A">
        <w:rPr>
          <w:spacing w:val="20"/>
          <w:sz w:val="18"/>
          <w:szCs w:val="18"/>
        </w:rPr>
        <w:t xml:space="preserve"> «</w:t>
      </w:r>
      <w:r w:rsidRPr="0060031A">
        <w:rPr>
          <w:spacing w:val="-2"/>
          <w:sz w:val="18"/>
          <w:szCs w:val="18"/>
        </w:rPr>
        <w:t>Организация муниципального управления в Мошковском сельсовете Бековского района Пензенской области</w:t>
      </w:r>
      <w:r w:rsidRPr="0060031A">
        <w:rPr>
          <w:spacing w:val="20"/>
          <w:sz w:val="18"/>
          <w:szCs w:val="18"/>
        </w:rPr>
        <w:t>»</w:t>
      </w:r>
    </w:p>
    <w:p w:rsidR="0060031A" w:rsidRPr="0060031A" w:rsidRDefault="0060031A" w:rsidP="0060031A">
      <w:pPr>
        <w:autoSpaceDE w:val="0"/>
        <w:autoSpaceDN w:val="0"/>
        <w:adjustRightInd w:val="0"/>
        <w:jc w:val="center"/>
        <w:rPr>
          <w:spacing w:val="20"/>
          <w:sz w:val="18"/>
          <w:szCs w:val="18"/>
        </w:rPr>
      </w:pPr>
    </w:p>
    <w:tbl>
      <w:tblPr>
        <w:tblW w:w="10431"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5"/>
        <w:gridCol w:w="272"/>
        <w:gridCol w:w="1150"/>
        <w:gridCol w:w="7"/>
        <w:gridCol w:w="82"/>
        <w:gridCol w:w="1329"/>
        <w:gridCol w:w="850"/>
        <w:gridCol w:w="1028"/>
        <w:gridCol w:w="1226"/>
        <w:gridCol w:w="68"/>
        <w:gridCol w:w="881"/>
        <w:gridCol w:w="971"/>
        <w:gridCol w:w="936"/>
        <w:gridCol w:w="1246"/>
      </w:tblGrid>
      <w:tr w:rsidR="0060031A" w:rsidRPr="0060031A" w:rsidTr="004D0A74">
        <w:trPr>
          <w:tblCellSpacing w:w="5" w:type="nil"/>
          <w:jc w:val="center"/>
        </w:trPr>
        <w:tc>
          <w:tcPr>
            <w:tcW w:w="385"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 п/п</w:t>
            </w:r>
          </w:p>
        </w:tc>
        <w:tc>
          <w:tcPr>
            <w:tcW w:w="1422" w:type="dxa"/>
            <w:gridSpan w:val="2"/>
            <w:vMerge w:val="restart"/>
          </w:tcPr>
          <w:p w:rsidR="0060031A" w:rsidRPr="0060031A" w:rsidRDefault="0060031A" w:rsidP="0060031A">
            <w:pPr>
              <w:autoSpaceDE w:val="0"/>
              <w:autoSpaceDN w:val="0"/>
              <w:adjustRightInd w:val="0"/>
              <w:jc w:val="center"/>
              <w:rPr>
                <w:sz w:val="18"/>
                <w:szCs w:val="18"/>
              </w:rPr>
            </w:pPr>
            <w:r w:rsidRPr="0060031A">
              <w:rPr>
                <w:sz w:val="18"/>
                <w:szCs w:val="18"/>
              </w:rPr>
              <w:t>Наименование основного мероприятия</w:t>
            </w:r>
          </w:p>
        </w:tc>
        <w:tc>
          <w:tcPr>
            <w:tcW w:w="1418" w:type="dxa"/>
            <w:gridSpan w:val="3"/>
            <w:vMerge w:val="restart"/>
          </w:tcPr>
          <w:p w:rsidR="0060031A" w:rsidRPr="0060031A" w:rsidRDefault="0060031A" w:rsidP="0060031A">
            <w:pPr>
              <w:autoSpaceDE w:val="0"/>
              <w:autoSpaceDN w:val="0"/>
              <w:adjustRightInd w:val="0"/>
              <w:jc w:val="center"/>
              <w:rPr>
                <w:sz w:val="18"/>
                <w:szCs w:val="18"/>
              </w:rPr>
            </w:pPr>
            <w:r w:rsidRPr="0060031A">
              <w:rPr>
                <w:sz w:val="18"/>
                <w:szCs w:val="18"/>
              </w:rPr>
              <w:t>Исполнители</w:t>
            </w:r>
          </w:p>
        </w:tc>
        <w:tc>
          <w:tcPr>
            <w:tcW w:w="850"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Срок исполнения (год)</w:t>
            </w:r>
          </w:p>
        </w:tc>
        <w:tc>
          <w:tcPr>
            <w:tcW w:w="5110" w:type="dxa"/>
            <w:gridSpan w:val="6"/>
          </w:tcPr>
          <w:p w:rsidR="0060031A" w:rsidRPr="0060031A" w:rsidRDefault="0060031A" w:rsidP="0060031A">
            <w:pPr>
              <w:autoSpaceDE w:val="0"/>
              <w:autoSpaceDN w:val="0"/>
              <w:adjustRightInd w:val="0"/>
              <w:jc w:val="center"/>
              <w:rPr>
                <w:sz w:val="18"/>
                <w:szCs w:val="18"/>
              </w:rPr>
            </w:pPr>
            <w:r w:rsidRPr="0060031A">
              <w:rPr>
                <w:sz w:val="18"/>
                <w:szCs w:val="18"/>
              </w:rPr>
              <w:t>Объем финансирования, тыс. рублей</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Показатели результата мероприятия по годам (ожидаемый непосредственный результат)</w:t>
            </w:r>
          </w:p>
        </w:tc>
      </w:tr>
      <w:tr w:rsidR="0060031A" w:rsidRPr="0060031A" w:rsidTr="004D0A74">
        <w:trPr>
          <w:tblCellSpacing w:w="5" w:type="nil"/>
          <w:jc w:val="center"/>
        </w:trPr>
        <w:tc>
          <w:tcPr>
            <w:tcW w:w="385" w:type="dxa"/>
            <w:vMerge/>
          </w:tcPr>
          <w:p w:rsidR="0060031A" w:rsidRPr="0060031A" w:rsidRDefault="0060031A" w:rsidP="0060031A">
            <w:pPr>
              <w:autoSpaceDE w:val="0"/>
              <w:autoSpaceDN w:val="0"/>
              <w:adjustRightInd w:val="0"/>
              <w:jc w:val="center"/>
              <w:rPr>
                <w:sz w:val="18"/>
                <w:szCs w:val="18"/>
              </w:rPr>
            </w:pPr>
          </w:p>
        </w:tc>
        <w:tc>
          <w:tcPr>
            <w:tcW w:w="1422" w:type="dxa"/>
            <w:gridSpan w:val="2"/>
            <w:vMerge/>
          </w:tcPr>
          <w:p w:rsidR="0060031A" w:rsidRPr="0060031A" w:rsidRDefault="0060031A" w:rsidP="0060031A">
            <w:pPr>
              <w:autoSpaceDE w:val="0"/>
              <w:autoSpaceDN w:val="0"/>
              <w:adjustRightInd w:val="0"/>
              <w:jc w:val="center"/>
              <w:rPr>
                <w:sz w:val="18"/>
                <w:szCs w:val="18"/>
              </w:rPr>
            </w:pPr>
          </w:p>
        </w:tc>
        <w:tc>
          <w:tcPr>
            <w:tcW w:w="1418" w:type="dxa"/>
            <w:gridSpan w:val="3"/>
            <w:vMerge/>
          </w:tcPr>
          <w:p w:rsidR="0060031A" w:rsidRPr="0060031A" w:rsidRDefault="0060031A" w:rsidP="0060031A">
            <w:pPr>
              <w:autoSpaceDE w:val="0"/>
              <w:autoSpaceDN w:val="0"/>
              <w:adjustRightInd w:val="0"/>
              <w:jc w:val="center"/>
              <w:rPr>
                <w:sz w:val="18"/>
                <w:szCs w:val="18"/>
              </w:rPr>
            </w:pPr>
          </w:p>
        </w:tc>
        <w:tc>
          <w:tcPr>
            <w:tcW w:w="850" w:type="dxa"/>
            <w:vMerge/>
          </w:tcPr>
          <w:p w:rsidR="0060031A" w:rsidRPr="0060031A" w:rsidRDefault="0060031A" w:rsidP="0060031A">
            <w:pPr>
              <w:autoSpaceDE w:val="0"/>
              <w:autoSpaceDN w:val="0"/>
              <w:adjustRightInd w:val="0"/>
              <w:jc w:val="center"/>
              <w:rPr>
                <w:sz w:val="18"/>
                <w:szCs w:val="18"/>
              </w:rPr>
            </w:pPr>
          </w:p>
        </w:tc>
        <w:tc>
          <w:tcPr>
            <w:tcW w:w="1028" w:type="dxa"/>
          </w:tcPr>
          <w:p w:rsidR="0060031A" w:rsidRPr="0060031A" w:rsidRDefault="0060031A" w:rsidP="0060031A">
            <w:pPr>
              <w:autoSpaceDE w:val="0"/>
              <w:autoSpaceDN w:val="0"/>
              <w:adjustRightInd w:val="0"/>
              <w:jc w:val="center"/>
              <w:rPr>
                <w:sz w:val="18"/>
                <w:szCs w:val="18"/>
              </w:rPr>
            </w:pPr>
            <w:r w:rsidRPr="0060031A">
              <w:rPr>
                <w:sz w:val="18"/>
                <w:szCs w:val="18"/>
              </w:rPr>
              <w:t>всего</w:t>
            </w:r>
          </w:p>
        </w:tc>
        <w:tc>
          <w:tcPr>
            <w:tcW w:w="1226" w:type="dxa"/>
          </w:tcPr>
          <w:p w:rsidR="0060031A" w:rsidRPr="0060031A" w:rsidRDefault="0060031A" w:rsidP="0060031A">
            <w:pPr>
              <w:widowControl w:val="0"/>
              <w:autoSpaceDE w:val="0"/>
              <w:autoSpaceDN w:val="0"/>
              <w:adjustRightInd w:val="0"/>
              <w:jc w:val="center"/>
              <w:rPr>
                <w:bCs/>
                <w:spacing w:val="-20"/>
                <w:sz w:val="18"/>
                <w:szCs w:val="18"/>
              </w:rPr>
            </w:pPr>
            <w:r w:rsidRPr="0060031A">
              <w:rPr>
                <w:bCs/>
                <w:spacing w:val="-20"/>
                <w:sz w:val="18"/>
                <w:szCs w:val="18"/>
              </w:rPr>
              <w:t xml:space="preserve">местный бюджет </w:t>
            </w:r>
          </w:p>
        </w:tc>
        <w:tc>
          <w:tcPr>
            <w:tcW w:w="949" w:type="dxa"/>
            <w:gridSpan w:val="2"/>
          </w:tcPr>
          <w:p w:rsidR="0060031A" w:rsidRPr="0060031A" w:rsidRDefault="0060031A" w:rsidP="0060031A">
            <w:pPr>
              <w:widowControl w:val="0"/>
              <w:autoSpaceDE w:val="0"/>
              <w:autoSpaceDN w:val="0"/>
              <w:adjustRightInd w:val="0"/>
              <w:jc w:val="center"/>
              <w:rPr>
                <w:bCs/>
                <w:spacing w:val="-20"/>
                <w:sz w:val="18"/>
                <w:szCs w:val="18"/>
              </w:rPr>
            </w:pPr>
            <w:r w:rsidRPr="0060031A">
              <w:rPr>
                <w:bCs/>
                <w:spacing w:val="-20"/>
                <w:sz w:val="18"/>
                <w:szCs w:val="18"/>
              </w:rPr>
              <w:t xml:space="preserve">областной бюджет </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федеральный бюджет</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внебюджетные средства</w:t>
            </w:r>
          </w:p>
        </w:tc>
        <w:tc>
          <w:tcPr>
            <w:tcW w:w="1246" w:type="dxa"/>
          </w:tcPr>
          <w:p w:rsidR="0060031A" w:rsidRPr="0060031A" w:rsidRDefault="0060031A" w:rsidP="0060031A">
            <w:pPr>
              <w:autoSpaceDE w:val="0"/>
              <w:autoSpaceDN w:val="0"/>
              <w:adjustRightInd w:val="0"/>
              <w:jc w:val="center"/>
              <w:rPr>
                <w:sz w:val="18"/>
                <w:szCs w:val="18"/>
              </w:rPr>
            </w:pPr>
          </w:p>
        </w:tc>
      </w:tr>
      <w:tr w:rsidR="0060031A" w:rsidRPr="0060031A" w:rsidTr="004D0A74">
        <w:trPr>
          <w:tblCellSpacing w:w="5" w:type="nil"/>
          <w:jc w:val="center"/>
        </w:trPr>
        <w:tc>
          <w:tcPr>
            <w:tcW w:w="385" w:type="dxa"/>
          </w:tcPr>
          <w:p w:rsidR="0060031A" w:rsidRPr="0060031A" w:rsidRDefault="0060031A" w:rsidP="0060031A">
            <w:pPr>
              <w:autoSpaceDE w:val="0"/>
              <w:autoSpaceDN w:val="0"/>
              <w:adjustRightInd w:val="0"/>
              <w:jc w:val="center"/>
              <w:rPr>
                <w:sz w:val="18"/>
                <w:szCs w:val="18"/>
              </w:rPr>
            </w:pPr>
            <w:r w:rsidRPr="0060031A">
              <w:rPr>
                <w:sz w:val="18"/>
                <w:szCs w:val="18"/>
              </w:rPr>
              <w:t>1</w:t>
            </w:r>
          </w:p>
        </w:tc>
        <w:tc>
          <w:tcPr>
            <w:tcW w:w="1422" w:type="dxa"/>
            <w:gridSpan w:val="2"/>
          </w:tcPr>
          <w:p w:rsidR="0060031A" w:rsidRPr="0060031A" w:rsidRDefault="0060031A" w:rsidP="0060031A">
            <w:pPr>
              <w:autoSpaceDE w:val="0"/>
              <w:autoSpaceDN w:val="0"/>
              <w:adjustRightInd w:val="0"/>
              <w:jc w:val="center"/>
              <w:rPr>
                <w:sz w:val="18"/>
                <w:szCs w:val="18"/>
              </w:rPr>
            </w:pPr>
            <w:r w:rsidRPr="0060031A">
              <w:rPr>
                <w:sz w:val="18"/>
                <w:szCs w:val="18"/>
              </w:rPr>
              <w:t>2</w:t>
            </w:r>
          </w:p>
        </w:tc>
        <w:tc>
          <w:tcPr>
            <w:tcW w:w="1418" w:type="dxa"/>
            <w:gridSpan w:val="3"/>
          </w:tcPr>
          <w:p w:rsidR="0060031A" w:rsidRPr="0060031A" w:rsidRDefault="0060031A" w:rsidP="0060031A">
            <w:pPr>
              <w:autoSpaceDE w:val="0"/>
              <w:autoSpaceDN w:val="0"/>
              <w:adjustRightInd w:val="0"/>
              <w:jc w:val="center"/>
              <w:rPr>
                <w:sz w:val="18"/>
                <w:szCs w:val="18"/>
              </w:rPr>
            </w:pPr>
            <w:r w:rsidRPr="0060031A">
              <w:rPr>
                <w:sz w:val="18"/>
                <w:szCs w:val="18"/>
              </w:rPr>
              <w:t>3</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4</w:t>
            </w:r>
          </w:p>
        </w:tc>
        <w:tc>
          <w:tcPr>
            <w:tcW w:w="1028" w:type="dxa"/>
          </w:tcPr>
          <w:p w:rsidR="0060031A" w:rsidRPr="0060031A" w:rsidRDefault="0060031A" w:rsidP="0060031A">
            <w:pPr>
              <w:autoSpaceDE w:val="0"/>
              <w:autoSpaceDN w:val="0"/>
              <w:adjustRightInd w:val="0"/>
              <w:jc w:val="center"/>
              <w:rPr>
                <w:sz w:val="18"/>
                <w:szCs w:val="18"/>
              </w:rPr>
            </w:pPr>
            <w:r w:rsidRPr="0060031A">
              <w:rPr>
                <w:sz w:val="18"/>
                <w:szCs w:val="18"/>
              </w:rPr>
              <w:t>5</w:t>
            </w:r>
          </w:p>
        </w:tc>
        <w:tc>
          <w:tcPr>
            <w:tcW w:w="1226" w:type="dxa"/>
          </w:tcPr>
          <w:p w:rsidR="0060031A" w:rsidRPr="0060031A" w:rsidRDefault="0060031A" w:rsidP="0060031A">
            <w:pPr>
              <w:autoSpaceDE w:val="0"/>
              <w:autoSpaceDN w:val="0"/>
              <w:adjustRightInd w:val="0"/>
              <w:jc w:val="center"/>
              <w:rPr>
                <w:sz w:val="18"/>
                <w:szCs w:val="18"/>
              </w:rPr>
            </w:pPr>
            <w:r w:rsidRPr="0060031A">
              <w:rPr>
                <w:sz w:val="18"/>
                <w:szCs w:val="18"/>
              </w:rPr>
              <w:t>6</w:t>
            </w:r>
          </w:p>
        </w:tc>
        <w:tc>
          <w:tcPr>
            <w:tcW w:w="949" w:type="dxa"/>
            <w:gridSpan w:val="2"/>
          </w:tcPr>
          <w:p w:rsidR="0060031A" w:rsidRPr="0060031A" w:rsidRDefault="0060031A" w:rsidP="0060031A">
            <w:pPr>
              <w:autoSpaceDE w:val="0"/>
              <w:autoSpaceDN w:val="0"/>
              <w:adjustRightInd w:val="0"/>
              <w:jc w:val="center"/>
              <w:rPr>
                <w:sz w:val="18"/>
                <w:szCs w:val="18"/>
              </w:rPr>
            </w:pPr>
            <w:r w:rsidRPr="0060031A">
              <w:rPr>
                <w:sz w:val="18"/>
                <w:szCs w:val="18"/>
              </w:rPr>
              <w:t>7</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8</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9</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w:t>
            </w:r>
          </w:p>
        </w:tc>
      </w:tr>
      <w:tr w:rsidR="0060031A" w:rsidRPr="0060031A" w:rsidTr="004D0A74">
        <w:trPr>
          <w:tblCellSpacing w:w="5" w:type="nil"/>
          <w:jc w:val="center"/>
        </w:trPr>
        <w:tc>
          <w:tcPr>
            <w:tcW w:w="10431" w:type="dxa"/>
            <w:gridSpan w:val="14"/>
          </w:tcPr>
          <w:p w:rsidR="0060031A" w:rsidRPr="0060031A" w:rsidRDefault="0060031A" w:rsidP="0060031A">
            <w:pPr>
              <w:widowControl w:val="0"/>
              <w:autoSpaceDE w:val="0"/>
              <w:autoSpaceDN w:val="0"/>
              <w:adjustRightInd w:val="0"/>
              <w:jc w:val="center"/>
              <w:rPr>
                <w:bCs/>
                <w:iCs/>
                <w:sz w:val="18"/>
                <w:szCs w:val="18"/>
              </w:rPr>
            </w:pPr>
            <w:r w:rsidRPr="0060031A">
              <w:rPr>
                <w:bCs/>
                <w:iCs/>
                <w:sz w:val="18"/>
                <w:szCs w:val="18"/>
              </w:rPr>
              <w:t xml:space="preserve">Подпрограмма 1 </w:t>
            </w:r>
            <w:r w:rsidRPr="0060031A">
              <w:rPr>
                <w:sz w:val="18"/>
                <w:szCs w:val="18"/>
              </w:rPr>
              <w:t>«Обеспечение деятельности администрации Мошковского сельсовета Бековского района Пензенской области»</w:t>
            </w:r>
          </w:p>
        </w:tc>
      </w:tr>
      <w:tr w:rsidR="0060031A" w:rsidRPr="0060031A" w:rsidTr="004D0A74">
        <w:trPr>
          <w:tblCellSpacing w:w="5" w:type="nil"/>
          <w:jc w:val="center"/>
        </w:trPr>
        <w:tc>
          <w:tcPr>
            <w:tcW w:w="10431" w:type="dxa"/>
            <w:gridSpan w:val="14"/>
          </w:tcPr>
          <w:p w:rsidR="0060031A" w:rsidRPr="0060031A" w:rsidRDefault="0060031A" w:rsidP="0060031A">
            <w:pPr>
              <w:widowControl w:val="0"/>
              <w:autoSpaceDE w:val="0"/>
              <w:autoSpaceDN w:val="0"/>
              <w:adjustRightInd w:val="0"/>
              <w:jc w:val="both"/>
              <w:rPr>
                <w:sz w:val="18"/>
                <w:szCs w:val="18"/>
              </w:rPr>
            </w:pPr>
            <w:r w:rsidRPr="0060031A">
              <w:rPr>
                <w:bCs/>
                <w:iCs/>
                <w:sz w:val="18"/>
                <w:szCs w:val="18"/>
              </w:rPr>
              <w:t>Цель подпрограммы</w:t>
            </w:r>
            <w:r w:rsidRPr="0060031A">
              <w:rPr>
                <w:sz w:val="18"/>
                <w:szCs w:val="18"/>
              </w:rPr>
              <w:t>: Обеспечение деятельности администрации Мошковского сельсовета Бековского района Пензенской области по выполнению муниципальных функций</w:t>
            </w:r>
          </w:p>
        </w:tc>
      </w:tr>
      <w:tr w:rsidR="0060031A" w:rsidRPr="0060031A" w:rsidTr="004D0A74">
        <w:trPr>
          <w:tblCellSpacing w:w="5" w:type="nil"/>
          <w:jc w:val="center"/>
        </w:trPr>
        <w:tc>
          <w:tcPr>
            <w:tcW w:w="10431" w:type="dxa"/>
            <w:gridSpan w:val="14"/>
          </w:tcPr>
          <w:p w:rsidR="0060031A" w:rsidRPr="0060031A" w:rsidRDefault="0060031A" w:rsidP="0060031A">
            <w:pPr>
              <w:jc w:val="both"/>
              <w:rPr>
                <w:i/>
                <w:sz w:val="18"/>
                <w:szCs w:val="18"/>
              </w:rPr>
            </w:pPr>
            <w:r w:rsidRPr="0060031A">
              <w:rPr>
                <w:sz w:val="18"/>
                <w:szCs w:val="18"/>
              </w:rPr>
              <w:t>Задачи подпрограммы</w:t>
            </w:r>
            <w:r w:rsidRPr="0060031A">
              <w:rPr>
                <w:i/>
                <w:sz w:val="18"/>
                <w:szCs w:val="18"/>
              </w:rPr>
              <w:t xml:space="preserve">: </w:t>
            </w:r>
          </w:p>
          <w:p w:rsidR="0060031A" w:rsidRPr="0060031A" w:rsidRDefault="0060031A" w:rsidP="0060031A">
            <w:pPr>
              <w:jc w:val="both"/>
              <w:rPr>
                <w:sz w:val="18"/>
                <w:szCs w:val="18"/>
              </w:rPr>
            </w:pPr>
            <w:r w:rsidRPr="0060031A">
              <w:rPr>
                <w:sz w:val="18"/>
                <w:szCs w:val="18"/>
              </w:rPr>
              <w:t xml:space="preserve">- повышение уровня бюджетного </w:t>
            </w:r>
            <w:proofErr w:type="spellStart"/>
            <w:r w:rsidRPr="0060031A">
              <w:rPr>
                <w:sz w:val="18"/>
                <w:szCs w:val="18"/>
              </w:rPr>
              <w:t>самообеспечения</w:t>
            </w:r>
            <w:proofErr w:type="spellEnd"/>
            <w:r w:rsidRPr="0060031A">
              <w:rPr>
                <w:sz w:val="18"/>
                <w:szCs w:val="18"/>
              </w:rPr>
              <w:t>;</w:t>
            </w:r>
          </w:p>
          <w:p w:rsidR="0060031A" w:rsidRPr="0060031A" w:rsidRDefault="0060031A" w:rsidP="0060031A">
            <w:pPr>
              <w:jc w:val="both"/>
              <w:rPr>
                <w:sz w:val="18"/>
                <w:szCs w:val="18"/>
              </w:rPr>
            </w:pPr>
            <w:r w:rsidRPr="0060031A">
              <w:rPr>
                <w:sz w:val="18"/>
                <w:szCs w:val="18"/>
              </w:rPr>
              <w:t>- эффективное использование муниципального имущества;</w:t>
            </w:r>
          </w:p>
          <w:p w:rsidR="0060031A" w:rsidRPr="0060031A" w:rsidRDefault="0060031A" w:rsidP="0060031A">
            <w:pPr>
              <w:jc w:val="both"/>
              <w:rPr>
                <w:sz w:val="18"/>
                <w:szCs w:val="18"/>
              </w:rPr>
            </w:pPr>
            <w:r w:rsidRPr="0060031A">
              <w:rPr>
                <w:sz w:val="18"/>
                <w:szCs w:val="18"/>
              </w:rPr>
              <w:t>- эффективное функционирование системы исполнения бюджета по расходам;</w:t>
            </w:r>
          </w:p>
          <w:p w:rsidR="0060031A" w:rsidRPr="0060031A" w:rsidRDefault="0060031A" w:rsidP="0060031A">
            <w:pPr>
              <w:jc w:val="both"/>
              <w:rPr>
                <w:sz w:val="18"/>
                <w:szCs w:val="18"/>
              </w:rPr>
            </w:pPr>
            <w:r w:rsidRPr="0060031A">
              <w:rPr>
                <w:sz w:val="18"/>
                <w:szCs w:val="18"/>
              </w:rPr>
              <w:t>- формирование и организация исполнения бюджета Мошковского сельсовета Бековского района Пензенской области;</w:t>
            </w:r>
          </w:p>
          <w:p w:rsidR="0060031A" w:rsidRPr="0060031A" w:rsidRDefault="0060031A" w:rsidP="0060031A">
            <w:pPr>
              <w:jc w:val="both"/>
              <w:rPr>
                <w:sz w:val="18"/>
                <w:szCs w:val="18"/>
              </w:rPr>
            </w:pPr>
            <w:r w:rsidRPr="0060031A">
              <w:rPr>
                <w:sz w:val="18"/>
                <w:szCs w:val="18"/>
              </w:rPr>
              <w:t>- совершенствование форм и методов планирования доходной части бюджета Мошковского сельсовета Бековского района Пензенской области;</w:t>
            </w:r>
          </w:p>
          <w:p w:rsidR="0060031A" w:rsidRPr="0060031A" w:rsidRDefault="0060031A" w:rsidP="0060031A">
            <w:pPr>
              <w:autoSpaceDE w:val="0"/>
              <w:autoSpaceDN w:val="0"/>
              <w:adjustRightInd w:val="0"/>
              <w:jc w:val="both"/>
              <w:rPr>
                <w:sz w:val="18"/>
                <w:szCs w:val="18"/>
                <w:lang w:eastAsia="en-US"/>
              </w:rPr>
            </w:pPr>
            <w:r w:rsidRPr="0060031A">
              <w:rPr>
                <w:sz w:val="18"/>
                <w:szCs w:val="18"/>
                <w:lang w:eastAsia="en-US"/>
              </w:rPr>
              <w:t>- повышение профессиональной компетенции муниципальных служащих Мошковского сельсовета Бековского района Пензенской области.</w:t>
            </w:r>
          </w:p>
        </w:tc>
      </w:tr>
      <w:tr w:rsidR="0060031A" w:rsidRPr="0060031A" w:rsidTr="004D0A74">
        <w:trPr>
          <w:trHeight w:val="81"/>
          <w:tblCellSpacing w:w="5" w:type="nil"/>
          <w:jc w:val="center"/>
        </w:trPr>
        <w:tc>
          <w:tcPr>
            <w:tcW w:w="385" w:type="dxa"/>
            <w:vMerge w:val="restart"/>
          </w:tcPr>
          <w:p w:rsidR="0060031A" w:rsidRPr="0060031A" w:rsidRDefault="0060031A" w:rsidP="0060031A">
            <w:pPr>
              <w:autoSpaceDE w:val="0"/>
              <w:autoSpaceDN w:val="0"/>
              <w:adjustRightInd w:val="0"/>
              <w:jc w:val="center"/>
              <w:rPr>
                <w:sz w:val="18"/>
                <w:szCs w:val="18"/>
              </w:rPr>
            </w:pPr>
            <w:r w:rsidRPr="0060031A">
              <w:rPr>
                <w:sz w:val="18"/>
                <w:szCs w:val="18"/>
              </w:rPr>
              <w:t>1.</w:t>
            </w:r>
          </w:p>
        </w:tc>
        <w:tc>
          <w:tcPr>
            <w:tcW w:w="1422" w:type="dxa"/>
            <w:gridSpan w:val="2"/>
            <w:vMerge w:val="restart"/>
          </w:tcPr>
          <w:p w:rsidR="0060031A" w:rsidRPr="0060031A" w:rsidRDefault="0060031A" w:rsidP="0060031A">
            <w:pPr>
              <w:autoSpaceDE w:val="0"/>
              <w:autoSpaceDN w:val="0"/>
              <w:adjustRightInd w:val="0"/>
              <w:rPr>
                <w:sz w:val="18"/>
                <w:szCs w:val="18"/>
              </w:rPr>
            </w:pPr>
            <w:r w:rsidRPr="0060031A">
              <w:rPr>
                <w:sz w:val="18"/>
                <w:szCs w:val="18"/>
              </w:rPr>
              <w:t xml:space="preserve"> Расходы на содержание органов местного самоуправления</w:t>
            </w:r>
          </w:p>
        </w:tc>
        <w:tc>
          <w:tcPr>
            <w:tcW w:w="1418" w:type="dxa"/>
            <w:gridSpan w:val="3"/>
            <w:vMerge w:val="restart"/>
          </w:tcPr>
          <w:p w:rsidR="0060031A" w:rsidRPr="0060031A" w:rsidRDefault="0060031A" w:rsidP="0060031A">
            <w:pPr>
              <w:autoSpaceDE w:val="0"/>
              <w:autoSpaceDN w:val="0"/>
              <w:adjustRightInd w:val="0"/>
              <w:rPr>
                <w:sz w:val="18"/>
                <w:szCs w:val="18"/>
              </w:rPr>
            </w:pPr>
            <w:r w:rsidRPr="0060031A">
              <w:rPr>
                <w:sz w:val="18"/>
                <w:szCs w:val="18"/>
              </w:rPr>
              <w:t>Администрация Мошковского сельсовета Бековского района Пензенской области</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28" w:type="dxa"/>
            <w:tcBorders>
              <w:top w:val="single" w:sz="4" w:space="0" w:color="auto"/>
              <w:bottom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1728,070</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1728,070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156"/>
          <w:tblCellSpacing w:w="5" w:type="nil"/>
          <w:jc w:val="center"/>
        </w:trPr>
        <w:tc>
          <w:tcPr>
            <w:tcW w:w="385" w:type="dxa"/>
            <w:vMerge/>
          </w:tcPr>
          <w:p w:rsidR="0060031A" w:rsidRPr="0060031A" w:rsidRDefault="0060031A" w:rsidP="0060031A">
            <w:pPr>
              <w:autoSpaceDE w:val="0"/>
              <w:autoSpaceDN w:val="0"/>
              <w:adjustRightInd w:val="0"/>
              <w:jc w:val="center"/>
              <w:rPr>
                <w:sz w:val="18"/>
                <w:szCs w:val="18"/>
              </w:rPr>
            </w:pPr>
          </w:p>
        </w:tc>
        <w:tc>
          <w:tcPr>
            <w:tcW w:w="1422" w:type="dxa"/>
            <w:gridSpan w:val="2"/>
            <w:vMerge/>
          </w:tcPr>
          <w:p w:rsidR="0060031A" w:rsidRPr="0060031A" w:rsidRDefault="0060031A" w:rsidP="0060031A">
            <w:pPr>
              <w:autoSpaceDE w:val="0"/>
              <w:autoSpaceDN w:val="0"/>
              <w:adjustRightInd w:val="0"/>
              <w:rPr>
                <w:sz w:val="18"/>
                <w:szCs w:val="18"/>
              </w:rPr>
            </w:pPr>
          </w:p>
        </w:tc>
        <w:tc>
          <w:tcPr>
            <w:tcW w:w="1418" w:type="dxa"/>
            <w:gridSpan w:val="3"/>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1570,410</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1570,410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232"/>
          <w:tblCellSpacing w:w="5" w:type="nil"/>
          <w:jc w:val="center"/>
        </w:trPr>
        <w:tc>
          <w:tcPr>
            <w:tcW w:w="385" w:type="dxa"/>
            <w:vMerge/>
          </w:tcPr>
          <w:p w:rsidR="0060031A" w:rsidRPr="0060031A" w:rsidRDefault="0060031A" w:rsidP="0060031A">
            <w:pPr>
              <w:autoSpaceDE w:val="0"/>
              <w:autoSpaceDN w:val="0"/>
              <w:adjustRightInd w:val="0"/>
              <w:jc w:val="center"/>
              <w:rPr>
                <w:sz w:val="18"/>
                <w:szCs w:val="18"/>
              </w:rPr>
            </w:pPr>
          </w:p>
        </w:tc>
        <w:tc>
          <w:tcPr>
            <w:tcW w:w="1422" w:type="dxa"/>
            <w:gridSpan w:val="2"/>
            <w:vMerge/>
          </w:tcPr>
          <w:p w:rsidR="0060031A" w:rsidRPr="0060031A" w:rsidRDefault="0060031A" w:rsidP="0060031A">
            <w:pPr>
              <w:autoSpaceDE w:val="0"/>
              <w:autoSpaceDN w:val="0"/>
              <w:adjustRightInd w:val="0"/>
              <w:rPr>
                <w:sz w:val="18"/>
                <w:szCs w:val="18"/>
              </w:rPr>
            </w:pPr>
          </w:p>
        </w:tc>
        <w:tc>
          <w:tcPr>
            <w:tcW w:w="1418" w:type="dxa"/>
            <w:gridSpan w:val="3"/>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1499,429</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1499,429</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252"/>
          <w:tblCellSpacing w:w="5" w:type="nil"/>
          <w:jc w:val="center"/>
        </w:trPr>
        <w:tc>
          <w:tcPr>
            <w:tcW w:w="385" w:type="dxa"/>
            <w:vMerge/>
          </w:tcPr>
          <w:p w:rsidR="0060031A" w:rsidRPr="0060031A" w:rsidRDefault="0060031A" w:rsidP="0060031A">
            <w:pPr>
              <w:autoSpaceDE w:val="0"/>
              <w:autoSpaceDN w:val="0"/>
              <w:adjustRightInd w:val="0"/>
              <w:jc w:val="center"/>
              <w:rPr>
                <w:sz w:val="18"/>
                <w:szCs w:val="18"/>
              </w:rPr>
            </w:pPr>
          </w:p>
        </w:tc>
        <w:tc>
          <w:tcPr>
            <w:tcW w:w="1422" w:type="dxa"/>
            <w:gridSpan w:val="2"/>
            <w:vMerge/>
          </w:tcPr>
          <w:p w:rsidR="0060031A" w:rsidRPr="0060031A" w:rsidRDefault="0060031A" w:rsidP="0060031A">
            <w:pPr>
              <w:autoSpaceDE w:val="0"/>
              <w:autoSpaceDN w:val="0"/>
              <w:adjustRightInd w:val="0"/>
              <w:rPr>
                <w:sz w:val="18"/>
                <w:szCs w:val="18"/>
              </w:rPr>
            </w:pPr>
          </w:p>
        </w:tc>
        <w:tc>
          <w:tcPr>
            <w:tcW w:w="1418" w:type="dxa"/>
            <w:gridSpan w:val="3"/>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203"/>
          <w:tblCellSpacing w:w="5" w:type="nil"/>
          <w:jc w:val="center"/>
        </w:trPr>
        <w:tc>
          <w:tcPr>
            <w:tcW w:w="385" w:type="dxa"/>
            <w:vMerge/>
          </w:tcPr>
          <w:p w:rsidR="0060031A" w:rsidRPr="0060031A" w:rsidRDefault="0060031A" w:rsidP="0060031A">
            <w:pPr>
              <w:autoSpaceDE w:val="0"/>
              <w:autoSpaceDN w:val="0"/>
              <w:adjustRightInd w:val="0"/>
              <w:jc w:val="center"/>
              <w:rPr>
                <w:sz w:val="18"/>
                <w:szCs w:val="18"/>
              </w:rPr>
            </w:pPr>
          </w:p>
        </w:tc>
        <w:tc>
          <w:tcPr>
            <w:tcW w:w="1422" w:type="dxa"/>
            <w:gridSpan w:val="2"/>
            <w:vMerge/>
          </w:tcPr>
          <w:p w:rsidR="0060031A" w:rsidRPr="0060031A" w:rsidRDefault="0060031A" w:rsidP="0060031A">
            <w:pPr>
              <w:autoSpaceDE w:val="0"/>
              <w:autoSpaceDN w:val="0"/>
              <w:adjustRightInd w:val="0"/>
              <w:jc w:val="center"/>
              <w:rPr>
                <w:sz w:val="18"/>
                <w:szCs w:val="18"/>
              </w:rPr>
            </w:pPr>
          </w:p>
        </w:tc>
        <w:tc>
          <w:tcPr>
            <w:tcW w:w="1418" w:type="dxa"/>
            <w:gridSpan w:val="3"/>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197"/>
          <w:tblCellSpacing w:w="5" w:type="nil"/>
          <w:jc w:val="center"/>
        </w:trPr>
        <w:tc>
          <w:tcPr>
            <w:tcW w:w="385" w:type="dxa"/>
            <w:vMerge/>
          </w:tcPr>
          <w:p w:rsidR="0060031A" w:rsidRPr="0060031A" w:rsidRDefault="0060031A" w:rsidP="0060031A">
            <w:pPr>
              <w:autoSpaceDE w:val="0"/>
              <w:autoSpaceDN w:val="0"/>
              <w:adjustRightInd w:val="0"/>
              <w:jc w:val="center"/>
              <w:rPr>
                <w:sz w:val="18"/>
                <w:szCs w:val="18"/>
              </w:rPr>
            </w:pPr>
          </w:p>
        </w:tc>
        <w:tc>
          <w:tcPr>
            <w:tcW w:w="1422" w:type="dxa"/>
            <w:gridSpan w:val="2"/>
            <w:vMerge/>
          </w:tcPr>
          <w:p w:rsidR="0060031A" w:rsidRPr="0060031A" w:rsidRDefault="0060031A" w:rsidP="0060031A">
            <w:pPr>
              <w:autoSpaceDE w:val="0"/>
              <w:autoSpaceDN w:val="0"/>
              <w:adjustRightInd w:val="0"/>
              <w:jc w:val="center"/>
              <w:rPr>
                <w:sz w:val="18"/>
                <w:szCs w:val="18"/>
              </w:rPr>
            </w:pPr>
          </w:p>
        </w:tc>
        <w:tc>
          <w:tcPr>
            <w:tcW w:w="1418" w:type="dxa"/>
            <w:gridSpan w:val="3"/>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28" w:type="dxa"/>
            <w:tcBorders>
              <w:top w:val="single" w:sz="4" w:space="0" w:color="auto"/>
              <w:bottom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70"/>
          <w:tblCellSpacing w:w="5" w:type="nil"/>
          <w:jc w:val="center"/>
        </w:trPr>
        <w:tc>
          <w:tcPr>
            <w:tcW w:w="385" w:type="dxa"/>
            <w:vMerge/>
          </w:tcPr>
          <w:p w:rsidR="0060031A" w:rsidRPr="0060031A" w:rsidRDefault="0060031A" w:rsidP="0060031A">
            <w:pPr>
              <w:autoSpaceDE w:val="0"/>
              <w:autoSpaceDN w:val="0"/>
              <w:adjustRightInd w:val="0"/>
              <w:jc w:val="center"/>
              <w:rPr>
                <w:sz w:val="18"/>
                <w:szCs w:val="18"/>
              </w:rPr>
            </w:pPr>
          </w:p>
        </w:tc>
        <w:tc>
          <w:tcPr>
            <w:tcW w:w="1422" w:type="dxa"/>
            <w:gridSpan w:val="2"/>
            <w:vMerge/>
          </w:tcPr>
          <w:p w:rsidR="0060031A" w:rsidRPr="0060031A" w:rsidRDefault="0060031A" w:rsidP="0060031A">
            <w:pPr>
              <w:autoSpaceDE w:val="0"/>
              <w:autoSpaceDN w:val="0"/>
              <w:adjustRightInd w:val="0"/>
              <w:jc w:val="center"/>
              <w:rPr>
                <w:sz w:val="18"/>
                <w:szCs w:val="18"/>
              </w:rPr>
            </w:pPr>
          </w:p>
        </w:tc>
        <w:tc>
          <w:tcPr>
            <w:tcW w:w="1418" w:type="dxa"/>
            <w:gridSpan w:val="3"/>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28" w:type="dxa"/>
            <w:tcBorders>
              <w:top w:val="single" w:sz="4" w:space="0" w:color="auto"/>
              <w:bottom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9092,799</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9092,799</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194"/>
          <w:tblCellSpacing w:w="5" w:type="nil"/>
          <w:jc w:val="center"/>
        </w:trPr>
        <w:tc>
          <w:tcPr>
            <w:tcW w:w="3225" w:type="dxa"/>
            <w:gridSpan w:val="6"/>
            <w:vMerge w:val="restart"/>
          </w:tcPr>
          <w:p w:rsidR="0060031A" w:rsidRPr="0060031A" w:rsidRDefault="0060031A" w:rsidP="0060031A">
            <w:pPr>
              <w:autoSpaceDE w:val="0"/>
              <w:autoSpaceDN w:val="0"/>
              <w:adjustRightInd w:val="0"/>
              <w:rPr>
                <w:sz w:val="18"/>
                <w:szCs w:val="18"/>
              </w:rPr>
            </w:pPr>
            <w:r w:rsidRPr="0060031A">
              <w:rPr>
                <w:sz w:val="18"/>
                <w:szCs w:val="18"/>
              </w:rPr>
              <w:t>Итого по подпрограмме № 1</w:t>
            </w: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1728,070</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1728,070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211"/>
          <w:tblCellSpacing w:w="5" w:type="nil"/>
          <w:jc w:val="center"/>
        </w:trPr>
        <w:tc>
          <w:tcPr>
            <w:tcW w:w="3225" w:type="dxa"/>
            <w:gridSpan w:val="6"/>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u w:val="single"/>
              </w:rPr>
            </w:pPr>
            <w:r w:rsidRPr="0060031A">
              <w:rPr>
                <w:color w:val="000000"/>
                <w:sz w:val="18"/>
                <w:szCs w:val="18"/>
                <w:u w:val="single"/>
              </w:rPr>
              <w:t>1570,410</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u w:val="single"/>
              </w:rPr>
            </w:pPr>
            <w:r w:rsidRPr="0060031A">
              <w:rPr>
                <w:color w:val="000000"/>
                <w:sz w:val="18"/>
                <w:szCs w:val="18"/>
                <w:u w:val="single"/>
              </w:rPr>
              <w:t>1570,410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231"/>
          <w:tblCellSpacing w:w="5" w:type="nil"/>
          <w:jc w:val="center"/>
        </w:trPr>
        <w:tc>
          <w:tcPr>
            <w:tcW w:w="3225" w:type="dxa"/>
            <w:gridSpan w:val="6"/>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1499,429</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1499,429</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227"/>
          <w:tblCellSpacing w:w="5" w:type="nil"/>
          <w:jc w:val="center"/>
        </w:trPr>
        <w:tc>
          <w:tcPr>
            <w:tcW w:w="3225" w:type="dxa"/>
            <w:gridSpan w:val="6"/>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131"/>
          <w:tblCellSpacing w:w="5" w:type="nil"/>
          <w:jc w:val="center"/>
        </w:trPr>
        <w:tc>
          <w:tcPr>
            <w:tcW w:w="3225" w:type="dxa"/>
            <w:gridSpan w:val="6"/>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70"/>
          <w:tblCellSpacing w:w="5" w:type="nil"/>
          <w:jc w:val="center"/>
        </w:trPr>
        <w:tc>
          <w:tcPr>
            <w:tcW w:w="3225" w:type="dxa"/>
            <w:gridSpan w:val="6"/>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1431,630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rHeight w:val="124"/>
          <w:tblCellSpacing w:w="5" w:type="nil"/>
          <w:jc w:val="center"/>
        </w:trPr>
        <w:tc>
          <w:tcPr>
            <w:tcW w:w="3225" w:type="dxa"/>
            <w:gridSpan w:val="6"/>
            <w:vMerge/>
          </w:tcPr>
          <w:p w:rsidR="0060031A" w:rsidRPr="0060031A" w:rsidRDefault="0060031A" w:rsidP="0060031A">
            <w:pPr>
              <w:autoSpaceDE w:val="0"/>
              <w:autoSpaceDN w:val="0"/>
              <w:adjustRightInd w:val="0"/>
              <w:jc w:val="center"/>
              <w:rPr>
                <w:sz w:val="18"/>
                <w:szCs w:val="18"/>
              </w:rPr>
            </w:pPr>
          </w:p>
        </w:tc>
        <w:tc>
          <w:tcPr>
            <w:tcW w:w="850" w:type="dxa"/>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28" w:type="dxa"/>
            <w:tcBorders>
              <w:top w:val="single" w:sz="4" w:space="0" w:color="auto"/>
              <w:bottom w:val="nil"/>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9092,799</w:t>
            </w:r>
          </w:p>
        </w:tc>
        <w:tc>
          <w:tcPr>
            <w:tcW w:w="1294" w:type="dxa"/>
            <w:gridSpan w:val="2"/>
            <w:tcBorders>
              <w:top w:val="single" w:sz="4" w:space="0" w:color="auto"/>
            </w:tcBorders>
          </w:tcPr>
          <w:p w:rsidR="0060031A" w:rsidRPr="0060031A" w:rsidRDefault="0060031A" w:rsidP="0060031A">
            <w:pPr>
              <w:widowControl w:val="0"/>
              <w:autoSpaceDE w:val="0"/>
              <w:autoSpaceDN w:val="0"/>
              <w:adjustRightInd w:val="0"/>
              <w:jc w:val="center"/>
              <w:rPr>
                <w:color w:val="000000"/>
                <w:sz w:val="18"/>
                <w:szCs w:val="18"/>
              </w:rPr>
            </w:pPr>
            <w:r w:rsidRPr="0060031A">
              <w:rPr>
                <w:color w:val="000000"/>
                <w:sz w:val="18"/>
                <w:szCs w:val="18"/>
              </w:rPr>
              <w:t>9092,799</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10431" w:type="dxa"/>
            <w:gridSpan w:val="14"/>
          </w:tcPr>
          <w:p w:rsidR="0060031A" w:rsidRPr="0060031A" w:rsidRDefault="0060031A" w:rsidP="0060031A">
            <w:pPr>
              <w:widowControl w:val="0"/>
              <w:autoSpaceDE w:val="0"/>
              <w:autoSpaceDN w:val="0"/>
              <w:adjustRightInd w:val="0"/>
              <w:jc w:val="center"/>
              <w:rPr>
                <w:bCs/>
                <w:iCs/>
                <w:color w:val="FF0000"/>
                <w:sz w:val="18"/>
                <w:szCs w:val="18"/>
              </w:rPr>
            </w:pPr>
            <w:r w:rsidRPr="0060031A">
              <w:rPr>
                <w:bCs/>
                <w:iCs/>
                <w:color w:val="000000"/>
                <w:sz w:val="18"/>
                <w:szCs w:val="18"/>
              </w:rPr>
              <w:t>Подпрограмма 2 «</w:t>
            </w:r>
            <w:r w:rsidRPr="0060031A">
              <w:rPr>
                <w:color w:val="000000"/>
                <w:sz w:val="18"/>
                <w:szCs w:val="18"/>
              </w:rPr>
              <w:t>Эффективное размещение заказов на поставку товаров, выполнение работ, оказание</w:t>
            </w:r>
            <w:r w:rsidRPr="0060031A">
              <w:rPr>
                <w:color w:val="FF0000"/>
                <w:sz w:val="18"/>
                <w:szCs w:val="18"/>
              </w:rPr>
              <w:t xml:space="preserve"> </w:t>
            </w:r>
            <w:r w:rsidRPr="0060031A">
              <w:rPr>
                <w:color w:val="000000"/>
                <w:sz w:val="18"/>
                <w:szCs w:val="18"/>
              </w:rPr>
              <w:t>услуг для муниципальных нужд Мошковского сельсовета Бековского района Пензенской области</w:t>
            </w:r>
            <w:r w:rsidRPr="0060031A">
              <w:rPr>
                <w:bCs/>
                <w:iCs/>
                <w:color w:val="000000"/>
                <w:sz w:val="18"/>
                <w:szCs w:val="18"/>
              </w:rPr>
              <w:t>»</w:t>
            </w:r>
          </w:p>
        </w:tc>
      </w:tr>
      <w:tr w:rsidR="0060031A" w:rsidRPr="0060031A" w:rsidTr="004D0A74">
        <w:trPr>
          <w:tblCellSpacing w:w="5" w:type="nil"/>
          <w:jc w:val="center"/>
        </w:trPr>
        <w:tc>
          <w:tcPr>
            <w:tcW w:w="10431" w:type="dxa"/>
            <w:gridSpan w:val="14"/>
            <w:tcBorders>
              <w:bottom w:val="single" w:sz="4" w:space="0" w:color="auto"/>
            </w:tcBorders>
          </w:tcPr>
          <w:p w:rsidR="0060031A" w:rsidRPr="0060031A" w:rsidRDefault="0060031A" w:rsidP="0060031A">
            <w:pPr>
              <w:widowControl w:val="0"/>
              <w:autoSpaceDE w:val="0"/>
              <w:autoSpaceDN w:val="0"/>
              <w:adjustRightInd w:val="0"/>
              <w:jc w:val="both"/>
              <w:rPr>
                <w:sz w:val="18"/>
                <w:szCs w:val="18"/>
              </w:rPr>
            </w:pPr>
            <w:r w:rsidRPr="0060031A">
              <w:rPr>
                <w:sz w:val="18"/>
                <w:szCs w:val="18"/>
              </w:rPr>
              <w:t>Цель подпрограммы: Размещение заказов на поставки товаров, выполнение работ, оказание услуг для муниципальных нужд Мошковского сельсовета Бековского района Пензенской области в соответствии с действующим законодательством.</w:t>
            </w:r>
          </w:p>
        </w:tc>
      </w:tr>
      <w:tr w:rsidR="0060031A" w:rsidRPr="0060031A" w:rsidTr="004D0A74">
        <w:trPr>
          <w:tblCellSpacing w:w="5" w:type="nil"/>
          <w:jc w:val="center"/>
        </w:trPr>
        <w:tc>
          <w:tcPr>
            <w:tcW w:w="10431" w:type="dxa"/>
            <w:gridSpan w:val="14"/>
            <w:tcBorders>
              <w:top w:val="single" w:sz="4" w:space="0" w:color="auto"/>
            </w:tcBorders>
          </w:tcPr>
          <w:p w:rsidR="0060031A" w:rsidRPr="0060031A" w:rsidRDefault="0060031A" w:rsidP="0060031A">
            <w:pPr>
              <w:widowControl w:val="0"/>
              <w:autoSpaceDE w:val="0"/>
              <w:autoSpaceDN w:val="0"/>
              <w:adjustRightInd w:val="0"/>
              <w:jc w:val="both"/>
              <w:rPr>
                <w:sz w:val="18"/>
                <w:szCs w:val="18"/>
              </w:rPr>
            </w:pPr>
            <w:r w:rsidRPr="0060031A">
              <w:rPr>
                <w:iCs/>
                <w:sz w:val="18"/>
                <w:szCs w:val="18"/>
              </w:rPr>
              <w:t xml:space="preserve">Задача: </w:t>
            </w:r>
            <w:r w:rsidRPr="0060031A">
              <w:rPr>
                <w:sz w:val="18"/>
                <w:szCs w:val="18"/>
              </w:rPr>
              <w:t>Передача полномочий по размещению муниципального заказа для муниципальных нужд Мошковского сельсовета Бековского района Пензенской области»</w:t>
            </w:r>
          </w:p>
        </w:tc>
      </w:tr>
      <w:tr w:rsidR="0060031A" w:rsidRPr="0060031A" w:rsidTr="004D0A74">
        <w:trPr>
          <w:trHeight w:val="156"/>
          <w:tblCellSpacing w:w="5" w:type="nil"/>
          <w:jc w:val="center"/>
        </w:trPr>
        <w:tc>
          <w:tcPr>
            <w:tcW w:w="385" w:type="dxa"/>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2.1.</w:t>
            </w:r>
          </w:p>
        </w:tc>
        <w:tc>
          <w:tcPr>
            <w:tcW w:w="1422" w:type="dxa"/>
            <w:gridSpan w:val="2"/>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 xml:space="preserve">Осуществление муниципальных закупок для муниципальных нужд Мошковского сельсовета </w:t>
            </w:r>
          </w:p>
        </w:tc>
        <w:tc>
          <w:tcPr>
            <w:tcW w:w="1418" w:type="dxa"/>
            <w:gridSpan w:val="3"/>
            <w:vMerge w:val="restart"/>
            <w:tcBorders>
              <w:top w:val="single" w:sz="4" w:space="0" w:color="auto"/>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администрация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35,712</w:t>
            </w:r>
          </w:p>
        </w:tc>
        <w:tc>
          <w:tcPr>
            <w:tcW w:w="1294" w:type="dxa"/>
            <w:gridSpan w:val="2"/>
          </w:tcPr>
          <w:p w:rsidR="0060031A" w:rsidRPr="0060031A" w:rsidRDefault="0060031A" w:rsidP="0060031A">
            <w:pPr>
              <w:jc w:val="center"/>
              <w:rPr>
                <w:sz w:val="18"/>
                <w:szCs w:val="18"/>
              </w:rPr>
            </w:pPr>
            <w:r w:rsidRPr="0060031A">
              <w:rPr>
                <w:sz w:val="18"/>
                <w:szCs w:val="18"/>
              </w:rPr>
              <w:t>35,712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2"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1418"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2"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1418"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2"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p>
        </w:tc>
        <w:tc>
          <w:tcPr>
            <w:tcW w:w="1418"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2"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2"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2"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8"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val="restart"/>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Итого по подпрограмме № 2</w:t>
            </w: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28" w:type="dxa"/>
            <w:tcBorders>
              <w:left w:val="single" w:sz="4" w:space="0" w:color="auto"/>
            </w:tcBorders>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1294" w:type="dxa"/>
            <w:gridSpan w:val="2"/>
            <w:vAlign w:val="center"/>
          </w:tcPr>
          <w:p w:rsidR="0060031A" w:rsidRPr="0060031A" w:rsidRDefault="0060031A" w:rsidP="0060031A">
            <w:pPr>
              <w:widowControl w:val="0"/>
              <w:autoSpaceDE w:val="0"/>
              <w:autoSpaceDN w:val="0"/>
              <w:adjustRightInd w:val="0"/>
              <w:jc w:val="center"/>
              <w:rPr>
                <w:sz w:val="18"/>
                <w:szCs w:val="18"/>
              </w:rPr>
            </w:pPr>
            <w:r w:rsidRPr="0060031A">
              <w:rPr>
                <w:sz w:val="18"/>
                <w:szCs w:val="18"/>
              </w:rPr>
              <w:t>5,952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35,712</w:t>
            </w:r>
          </w:p>
        </w:tc>
        <w:tc>
          <w:tcPr>
            <w:tcW w:w="1294" w:type="dxa"/>
            <w:gridSpan w:val="2"/>
          </w:tcPr>
          <w:p w:rsidR="0060031A" w:rsidRPr="0060031A" w:rsidRDefault="0060031A" w:rsidP="0060031A">
            <w:pPr>
              <w:jc w:val="center"/>
              <w:rPr>
                <w:sz w:val="18"/>
                <w:szCs w:val="18"/>
              </w:rPr>
            </w:pPr>
            <w:r w:rsidRPr="0060031A">
              <w:rPr>
                <w:sz w:val="18"/>
                <w:szCs w:val="18"/>
              </w:rPr>
              <w:t>35,712</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10431" w:type="dxa"/>
            <w:gridSpan w:val="14"/>
            <w:tcBorders>
              <w:left w:val="single" w:sz="4" w:space="0" w:color="auto"/>
            </w:tcBorders>
          </w:tcPr>
          <w:p w:rsidR="0060031A" w:rsidRPr="0060031A" w:rsidRDefault="0060031A" w:rsidP="0060031A">
            <w:pPr>
              <w:autoSpaceDE w:val="0"/>
              <w:autoSpaceDN w:val="0"/>
              <w:adjustRightInd w:val="0"/>
              <w:rPr>
                <w:sz w:val="18"/>
                <w:szCs w:val="18"/>
              </w:rPr>
            </w:pPr>
            <w:r w:rsidRPr="0060031A">
              <w:rPr>
                <w:color w:val="000000"/>
                <w:sz w:val="18"/>
                <w:szCs w:val="18"/>
              </w:rPr>
              <w:t xml:space="preserve">Подпрограмма 3. </w:t>
            </w:r>
            <w:r w:rsidRPr="0060031A">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r>
      <w:tr w:rsidR="0060031A" w:rsidRPr="0060031A" w:rsidTr="004D0A74">
        <w:trPr>
          <w:tblCellSpacing w:w="5" w:type="nil"/>
          <w:jc w:val="center"/>
        </w:trPr>
        <w:tc>
          <w:tcPr>
            <w:tcW w:w="10431" w:type="dxa"/>
            <w:gridSpan w:val="14"/>
            <w:tcBorders>
              <w:lef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lastRenderedPageBreak/>
              <w:t>Цель подпрограммы: Обеспечение осуществления отдельных полномочий по вопросам местного значения</w:t>
            </w:r>
          </w:p>
        </w:tc>
      </w:tr>
      <w:tr w:rsidR="0060031A" w:rsidRPr="0060031A" w:rsidTr="004D0A74">
        <w:trPr>
          <w:tblCellSpacing w:w="5" w:type="nil"/>
          <w:jc w:val="center"/>
        </w:trPr>
        <w:tc>
          <w:tcPr>
            <w:tcW w:w="10431" w:type="dxa"/>
            <w:gridSpan w:val="14"/>
            <w:tcBorders>
              <w:left w:val="single" w:sz="4" w:space="0" w:color="auto"/>
            </w:tcBorders>
          </w:tcPr>
          <w:p w:rsidR="0060031A" w:rsidRPr="0060031A" w:rsidRDefault="0060031A" w:rsidP="0060031A">
            <w:pPr>
              <w:autoSpaceDE w:val="0"/>
              <w:autoSpaceDN w:val="0"/>
              <w:adjustRightInd w:val="0"/>
              <w:rPr>
                <w:sz w:val="18"/>
                <w:szCs w:val="18"/>
              </w:rPr>
            </w:pPr>
            <w:r w:rsidRPr="0060031A">
              <w:rPr>
                <w:iCs/>
                <w:sz w:val="18"/>
                <w:szCs w:val="18"/>
              </w:rPr>
              <w:t xml:space="preserve">Задача: </w:t>
            </w:r>
            <w:r w:rsidRPr="0060031A">
              <w:rPr>
                <w:sz w:val="18"/>
                <w:szCs w:val="18"/>
              </w:rPr>
              <w:t>- создание условий для исполнения переданных полномочий по утверждению генеральных планов поселения, правил землепользования и застройки, утверждению подготовленной на основе генеральных планов поселения документации по планировке территории, выдача разрешений на строительство, разрешений на ввод объектов в эксплуатацию, утверждению местных нормативов градостроительного проектирования поселений, резервирование и изъятие, в том числе путем выкупа, земельных участков в границах поселения для муниципальных нужд</w:t>
            </w:r>
          </w:p>
        </w:tc>
      </w:tr>
      <w:tr w:rsidR="0060031A" w:rsidRPr="0060031A" w:rsidTr="004D0A74">
        <w:trPr>
          <w:tblCellSpacing w:w="5" w:type="nil"/>
          <w:jc w:val="center"/>
        </w:trPr>
        <w:tc>
          <w:tcPr>
            <w:tcW w:w="385" w:type="dxa"/>
            <w:vMerge w:val="restart"/>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3.1</w:t>
            </w:r>
          </w:p>
        </w:tc>
        <w:tc>
          <w:tcPr>
            <w:tcW w:w="1429" w:type="dxa"/>
            <w:gridSpan w:val="3"/>
            <w:vMerge w:val="restart"/>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Обеспечение осуществления отдельных полномочий по вопросам местного значения</w:t>
            </w:r>
          </w:p>
        </w:tc>
        <w:tc>
          <w:tcPr>
            <w:tcW w:w="1411" w:type="dxa"/>
            <w:gridSpan w:val="2"/>
            <w:vMerge w:val="restart"/>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администрация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1"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1"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1"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1"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1"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85"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2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411"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225" w:type="dxa"/>
            <w:gridSpan w:val="6"/>
            <w:vMerge w:val="restart"/>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Итого по подпрограмме № 3</w:t>
            </w: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0,0</w:t>
            </w:r>
          </w:p>
        </w:tc>
        <w:tc>
          <w:tcPr>
            <w:tcW w:w="1294" w:type="dxa"/>
            <w:gridSpan w:val="2"/>
          </w:tcPr>
          <w:p w:rsidR="0060031A" w:rsidRPr="0060031A" w:rsidRDefault="0060031A" w:rsidP="0060031A">
            <w:pPr>
              <w:jc w:val="center"/>
              <w:rPr>
                <w:sz w:val="18"/>
                <w:szCs w:val="18"/>
              </w:rPr>
            </w:pPr>
            <w:r w:rsidRPr="0060031A">
              <w:rPr>
                <w:sz w:val="18"/>
                <w:szCs w:val="18"/>
              </w:rPr>
              <w:t>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w:t>
            </w:r>
          </w:p>
        </w:tc>
      </w:tr>
      <w:tr w:rsidR="0060031A" w:rsidRPr="0060031A" w:rsidTr="004D0A74">
        <w:trPr>
          <w:tblCellSpacing w:w="5" w:type="nil"/>
          <w:jc w:val="center"/>
        </w:trPr>
        <w:tc>
          <w:tcPr>
            <w:tcW w:w="10431" w:type="dxa"/>
            <w:gridSpan w:val="14"/>
            <w:tcBorders>
              <w:left w:val="single" w:sz="4" w:space="0" w:color="auto"/>
            </w:tcBorders>
          </w:tcPr>
          <w:p w:rsidR="0060031A" w:rsidRPr="0060031A" w:rsidRDefault="0060031A" w:rsidP="0060031A">
            <w:pPr>
              <w:autoSpaceDE w:val="0"/>
              <w:autoSpaceDN w:val="0"/>
              <w:adjustRightInd w:val="0"/>
              <w:rPr>
                <w:sz w:val="18"/>
                <w:szCs w:val="18"/>
              </w:rPr>
            </w:pPr>
            <w:r w:rsidRPr="0060031A">
              <w:rPr>
                <w:color w:val="000000"/>
                <w:sz w:val="18"/>
                <w:szCs w:val="18"/>
              </w:rPr>
              <w:t xml:space="preserve">Подпрограмма 4. </w:t>
            </w:r>
            <w:r w:rsidRPr="0060031A">
              <w:rPr>
                <w:sz w:val="18"/>
                <w:szCs w:val="18"/>
              </w:rPr>
              <w:t>Социальная поддержка граждан Мошковского сельсовета Бековского района Пензенской области</w:t>
            </w:r>
          </w:p>
        </w:tc>
      </w:tr>
      <w:tr w:rsidR="0060031A" w:rsidRPr="0060031A" w:rsidTr="004D0A74">
        <w:trPr>
          <w:tblCellSpacing w:w="5" w:type="nil"/>
          <w:jc w:val="center"/>
        </w:trPr>
        <w:tc>
          <w:tcPr>
            <w:tcW w:w="10431" w:type="dxa"/>
            <w:gridSpan w:val="14"/>
            <w:tcBorders>
              <w:left w:val="single" w:sz="4" w:space="0" w:color="auto"/>
            </w:tcBorders>
          </w:tcPr>
          <w:p w:rsidR="0060031A" w:rsidRPr="0060031A" w:rsidRDefault="0060031A" w:rsidP="0060031A">
            <w:pPr>
              <w:autoSpaceDE w:val="0"/>
              <w:autoSpaceDN w:val="0"/>
              <w:adjustRightInd w:val="0"/>
              <w:rPr>
                <w:sz w:val="18"/>
                <w:szCs w:val="18"/>
              </w:rPr>
            </w:pPr>
            <w:r w:rsidRPr="0060031A">
              <w:rPr>
                <w:sz w:val="18"/>
                <w:szCs w:val="18"/>
              </w:rPr>
              <w:t>Цель подпрограммы: Улучшение материального положения муниципальных служащих Мошковского сельсовета Бековского района Пензенской области</w:t>
            </w:r>
          </w:p>
        </w:tc>
      </w:tr>
      <w:tr w:rsidR="0060031A" w:rsidRPr="0060031A" w:rsidTr="004D0A74">
        <w:trPr>
          <w:tblCellSpacing w:w="5" w:type="nil"/>
          <w:jc w:val="center"/>
        </w:trPr>
        <w:tc>
          <w:tcPr>
            <w:tcW w:w="10431" w:type="dxa"/>
            <w:gridSpan w:val="14"/>
            <w:tcBorders>
              <w:left w:val="single" w:sz="4" w:space="0" w:color="auto"/>
            </w:tcBorders>
          </w:tcPr>
          <w:p w:rsidR="0060031A" w:rsidRPr="0060031A" w:rsidRDefault="0060031A" w:rsidP="0060031A">
            <w:pPr>
              <w:autoSpaceDE w:val="0"/>
              <w:autoSpaceDN w:val="0"/>
              <w:adjustRightInd w:val="0"/>
              <w:rPr>
                <w:sz w:val="18"/>
                <w:szCs w:val="18"/>
              </w:rPr>
            </w:pPr>
            <w:r w:rsidRPr="0060031A">
              <w:rPr>
                <w:iCs/>
                <w:sz w:val="18"/>
                <w:szCs w:val="18"/>
              </w:rPr>
              <w:t xml:space="preserve">Задача: </w:t>
            </w:r>
            <w:r w:rsidRPr="0060031A">
              <w:rPr>
                <w:sz w:val="18"/>
                <w:szCs w:val="18"/>
              </w:rPr>
              <w:t xml:space="preserve">Выполнение обязательств по предоставлению пенсии за выслугу лет муниципальным служащим Мошковского сельсовета Бековского района Пензенской области </w:t>
            </w:r>
          </w:p>
        </w:tc>
      </w:tr>
      <w:tr w:rsidR="0060031A" w:rsidRPr="0060031A" w:rsidTr="004D0A74">
        <w:trPr>
          <w:tblCellSpacing w:w="5" w:type="nil"/>
          <w:jc w:val="center"/>
        </w:trPr>
        <w:tc>
          <w:tcPr>
            <w:tcW w:w="657" w:type="dxa"/>
            <w:gridSpan w:val="2"/>
            <w:vMerge w:val="restart"/>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4.1.</w:t>
            </w:r>
          </w:p>
        </w:tc>
        <w:tc>
          <w:tcPr>
            <w:tcW w:w="1239" w:type="dxa"/>
            <w:gridSpan w:val="3"/>
            <w:vMerge w:val="restart"/>
            <w:tcBorders>
              <w:left w:val="single" w:sz="4" w:space="0" w:color="auto"/>
              <w:right w:val="single" w:sz="4" w:space="0" w:color="auto"/>
            </w:tcBorders>
          </w:tcPr>
          <w:p w:rsidR="0060031A" w:rsidRPr="0060031A" w:rsidRDefault="0060031A" w:rsidP="0060031A">
            <w:pPr>
              <w:autoSpaceDE w:val="0"/>
              <w:autoSpaceDN w:val="0"/>
              <w:adjustRightInd w:val="0"/>
              <w:rPr>
                <w:sz w:val="18"/>
                <w:szCs w:val="18"/>
              </w:rPr>
            </w:pPr>
            <w:r w:rsidRPr="0060031A">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329" w:type="dxa"/>
            <w:vMerge w:val="restart"/>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администрация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20,803</w:t>
            </w:r>
          </w:p>
        </w:tc>
        <w:tc>
          <w:tcPr>
            <w:tcW w:w="1294" w:type="dxa"/>
            <w:gridSpan w:val="2"/>
          </w:tcPr>
          <w:p w:rsidR="0060031A" w:rsidRPr="0060031A" w:rsidRDefault="0060031A" w:rsidP="0060031A">
            <w:pPr>
              <w:jc w:val="center"/>
              <w:rPr>
                <w:sz w:val="18"/>
                <w:szCs w:val="18"/>
              </w:rPr>
            </w:pPr>
            <w:r w:rsidRPr="0060031A">
              <w:rPr>
                <w:sz w:val="18"/>
                <w:szCs w:val="18"/>
              </w:rPr>
              <w:t>20,803</w:t>
            </w:r>
          </w:p>
        </w:tc>
        <w:tc>
          <w:tcPr>
            <w:tcW w:w="881" w:type="dxa"/>
          </w:tcPr>
          <w:p w:rsidR="0060031A" w:rsidRPr="0060031A" w:rsidRDefault="0060031A" w:rsidP="0060031A">
            <w:pPr>
              <w:autoSpaceDE w:val="0"/>
              <w:autoSpaceDN w:val="0"/>
              <w:adjustRightInd w:val="0"/>
              <w:jc w:val="center"/>
              <w:rPr>
                <w:sz w:val="18"/>
                <w:szCs w:val="18"/>
              </w:rPr>
            </w:pPr>
          </w:p>
        </w:tc>
        <w:tc>
          <w:tcPr>
            <w:tcW w:w="971" w:type="dxa"/>
          </w:tcPr>
          <w:p w:rsidR="0060031A" w:rsidRPr="0060031A" w:rsidRDefault="0060031A" w:rsidP="0060031A">
            <w:pPr>
              <w:autoSpaceDE w:val="0"/>
              <w:autoSpaceDN w:val="0"/>
              <w:adjustRightInd w:val="0"/>
              <w:jc w:val="center"/>
              <w:rPr>
                <w:sz w:val="18"/>
                <w:szCs w:val="18"/>
              </w:rPr>
            </w:pPr>
          </w:p>
        </w:tc>
        <w:tc>
          <w:tcPr>
            <w:tcW w:w="936" w:type="dxa"/>
          </w:tcPr>
          <w:p w:rsidR="0060031A" w:rsidRPr="0060031A" w:rsidRDefault="0060031A" w:rsidP="0060031A">
            <w:pPr>
              <w:autoSpaceDE w:val="0"/>
              <w:autoSpaceDN w:val="0"/>
              <w:adjustRightInd w:val="0"/>
              <w:jc w:val="center"/>
              <w:rPr>
                <w:sz w:val="18"/>
                <w:szCs w:val="18"/>
              </w:rPr>
            </w:pP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657"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3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329"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11,326</w:t>
            </w:r>
          </w:p>
        </w:tc>
        <w:tc>
          <w:tcPr>
            <w:tcW w:w="1294" w:type="dxa"/>
            <w:gridSpan w:val="2"/>
          </w:tcPr>
          <w:p w:rsidR="0060031A" w:rsidRPr="0060031A" w:rsidRDefault="0060031A" w:rsidP="0060031A">
            <w:pPr>
              <w:jc w:val="center"/>
              <w:rPr>
                <w:sz w:val="18"/>
                <w:szCs w:val="18"/>
              </w:rPr>
            </w:pPr>
            <w:r w:rsidRPr="0060031A">
              <w:rPr>
                <w:sz w:val="18"/>
                <w:szCs w:val="18"/>
              </w:rPr>
              <w:t>11,326</w:t>
            </w:r>
          </w:p>
        </w:tc>
        <w:tc>
          <w:tcPr>
            <w:tcW w:w="881" w:type="dxa"/>
          </w:tcPr>
          <w:p w:rsidR="0060031A" w:rsidRPr="0060031A" w:rsidRDefault="0060031A" w:rsidP="0060031A">
            <w:pPr>
              <w:autoSpaceDE w:val="0"/>
              <w:autoSpaceDN w:val="0"/>
              <w:adjustRightInd w:val="0"/>
              <w:jc w:val="center"/>
              <w:rPr>
                <w:sz w:val="18"/>
                <w:szCs w:val="18"/>
              </w:rPr>
            </w:pPr>
          </w:p>
        </w:tc>
        <w:tc>
          <w:tcPr>
            <w:tcW w:w="971" w:type="dxa"/>
          </w:tcPr>
          <w:p w:rsidR="0060031A" w:rsidRPr="0060031A" w:rsidRDefault="0060031A" w:rsidP="0060031A">
            <w:pPr>
              <w:autoSpaceDE w:val="0"/>
              <w:autoSpaceDN w:val="0"/>
              <w:adjustRightInd w:val="0"/>
              <w:jc w:val="center"/>
              <w:rPr>
                <w:sz w:val="18"/>
                <w:szCs w:val="18"/>
              </w:rPr>
            </w:pPr>
          </w:p>
        </w:tc>
        <w:tc>
          <w:tcPr>
            <w:tcW w:w="936" w:type="dxa"/>
          </w:tcPr>
          <w:p w:rsidR="0060031A" w:rsidRPr="0060031A" w:rsidRDefault="0060031A" w:rsidP="0060031A">
            <w:pPr>
              <w:autoSpaceDE w:val="0"/>
              <w:autoSpaceDN w:val="0"/>
              <w:adjustRightInd w:val="0"/>
              <w:jc w:val="center"/>
              <w:rPr>
                <w:sz w:val="18"/>
                <w:szCs w:val="18"/>
              </w:rPr>
            </w:pP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657"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3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329"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5,624</w:t>
            </w:r>
          </w:p>
        </w:tc>
        <w:tc>
          <w:tcPr>
            <w:tcW w:w="1294" w:type="dxa"/>
            <w:gridSpan w:val="2"/>
          </w:tcPr>
          <w:p w:rsidR="0060031A" w:rsidRPr="0060031A" w:rsidRDefault="0060031A" w:rsidP="0060031A">
            <w:pPr>
              <w:jc w:val="center"/>
              <w:rPr>
                <w:sz w:val="18"/>
                <w:szCs w:val="18"/>
              </w:rPr>
            </w:pPr>
            <w:r w:rsidRPr="0060031A">
              <w:rPr>
                <w:sz w:val="18"/>
                <w:szCs w:val="18"/>
              </w:rPr>
              <w:t>5,624</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657"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3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329"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1,453</w:t>
            </w:r>
          </w:p>
        </w:tc>
        <w:tc>
          <w:tcPr>
            <w:tcW w:w="1294" w:type="dxa"/>
            <w:gridSpan w:val="2"/>
          </w:tcPr>
          <w:p w:rsidR="0060031A" w:rsidRPr="0060031A" w:rsidRDefault="0060031A" w:rsidP="0060031A">
            <w:pPr>
              <w:jc w:val="center"/>
              <w:rPr>
                <w:sz w:val="18"/>
                <w:szCs w:val="18"/>
              </w:rPr>
            </w:pPr>
            <w:r w:rsidRPr="0060031A">
              <w:rPr>
                <w:sz w:val="18"/>
                <w:szCs w:val="18"/>
              </w:rPr>
              <w:t>1,453</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657"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3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329"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0,800</w:t>
            </w:r>
          </w:p>
        </w:tc>
        <w:tc>
          <w:tcPr>
            <w:tcW w:w="1294" w:type="dxa"/>
            <w:gridSpan w:val="2"/>
          </w:tcPr>
          <w:p w:rsidR="0060031A" w:rsidRPr="0060031A" w:rsidRDefault="0060031A" w:rsidP="0060031A">
            <w:pPr>
              <w:jc w:val="center"/>
              <w:rPr>
                <w:sz w:val="18"/>
                <w:szCs w:val="18"/>
              </w:rPr>
            </w:pPr>
            <w:r w:rsidRPr="0060031A">
              <w:rPr>
                <w:sz w:val="18"/>
                <w:szCs w:val="18"/>
              </w:rPr>
              <w:t>0,800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657"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3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329"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0,800</w:t>
            </w:r>
          </w:p>
        </w:tc>
        <w:tc>
          <w:tcPr>
            <w:tcW w:w="1294" w:type="dxa"/>
            <w:gridSpan w:val="2"/>
          </w:tcPr>
          <w:p w:rsidR="0060031A" w:rsidRPr="0060031A" w:rsidRDefault="0060031A" w:rsidP="0060031A">
            <w:pPr>
              <w:jc w:val="center"/>
              <w:rPr>
                <w:sz w:val="18"/>
                <w:szCs w:val="18"/>
              </w:rPr>
            </w:pPr>
            <w:r w:rsidRPr="0060031A">
              <w:rPr>
                <w:sz w:val="18"/>
                <w:szCs w:val="18"/>
              </w:rPr>
              <w:t>0,800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657" w:type="dxa"/>
            <w:gridSpan w:val="2"/>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239" w:type="dxa"/>
            <w:gridSpan w:val="3"/>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1329" w:type="dxa"/>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0,800</w:t>
            </w:r>
          </w:p>
        </w:tc>
        <w:tc>
          <w:tcPr>
            <w:tcW w:w="1294" w:type="dxa"/>
            <w:gridSpan w:val="2"/>
          </w:tcPr>
          <w:p w:rsidR="0060031A" w:rsidRPr="0060031A" w:rsidRDefault="0060031A" w:rsidP="0060031A">
            <w:pPr>
              <w:jc w:val="center"/>
              <w:rPr>
                <w:sz w:val="18"/>
                <w:szCs w:val="18"/>
              </w:rPr>
            </w:pPr>
            <w:r w:rsidRPr="0060031A">
              <w:rPr>
                <w:sz w:val="18"/>
                <w:szCs w:val="18"/>
              </w:rPr>
              <w:t>0,800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val="restart"/>
            <w:tcBorders>
              <w:left w:val="single" w:sz="4" w:space="0" w:color="auto"/>
              <w:right w:val="single" w:sz="4" w:space="0" w:color="auto"/>
            </w:tcBorders>
          </w:tcPr>
          <w:p w:rsidR="0060031A" w:rsidRPr="0060031A" w:rsidRDefault="0060031A" w:rsidP="0060031A">
            <w:pPr>
              <w:tabs>
                <w:tab w:val="left" w:pos="0"/>
              </w:tabs>
              <w:autoSpaceDE w:val="0"/>
              <w:autoSpaceDN w:val="0"/>
              <w:adjustRightInd w:val="0"/>
              <w:rPr>
                <w:sz w:val="18"/>
                <w:szCs w:val="18"/>
              </w:rPr>
            </w:pPr>
            <w:r w:rsidRPr="0060031A">
              <w:rPr>
                <w:sz w:val="18"/>
                <w:szCs w:val="18"/>
              </w:rPr>
              <w:t>Итого по подпрограмме № 4</w:t>
            </w: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2019</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11,326</w:t>
            </w:r>
          </w:p>
        </w:tc>
        <w:tc>
          <w:tcPr>
            <w:tcW w:w="1294" w:type="dxa"/>
            <w:gridSpan w:val="2"/>
          </w:tcPr>
          <w:p w:rsidR="0060031A" w:rsidRPr="0060031A" w:rsidRDefault="0060031A" w:rsidP="0060031A">
            <w:pPr>
              <w:jc w:val="center"/>
              <w:rPr>
                <w:sz w:val="18"/>
                <w:szCs w:val="18"/>
              </w:rPr>
            </w:pPr>
            <w:r w:rsidRPr="0060031A">
              <w:rPr>
                <w:sz w:val="18"/>
                <w:szCs w:val="18"/>
              </w:rPr>
              <w:t>11,326</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2020</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5,624</w:t>
            </w:r>
          </w:p>
        </w:tc>
        <w:tc>
          <w:tcPr>
            <w:tcW w:w="1294" w:type="dxa"/>
            <w:gridSpan w:val="2"/>
          </w:tcPr>
          <w:p w:rsidR="0060031A" w:rsidRPr="0060031A" w:rsidRDefault="0060031A" w:rsidP="0060031A">
            <w:pPr>
              <w:jc w:val="center"/>
              <w:rPr>
                <w:sz w:val="18"/>
                <w:szCs w:val="18"/>
              </w:rPr>
            </w:pPr>
            <w:r w:rsidRPr="0060031A">
              <w:rPr>
                <w:sz w:val="18"/>
                <w:szCs w:val="18"/>
              </w:rPr>
              <w:t>5,624</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2021</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1,453</w:t>
            </w:r>
          </w:p>
        </w:tc>
        <w:tc>
          <w:tcPr>
            <w:tcW w:w="1294" w:type="dxa"/>
            <w:gridSpan w:val="2"/>
          </w:tcPr>
          <w:p w:rsidR="0060031A" w:rsidRPr="0060031A" w:rsidRDefault="0060031A" w:rsidP="0060031A">
            <w:pPr>
              <w:jc w:val="center"/>
              <w:rPr>
                <w:sz w:val="18"/>
                <w:szCs w:val="18"/>
              </w:rPr>
            </w:pPr>
            <w:r w:rsidRPr="0060031A">
              <w:rPr>
                <w:sz w:val="18"/>
                <w:szCs w:val="18"/>
              </w:rPr>
              <w:t>1,453</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2022</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0,800</w:t>
            </w:r>
          </w:p>
        </w:tc>
        <w:tc>
          <w:tcPr>
            <w:tcW w:w="1294" w:type="dxa"/>
            <w:gridSpan w:val="2"/>
          </w:tcPr>
          <w:p w:rsidR="0060031A" w:rsidRPr="0060031A" w:rsidRDefault="0060031A" w:rsidP="0060031A">
            <w:pPr>
              <w:jc w:val="center"/>
              <w:rPr>
                <w:sz w:val="18"/>
                <w:szCs w:val="18"/>
              </w:rPr>
            </w:pPr>
            <w:r w:rsidRPr="0060031A">
              <w:rPr>
                <w:sz w:val="18"/>
                <w:szCs w:val="18"/>
              </w:rPr>
              <w:t>0,800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2023</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0,800</w:t>
            </w:r>
          </w:p>
        </w:tc>
        <w:tc>
          <w:tcPr>
            <w:tcW w:w="1294" w:type="dxa"/>
            <w:gridSpan w:val="2"/>
          </w:tcPr>
          <w:p w:rsidR="0060031A" w:rsidRPr="0060031A" w:rsidRDefault="0060031A" w:rsidP="0060031A">
            <w:pPr>
              <w:jc w:val="center"/>
              <w:rPr>
                <w:sz w:val="18"/>
                <w:szCs w:val="18"/>
              </w:rPr>
            </w:pPr>
            <w:r w:rsidRPr="0060031A">
              <w:rPr>
                <w:sz w:val="18"/>
                <w:szCs w:val="18"/>
              </w:rPr>
              <w:t>0,800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2024</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0,800</w:t>
            </w:r>
          </w:p>
        </w:tc>
        <w:tc>
          <w:tcPr>
            <w:tcW w:w="1294" w:type="dxa"/>
            <w:gridSpan w:val="2"/>
          </w:tcPr>
          <w:p w:rsidR="0060031A" w:rsidRPr="0060031A" w:rsidRDefault="0060031A" w:rsidP="0060031A">
            <w:pPr>
              <w:jc w:val="center"/>
              <w:rPr>
                <w:sz w:val="18"/>
                <w:szCs w:val="18"/>
              </w:rPr>
            </w:pPr>
            <w:r w:rsidRPr="0060031A">
              <w:rPr>
                <w:sz w:val="18"/>
                <w:szCs w:val="18"/>
              </w:rPr>
              <w:t>0,800</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rPr>
          <w:tblCellSpacing w:w="5" w:type="nil"/>
          <w:jc w:val="center"/>
        </w:trPr>
        <w:tc>
          <w:tcPr>
            <w:tcW w:w="3225" w:type="dxa"/>
            <w:gridSpan w:val="6"/>
            <w:vMerge/>
            <w:tcBorders>
              <w:left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Итого</w:t>
            </w:r>
          </w:p>
        </w:tc>
        <w:tc>
          <w:tcPr>
            <w:tcW w:w="1028" w:type="dxa"/>
            <w:tcBorders>
              <w:left w:val="single" w:sz="4" w:space="0" w:color="auto"/>
            </w:tcBorders>
          </w:tcPr>
          <w:p w:rsidR="0060031A" w:rsidRPr="0060031A" w:rsidRDefault="0060031A" w:rsidP="0060031A">
            <w:pPr>
              <w:jc w:val="center"/>
              <w:rPr>
                <w:sz w:val="18"/>
                <w:szCs w:val="18"/>
              </w:rPr>
            </w:pPr>
            <w:r w:rsidRPr="0060031A">
              <w:rPr>
                <w:sz w:val="18"/>
                <w:szCs w:val="18"/>
              </w:rPr>
              <w:t>20,803</w:t>
            </w:r>
          </w:p>
        </w:tc>
        <w:tc>
          <w:tcPr>
            <w:tcW w:w="1294" w:type="dxa"/>
            <w:gridSpan w:val="2"/>
          </w:tcPr>
          <w:p w:rsidR="0060031A" w:rsidRPr="0060031A" w:rsidRDefault="0060031A" w:rsidP="0060031A">
            <w:pPr>
              <w:jc w:val="center"/>
              <w:rPr>
                <w:sz w:val="18"/>
                <w:szCs w:val="18"/>
              </w:rPr>
            </w:pPr>
            <w:r w:rsidRPr="0060031A">
              <w:rPr>
                <w:sz w:val="18"/>
                <w:szCs w:val="18"/>
              </w:rPr>
              <w:t>20,803</w:t>
            </w:r>
          </w:p>
        </w:tc>
        <w:tc>
          <w:tcPr>
            <w:tcW w:w="88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Pr>
          <w:p w:rsidR="0060031A" w:rsidRPr="0060031A" w:rsidRDefault="0060031A" w:rsidP="0060031A">
            <w:pPr>
              <w:autoSpaceDE w:val="0"/>
              <w:autoSpaceDN w:val="0"/>
              <w:adjustRightInd w:val="0"/>
              <w:jc w:val="center"/>
              <w:rPr>
                <w:sz w:val="18"/>
                <w:szCs w:val="18"/>
              </w:rPr>
            </w:pPr>
            <w:r w:rsidRPr="0060031A">
              <w:rPr>
                <w:sz w:val="18"/>
                <w:szCs w:val="18"/>
              </w:rPr>
              <w:t>100%</w:t>
            </w:r>
          </w:p>
        </w:tc>
      </w:tr>
      <w:tr w:rsidR="0060031A" w:rsidRPr="0060031A" w:rsidTr="004D0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10431" w:type="dxa"/>
            <w:gridSpan w:val="14"/>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rPr>
                <w:sz w:val="18"/>
                <w:szCs w:val="18"/>
              </w:rPr>
            </w:pPr>
            <w:r w:rsidRPr="0060031A">
              <w:rPr>
                <w:sz w:val="18"/>
                <w:szCs w:val="18"/>
              </w:rPr>
              <w:t>Итого по мероприятиям</w:t>
            </w:r>
          </w:p>
        </w:tc>
      </w:tr>
      <w:tr w:rsidR="0060031A" w:rsidRPr="0060031A" w:rsidTr="004D0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12"/>
          <w:tblCellSpacing w:w="5" w:type="nil"/>
          <w:jc w:val="center"/>
        </w:trPr>
        <w:tc>
          <w:tcPr>
            <w:tcW w:w="3225" w:type="dxa"/>
            <w:gridSpan w:val="6"/>
            <w:vMerge w:val="restart"/>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both"/>
              <w:outlineLvl w:val="1"/>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2019</w:t>
            </w:r>
          </w:p>
        </w:tc>
        <w:tc>
          <w:tcPr>
            <w:tcW w:w="10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1745,348</w:t>
            </w:r>
          </w:p>
        </w:tc>
        <w:tc>
          <w:tcPr>
            <w:tcW w:w="1294" w:type="dxa"/>
            <w:gridSpan w:val="2"/>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1745,348</w:t>
            </w:r>
          </w:p>
        </w:tc>
        <w:tc>
          <w:tcPr>
            <w:tcW w:w="88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center"/>
              <w:rPr>
                <w:sz w:val="18"/>
                <w:szCs w:val="18"/>
              </w:rPr>
            </w:pPr>
            <w:r w:rsidRPr="0060031A">
              <w:rPr>
                <w:sz w:val="18"/>
                <w:szCs w:val="18"/>
              </w:rPr>
              <w:t>100%</w:t>
            </w:r>
          </w:p>
        </w:tc>
      </w:tr>
      <w:tr w:rsidR="0060031A" w:rsidRPr="0060031A" w:rsidTr="004D0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5"/>
          <w:tblCellSpacing w:w="5" w:type="nil"/>
          <w:jc w:val="center"/>
        </w:trPr>
        <w:tc>
          <w:tcPr>
            <w:tcW w:w="3225" w:type="dxa"/>
            <w:gridSpan w:val="6"/>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2020</w:t>
            </w:r>
          </w:p>
        </w:tc>
        <w:tc>
          <w:tcPr>
            <w:tcW w:w="10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1581,986</w:t>
            </w:r>
          </w:p>
        </w:tc>
        <w:tc>
          <w:tcPr>
            <w:tcW w:w="1294" w:type="dxa"/>
            <w:gridSpan w:val="2"/>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1581,986</w:t>
            </w:r>
          </w:p>
        </w:tc>
        <w:tc>
          <w:tcPr>
            <w:tcW w:w="88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center"/>
              <w:rPr>
                <w:sz w:val="18"/>
                <w:szCs w:val="18"/>
              </w:rPr>
            </w:pPr>
            <w:r w:rsidRPr="0060031A">
              <w:rPr>
                <w:sz w:val="18"/>
                <w:szCs w:val="18"/>
              </w:rPr>
              <w:t>100%</w:t>
            </w:r>
          </w:p>
        </w:tc>
      </w:tr>
      <w:tr w:rsidR="0060031A" w:rsidRPr="0060031A" w:rsidTr="004D0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2"/>
          <w:tblCellSpacing w:w="5" w:type="nil"/>
          <w:jc w:val="center"/>
        </w:trPr>
        <w:tc>
          <w:tcPr>
            <w:tcW w:w="3225" w:type="dxa"/>
            <w:gridSpan w:val="6"/>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2021</w:t>
            </w:r>
          </w:p>
        </w:tc>
        <w:tc>
          <w:tcPr>
            <w:tcW w:w="10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1506,834</w:t>
            </w:r>
          </w:p>
        </w:tc>
        <w:tc>
          <w:tcPr>
            <w:tcW w:w="1294" w:type="dxa"/>
            <w:gridSpan w:val="2"/>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1506,834</w:t>
            </w:r>
          </w:p>
        </w:tc>
        <w:tc>
          <w:tcPr>
            <w:tcW w:w="88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center"/>
              <w:rPr>
                <w:sz w:val="18"/>
                <w:szCs w:val="18"/>
              </w:rPr>
            </w:pPr>
            <w:r w:rsidRPr="0060031A">
              <w:rPr>
                <w:sz w:val="18"/>
                <w:szCs w:val="18"/>
              </w:rPr>
              <w:t>100%</w:t>
            </w:r>
          </w:p>
        </w:tc>
      </w:tr>
      <w:tr w:rsidR="0060031A" w:rsidRPr="0060031A" w:rsidTr="004D0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3"/>
          <w:tblCellSpacing w:w="5" w:type="nil"/>
          <w:jc w:val="center"/>
        </w:trPr>
        <w:tc>
          <w:tcPr>
            <w:tcW w:w="3225" w:type="dxa"/>
            <w:gridSpan w:val="6"/>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2022</w:t>
            </w:r>
          </w:p>
        </w:tc>
        <w:tc>
          <w:tcPr>
            <w:tcW w:w="10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1294" w:type="dxa"/>
            <w:gridSpan w:val="2"/>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88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center"/>
              <w:rPr>
                <w:sz w:val="18"/>
                <w:szCs w:val="18"/>
              </w:rPr>
            </w:pPr>
            <w:r w:rsidRPr="0060031A">
              <w:rPr>
                <w:sz w:val="18"/>
                <w:szCs w:val="18"/>
              </w:rPr>
              <w:t>100%</w:t>
            </w:r>
          </w:p>
        </w:tc>
      </w:tr>
      <w:tr w:rsidR="0060031A" w:rsidRPr="0060031A" w:rsidTr="004D0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3"/>
          <w:tblCellSpacing w:w="5" w:type="nil"/>
          <w:jc w:val="center"/>
        </w:trPr>
        <w:tc>
          <w:tcPr>
            <w:tcW w:w="3225" w:type="dxa"/>
            <w:gridSpan w:val="6"/>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2023</w:t>
            </w:r>
          </w:p>
        </w:tc>
        <w:tc>
          <w:tcPr>
            <w:tcW w:w="10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1294" w:type="dxa"/>
            <w:gridSpan w:val="2"/>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88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center"/>
              <w:rPr>
                <w:sz w:val="18"/>
                <w:szCs w:val="18"/>
              </w:rPr>
            </w:pPr>
            <w:r w:rsidRPr="0060031A">
              <w:rPr>
                <w:sz w:val="18"/>
                <w:szCs w:val="18"/>
              </w:rPr>
              <w:t>100%</w:t>
            </w:r>
          </w:p>
        </w:tc>
      </w:tr>
      <w:tr w:rsidR="0060031A" w:rsidRPr="0060031A" w:rsidTr="004D0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0"/>
          <w:tblCellSpacing w:w="5" w:type="nil"/>
          <w:jc w:val="center"/>
        </w:trPr>
        <w:tc>
          <w:tcPr>
            <w:tcW w:w="3225" w:type="dxa"/>
            <w:gridSpan w:val="6"/>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z w:val="18"/>
                <w:szCs w:val="18"/>
              </w:rPr>
              <w:t>2024</w:t>
            </w:r>
          </w:p>
        </w:tc>
        <w:tc>
          <w:tcPr>
            <w:tcW w:w="10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1294" w:type="dxa"/>
            <w:gridSpan w:val="2"/>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bCs/>
                <w:iCs/>
                <w:color w:val="000000"/>
                <w:sz w:val="18"/>
                <w:szCs w:val="18"/>
              </w:rPr>
            </w:pPr>
            <w:r w:rsidRPr="0060031A">
              <w:rPr>
                <w:bCs/>
                <w:iCs/>
                <w:color w:val="000000"/>
                <w:sz w:val="18"/>
                <w:szCs w:val="18"/>
              </w:rPr>
              <w:t>1438,382</w:t>
            </w:r>
          </w:p>
        </w:tc>
        <w:tc>
          <w:tcPr>
            <w:tcW w:w="88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center"/>
              <w:rPr>
                <w:sz w:val="18"/>
                <w:szCs w:val="18"/>
              </w:rPr>
            </w:pPr>
            <w:r w:rsidRPr="0060031A">
              <w:rPr>
                <w:sz w:val="18"/>
                <w:szCs w:val="18"/>
              </w:rPr>
              <w:t>100%</w:t>
            </w:r>
          </w:p>
        </w:tc>
      </w:tr>
      <w:tr w:rsidR="0060031A" w:rsidRPr="0060031A" w:rsidTr="004D0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3225" w:type="dxa"/>
            <w:gridSpan w:val="6"/>
            <w:vMerge/>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jc w:val="center"/>
              <w:rPr>
                <w:sz w:val="18"/>
                <w:szCs w:val="18"/>
              </w:rPr>
            </w:pPr>
            <w:r w:rsidRPr="0060031A">
              <w:rPr>
                <w:spacing w:val="-20"/>
                <w:sz w:val="18"/>
                <w:szCs w:val="18"/>
              </w:rPr>
              <w:t>Итого</w:t>
            </w:r>
          </w:p>
        </w:tc>
        <w:tc>
          <w:tcPr>
            <w:tcW w:w="1028"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center"/>
              <w:rPr>
                <w:color w:val="FF0000"/>
                <w:sz w:val="18"/>
                <w:szCs w:val="18"/>
              </w:rPr>
            </w:pPr>
            <w:r w:rsidRPr="0060031A">
              <w:rPr>
                <w:color w:val="000000"/>
                <w:sz w:val="18"/>
                <w:szCs w:val="18"/>
              </w:rPr>
              <w:t>9149,314</w:t>
            </w:r>
          </w:p>
        </w:tc>
        <w:tc>
          <w:tcPr>
            <w:tcW w:w="1294" w:type="dxa"/>
            <w:gridSpan w:val="2"/>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center"/>
              <w:rPr>
                <w:color w:val="FF0000"/>
                <w:sz w:val="18"/>
                <w:szCs w:val="18"/>
              </w:rPr>
            </w:pPr>
            <w:r w:rsidRPr="0060031A">
              <w:rPr>
                <w:color w:val="000000"/>
                <w:sz w:val="18"/>
                <w:szCs w:val="18"/>
              </w:rPr>
              <w:t>9149,314</w:t>
            </w:r>
          </w:p>
        </w:tc>
        <w:tc>
          <w:tcPr>
            <w:tcW w:w="88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71"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93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autoSpaceDE w:val="0"/>
              <w:autoSpaceDN w:val="0"/>
              <w:adjustRightInd w:val="0"/>
              <w:jc w:val="center"/>
              <w:rPr>
                <w:sz w:val="18"/>
                <w:szCs w:val="18"/>
              </w:rPr>
            </w:pPr>
            <w:r w:rsidRPr="0060031A">
              <w:rPr>
                <w:sz w:val="18"/>
                <w:szCs w:val="18"/>
              </w:rPr>
              <w:t>-</w:t>
            </w:r>
          </w:p>
        </w:tc>
        <w:tc>
          <w:tcPr>
            <w:tcW w:w="1246" w:type="dxa"/>
            <w:tcBorders>
              <w:top w:val="single" w:sz="4" w:space="0" w:color="auto"/>
              <w:left w:val="single" w:sz="4" w:space="0" w:color="auto"/>
              <w:bottom w:val="single" w:sz="4" w:space="0" w:color="auto"/>
              <w:right w:val="single" w:sz="4" w:space="0" w:color="auto"/>
            </w:tcBorders>
          </w:tcPr>
          <w:p w:rsidR="0060031A" w:rsidRPr="0060031A" w:rsidRDefault="0060031A" w:rsidP="0060031A">
            <w:pPr>
              <w:widowControl w:val="0"/>
              <w:autoSpaceDE w:val="0"/>
              <w:autoSpaceDN w:val="0"/>
              <w:adjustRightInd w:val="0"/>
              <w:jc w:val="center"/>
              <w:rPr>
                <w:sz w:val="18"/>
                <w:szCs w:val="18"/>
              </w:rPr>
            </w:pPr>
            <w:r w:rsidRPr="0060031A">
              <w:rPr>
                <w:sz w:val="18"/>
                <w:szCs w:val="18"/>
              </w:rPr>
              <w:t>100%</w:t>
            </w:r>
          </w:p>
        </w:tc>
      </w:tr>
    </w:tbl>
    <w:p w:rsidR="00674866" w:rsidRDefault="00674866" w:rsidP="00A24507">
      <w:pPr>
        <w:pStyle w:val="ConsPlusTitle"/>
        <w:widowControl/>
        <w:jc w:val="both"/>
        <w:rPr>
          <w:rFonts w:ascii="Times New Roman" w:hAnsi="Times New Roman" w:cs="Times New Roman"/>
          <w:b w:val="0"/>
          <w:sz w:val="18"/>
          <w:szCs w:val="18"/>
        </w:rPr>
      </w:pPr>
    </w:p>
    <w:p w:rsidR="00457884" w:rsidRDefault="00494F4C">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457884">
                              <w:trPr>
                                <w:trHeight w:val="1008"/>
                              </w:trPr>
                              <w:tc>
                                <w:tcPr>
                                  <w:tcW w:w="4022" w:type="dxa"/>
                                  <w:vAlign w:val="center"/>
                                </w:tcPr>
                                <w:p w:rsidR="00457884" w:rsidRPr="00D6394C" w:rsidRDefault="00457884" w:rsidP="00D6394C">
                                  <w:pPr>
                                    <w:spacing w:after="120"/>
                                    <w:jc w:val="center"/>
                                    <w:rPr>
                                      <w:sz w:val="20"/>
                                      <w:szCs w:val="20"/>
                                    </w:rPr>
                                  </w:pPr>
                                  <w:r w:rsidRPr="00D6394C">
                                    <w:rPr>
                                      <w:b/>
                                      <w:sz w:val="20"/>
                                      <w:szCs w:val="20"/>
                                    </w:rPr>
                                    <w:t>Редактор:</w:t>
                                  </w:r>
                                </w:p>
                                <w:p w:rsidR="00457884" w:rsidRPr="00D6394C" w:rsidRDefault="00457884" w:rsidP="00D6394C">
                                  <w:pPr>
                                    <w:spacing w:after="120"/>
                                    <w:jc w:val="center"/>
                                    <w:rPr>
                                      <w:sz w:val="20"/>
                                      <w:szCs w:val="20"/>
                                    </w:rPr>
                                  </w:pPr>
                                  <w:r w:rsidRPr="00D6394C">
                                    <w:rPr>
                                      <w:sz w:val="20"/>
                                      <w:szCs w:val="20"/>
                                    </w:rPr>
                                    <w:t>Коробкова О.С.</w:t>
                                  </w:r>
                                </w:p>
                                <w:p w:rsidR="00457884" w:rsidRPr="00D6394C" w:rsidRDefault="00457884"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457884" w:rsidRPr="00D6394C" w:rsidRDefault="00457884"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457884" w:rsidRPr="00D6394C" w:rsidRDefault="00457884"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457884" w:rsidRPr="00D6394C" w:rsidRDefault="00457884" w:rsidP="00D6394C">
                                  <w:pPr>
                                    <w:spacing w:after="120"/>
                                    <w:jc w:val="center"/>
                                    <w:rPr>
                                      <w:b/>
                                      <w:sz w:val="20"/>
                                      <w:szCs w:val="20"/>
                                    </w:rPr>
                                  </w:pPr>
                                  <w:r w:rsidRPr="00D6394C">
                                    <w:rPr>
                                      <w:b/>
                                      <w:sz w:val="20"/>
                                      <w:szCs w:val="20"/>
                                    </w:rPr>
                                    <w:t>НАШ АДРЕС:</w:t>
                                  </w:r>
                                </w:p>
                                <w:p w:rsidR="00457884" w:rsidRPr="00D6394C" w:rsidRDefault="00457884"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457884" w:rsidRPr="00D6394C" w:rsidRDefault="00457884" w:rsidP="00D6394C">
                                  <w:pPr>
                                    <w:spacing w:after="120"/>
                                    <w:jc w:val="center"/>
                                    <w:rPr>
                                      <w:sz w:val="20"/>
                                      <w:szCs w:val="20"/>
                                    </w:rPr>
                                  </w:pPr>
                                  <w:r w:rsidRPr="00D6394C">
                                    <w:rPr>
                                      <w:sz w:val="20"/>
                                      <w:szCs w:val="20"/>
                                    </w:rPr>
                                    <w:t>Тел. 52-1-21</w:t>
                                  </w:r>
                                </w:p>
                              </w:tc>
                            </w:tr>
                          </w:tbl>
                          <w:p w:rsidR="00457884" w:rsidRPr="004D72DC" w:rsidRDefault="00457884"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457884">
                        <w:trPr>
                          <w:trHeight w:val="1008"/>
                        </w:trPr>
                        <w:tc>
                          <w:tcPr>
                            <w:tcW w:w="4022" w:type="dxa"/>
                            <w:vAlign w:val="center"/>
                          </w:tcPr>
                          <w:p w:rsidR="00457884" w:rsidRPr="00D6394C" w:rsidRDefault="00457884" w:rsidP="00D6394C">
                            <w:pPr>
                              <w:spacing w:after="120"/>
                              <w:jc w:val="center"/>
                              <w:rPr>
                                <w:sz w:val="20"/>
                                <w:szCs w:val="20"/>
                              </w:rPr>
                            </w:pPr>
                            <w:r w:rsidRPr="00D6394C">
                              <w:rPr>
                                <w:b/>
                                <w:sz w:val="20"/>
                                <w:szCs w:val="20"/>
                              </w:rPr>
                              <w:t>Редактор:</w:t>
                            </w:r>
                          </w:p>
                          <w:p w:rsidR="00457884" w:rsidRPr="00D6394C" w:rsidRDefault="00457884" w:rsidP="00D6394C">
                            <w:pPr>
                              <w:spacing w:after="120"/>
                              <w:jc w:val="center"/>
                              <w:rPr>
                                <w:sz w:val="20"/>
                                <w:szCs w:val="20"/>
                              </w:rPr>
                            </w:pPr>
                            <w:r w:rsidRPr="00D6394C">
                              <w:rPr>
                                <w:sz w:val="20"/>
                                <w:szCs w:val="20"/>
                              </w:rPr>
                              <w:t>Коробкова О.С.</w:t>
                            </w:r>
                          </w:p>
                          <w:p w:rsidR="00457884" w:rsidRPr="00D6394C" w:rsidRDefault="00457884"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457884" w:rsidRPr="00D6394C" w:rsidRDefault="00457884"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457884" w:rsidRPr="00D6394C" w:rsidRDefault="00457884"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457884" w:rsidRPr="00D6394C" w:rsidRDefault="00457884" w:rsidP="00D6394C">
                            <w:pPr>
                              <w:spacing w:after="120"/>
                              <w:jc w:val="center"/>
                              <w:rPr>
                                <w:b/>
                                <w:sz w:val="20"/>
                                <w:szCs w:val="20"/>
                              </w:rPr>
                            </w:pPr>
                            <w:r w:rsidRPr="00D6394C">
                              <w:rPr>
                                <w:b/>
                                <w:sz w:val="20"/>
                                <w:szCs w:val="20"/>
                              </w:rPr>
                              <w:t>НАШ АДРЕС:</w:t>
                            </w:r>
                          </w:p>
                          <w:p w:rsidR="00457884" w:rsidRPr="00D6394C" w:rsidRDefault="00457884"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457884" w:rsidRPr="00D6394C" w:rsidRDefault="00457884" w:rsidP="00D6394C">
                            <w:pPr>
                              <w:spacing w:after="120"/>
                              <w:jc w:val="center"/>
                              <w:rPr>
                                <w:sz w:val="20"/>
                                <w:szCs w:val="20"/>
                              </w:rPr>
                            </w:pPr>
                            <w:r w:rsidRPr="00D6394C">
                              <w:rPr>
                                <w:sz w:val="20"/>
                                <w:szCs w:val="20"/>
                              </w:rPr>
                              <w:t>Тел. 52-1-21</w:t>
                            </w:r>
                          </w:p>
                        </w:tc>
                      </w:tr>
                    </w:tbl>
                    <w:p w:rsidR="00457884" w:rsidRPr="004D72DC" w:rsidRDefault="00457884"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457884" w:rsidSect="002E7D5C">
      <w:headerReference w:type="even" r:id="rId13"/>
      <w:headerReference w:type="default" r:id="rId14"/>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028" w:rsidRDefault="00FA5028">
      <w:r>
        <w:separator/>
      </w:r>
    </w:p>
  </w:endnote>
  <w:endnote w:type="continuationSeparator" w:id="0">
    <w:p w:rsidR="00FA5028" w:rsidRDefault="00FA5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SansSerif">
    <w:altName w:val="Arial"/>
    <w:charset w:val="00"/>
    <w:family w:val="swiss"/>
    <w:pitch w:val="variable"/>
    <w:sig w:usb0="00000203" w:usb1="00000000" w:usb2="00000000" w:usb3="00000000" w:csb0="00000005"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028" w:rsidRDefault="00FA5028">
      <w:r>
        <w:separator/>
      </w:r>
    </w:p>
  </w:footnote>
  <w:footnote w:type="continuationSeparator" w:id="0">
    <w:p w:rsidR="00FA5028" w:rsidRDefault="00FA5028">
      <w:r>
        <w:continuationSeparator/>
      </w:r>
    </w:p>
  </w:footnote>
  <w:footnote w:id="1">
    <w:p w:rsidR="00457884" w:rsidRPr="007E7CFC" w:rsidRDefault="00457884" w:rsidP="007E7CFC">
      <w:pPr>
        <w:pStyle w:val="af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884" w:rsidRDefault="00457884"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457884" w:rsidRDefault="00457884" w:rsidP="00B37889">
    <w:pPr>
      <w:pStyle w:val="a8"/>
      <w:ind w:right="360"/>
    </w:pPr>
  </w:p>
  <w:p w:rsidR="00457884" w:rsidRDefault="00457884"/>
  <w:p w:rsidR="00457884" w:rsidRDefault="00457884"/>
  <w:p w:rsidR="00457884" w:rsidRDefault="00457884"/>
  <w:p w:rsidR="00457884" w:rsidRDefault="00457884"/>
  <w:p w:rsidR="00457884" w:rsidRDefault="00457884"/>
  <w:p w:rsidR="00457884" w:rsidRDefault="00457884"/>
  <w:p w:rsidR="00457884" w:rsidRDefault="004578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884" w:rsidRPr="004B1923" w:rsidRDefault="00457884"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60031A">
      <w:rPr>
        <w:rStyle w:val="a6"/>
        <w:b w:val="0"/>
        <w:i w:val="0"/>
        <w:noProof/>
        <w:sz w:val="20"/>
      </w:rPr>
      <w:t>35</w:t>
    </w:r>
    <w:r w:rsidRPr="004B1923">
      <w:rPr>
        <w:rStyle w:val="a6"/>
        <w:b w:val="0"/>
        <w:i w:val="0"/>
        <w:sz w:val="20"/>
      </w:rPr>
      <w:fldChar w:fldCharType="end"/>
    </w:r>
  </w:p>
  <w:p w:rsidR="00457884" w:rsidRPr="00B37889" w:rsidRDefault="00457884" w:rsidP="00B37889">
    <w:pPr>
      <w:spacing w:line="480" w:lineRule="auto"/>
      <w:rPr>
        <w:b/>
        <w:sz w:val="20"/>
        <w:szCs w:val="20"/>
      </w:rPr>
    </w:pPr>
    <w:r w:rsidRPr="00B37889">
      <w:rPr>
        <w:b/>
        <w:sz w:val="20"/>
        <w:szCs w:val="20"/>
      </w:rPr>
      <w:t>В</w:t>
    </w:r>
    <w:r>
      <w:rPr>
        <w:b/>
        <w:sz w:val="20"/>
        <w:szCs w:val="20"/>
      </w:rPr>
      <w:t>едомости</w:t>
    </w:r>
    <w:r w:rsidRPr="00B37889">
      <w:rPr>
        <w:b/>
        <w:i/>
        <w:sz w:val="20"/>
        <w:szCs w:val="20"/>
      </w:rPr>
      <w:t xml:space="preserve"> </w:t>
    </w:r>
    <w:r>
      <w:rPr>
        <w:b/>
        <w:sz w:val="20"/>
        <w:szCs w:val="20"/>
      </w:rPr>
      <w:t xml:space="preserve">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21 (191) 01 ноября 2019 года</w:t>
    </w:r>
  </w:p>
  <w:p w:rsidR="00457884" w:rsidRDefault="00457884" w:rsidP="002500C9">
    <w:pPr>
      <w:pStyle w:val="a8"/>
      <w:ind w:right="360"/>
    </w:pPr>
    <w:r w:rsidRPr="00B37889">
      <w:tab/>
    </w:r>
  </w:p>
  <w:p w:rsidR="00457884" w:rsidRDefault="00457884"/>
  <w:p w:rsidR="00457884" w:rsidRDefault="00457884"/>
  <w:p w:rsidR="00457884" w:rsidRDefault="00457884"/>
  <w:p w:rsidR="00457884" w:rsidRDefault="004578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59"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5">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6">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7">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8">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0">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1">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2">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4">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5">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6">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17">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18">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19">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0">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1">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2">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4">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5">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26">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27">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28">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29">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0">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1">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2">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3">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34">
    <w:nsid w:val="73177DEC"/>
    <w:multiLevelType w:val="hybridMultilevel"/>
    <w:tmpl w:val="B4E67160"/>
    <w:lvl w:ilvl="0" w:tplc="7EBEB626">
      <w:start w:val="1"/>
      <w:numFmt w:val="decimal"/>
      <w:lvlText w:val="%1."/>
      <w:lvlJc w:val="left"/>
      <w:pPr>
        <w:tabs>
          <w:tab w:val="num" w:pos="3677"/>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36">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1"/>
  </w:num>
  <w:num w:numId="2">
    <w:abstractNumId w:val="28"/>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6"/>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9"/>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36"/>
    <w:lvlOverride w:ilvl="0">
      <w:startOverride w:val="2"/>
    </w:lvlOverride>
  </w:num>
  <w:num w:numId="9">
    <w:abstractNumId w:val="10"/>
    <w:lvlOverride w:ilvl="0">
      <w:startOverride w:val="6"/>
    </w:lvlOverride>
  </w:num>
  <w:num w:numId="10">
    <w:abstractNumId w:val="35"/>
    <w:lvlOverride w:ilvl="0">
      <w:startOverride w:val="1"/>
    </w:lvlOverride>
  </w:num>
  <w:num w:numId="11">
    <w:abstractNumId w:val="19"/>
    <w:lvlOverride w:ilvl="0">
      <w:startOverride w:val="5"/>
    </w:lvlOverride>
  </w:num>
  <w:num w:numId="12">
    <w:abstractNumId w:val="32"/>
    <w:lvlOverride w:ilvl="0">
      <w:startOverride w:val="10"/>
    </w:lvlOverride>
  </w:num>
  <w:num w:numId="13">
    <w:abstractNumId w:val="33"/>
    <w:lvlOverride w:ilvl="0">
      <w:startOverride w:val="1"/>
    </w:lvlOverride>
  </w:num>
  <w:num w:numId="14">
    <w:abstractNumId w:val="29"/>
    <w:lvlOverride w:ilvl="0">
      <w:startOverride w:val="3"/>
    </w:lvlOverride>
  </w:num>
  <w:num w:numId="15">
    <w:abstractNumId w:val="16"/>
    <w:lvlOverride w:ilvl="0">
      <w:startOverride w:val="5"/>
    </w:lvlOverride>
  </w:num>
  <w:num w:numId="16">
    <w:abstractNumId w:val="27"/>
    <w:lvlOverride w:ilvl="0">
      <w:startOverride w:val="1"/>
    </w:lvlOverride>
  </w:num>
  <w:num w:numId="17">
    <w:abstractNumId w:val="21"/>
    <w:lvlOverride w:ilvl="0">
      <w:startOverride w:val="4"/>
    </w:lvlOverride>
  </w:num>
  <w:num w:numId="18">
    <w:abstractNumId w:val="14"/>
    <w:lvlOverride w:ilvl="0">
      <w:startOverride w:val="2"/>
    </w:lvlOverride>
  </w:num>
  <w:num w:numId="19">
    <w:abstractNumId w:val="23"/>
    <w:lvlOverride w:ilvl="0">
      <w:startOverride w:val="6"/>
    </w:lvlOverride>
  </w:num>
  <w:num w:numId="20">
    <w:abstractNumId w:val="15"/>
    <w:lvlOverride w:ilvl="0">
      <w:startOverride w:val="1"/>
    </w:lvlOverride>
  </w:num>
  <w:num w:numId="21">
    <w:abstractNumId w:val="31"/>
    <w:lvlOverride w:ilvl="0">
      <w:startOverride w:val="6"/>
    </w:lvlOverride>
  </w:num>
  <w:num w:numId="22">
    <w:abstractNumId w:val="9"/>
    <w:lvlOverride w:ilvl="0">
      <w:startOverride w:val="1"/>
    </w:lvlOverride>
  </w:num>
  <w:num w:numId="23">
    <w:abstractNumId w:val="25"/>
    <w:lvlOverride w:ilvl="0">
      <w:startOverride w:val="4"/>
    </w:lvlOverride>
  </w:num>
  <w:num w:numId="24">
    <w:abstractNumId w:val="18"/>
    <w:lvlOverride w:ilvl="0">
      <w:startOverride w:val="2"/>
    </w:lvlOverride>
  </w:num>
  <w:num w:numId="25">
    <w:abstractNumId w:val="7"/>
    <w:lvlOverride w:ilvl="0">
      <w:startOverride w:val="6"/>
    </w:lvlOverride>
  </w:num>
  <w:num w:numId="26">
    <w:abstractNumId w:val="26"/>
    <w:lvlOverride w:ilvl="0">
      <w:startOverride w:val="2"/>
    </w:lvlOverride>
  </w:num>
  <w:num w:numId="27">
    <w:abstractNumId w:val="13"/>
    <w:lvlOverride w:ilvl="0">
      <w:startOverride w:val="1"/>
    </w:lvlOverride>
  </w:num>
  <w:num w:numId="28">
    <w:abstractNumId w:val="20"/>
    <w:lvlOverride w:ilvl="0">
      <w:startOverride w:val="1"/>
    </w:lvlOverride>
  </w:num>
  <w:num w:numId="29">
    <w:abstractNumId w:val="30"/>
    <w:lvlOverride w:ilvl="0">
      <w:startOverride w:val="1"/>
    </w:lvlOverride>
  </w:num>
  <w:num w:numId="30">
    <w:abstractNumId w:val="17"/>
    <w:lvlOverride w:ilvl="0">
      <w:startOverride w:val="6"/>
    </w:lvlOverride>
  </w:num>
  <w:num w:numId="31">
    <w:abstractNumId w:val="5"/>
    <w:lvlOverride w:ilvl="0">
      <w:startOverride w:val="1"/>
    </w:lvlOverride>
  </w:num>
  <w:num w:numId="32">
    <w:abstractNumId w:val="4"/>
  </w:num>
  <w:num w:numId="33">
    <w:abstractNumId w:val="24"/>
  </w:num>
  <w:num w:numId="34">
    <w:abstractNumId w:val="6"/>
  </w:num>
  <w:num w:numId="35">
    <w:abstractNumId w:val="22"/>
  </w:num>
  <w:num w:numId="36">
    <w:abstractNumId w:val="12"/>
  </w:num>
  <w:num w:numId="37">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2BC9"/>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0878"/>
    <w:rsid w:val="00301478"/>
    <w:rsid w:val="00301DF8"/>
    <w:rsid w:val="00303166"/>
    <w:rsid w:val="0030461E"/>
    <w:rsid w:val="00305ECF"/>
    <w:rsid w:val="00306A46"/>
    <w:rsid w:val="00306BB2"/>
    <w:rsid w:val="003100A2"/>
    <w:rsid w:val="003108BD"/>
    <w:rsid w:val="003124CB"/>
    <w:rsid w:val="0031613D"/>
    <w:rsid w:val="00316D9D"/>
    <w:rsid w:val="0031707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6ADE"/>
    <w:rsid w:val="00456D69"/>
    <w:rsid w:val="00456F7E"/>
    <w:rsid w:val="00457278"/>
    <w:rsid w:val="00457884"/>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3606"/>
    <w:rsid w:val="004A36FF"/>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90E"/>
    <w:rsid w:val="004F7E45"/>
    <w:rsid w:val="004F7F7D"/>
    <w:rsid w:val="005036C1"/>
    <w:rsid w:val="0050392A"/>
    <w:rsid w:val="00505085"/>
    <w:rsid w:val="0051109E"/>
    <w:rsid w:val="005117A6"/>
    <w:rsid w:val="005117C7"/>
    <w:rsid w:val="00513328"/>
    <w:rsid w:val="0051418A"/>
    <w:rsid w:val="0051475D"/>
    <w:rsid w:val="00515109"/>
    <w:rsid w:val="0051512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1A"/>
    <w:rsid w:val="006003B5"/>
    <w:rsid w:val="00601F9D"/>
    <w:rsid w:val="006024A3"/>
    <w:rsid w:val="00603474"/>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614C"/>
    <w:rsid w:val="00666EFB"/>
    <w:rsid w:val="0066761A"/>
    <w:rsid w:val="00667852"/>
    <w:rsid w:val="00671B46"/>
    <w:rsid w:val="00672165"/>
    <w:rsid w:val="00672A28"/>
    <w:rsid w:val="006731C8"/>
    <w:rsid w:val="006744B6"/>
    <w:rsid w:val="0067486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17F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62F7A"/>
    <w:rsid w:val="00D6394C"/>
    <w:rsid w:val="00D642E4"/>
    <w:rsid w:val="00D65A62"/>
    <w:rsid w:val="00D66A19"/>
    <w:rsid w:val="00D67AFB"/>
    <w:rsid w:val="00D67F59"/>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028"/>
    <w:rsid w:val="00FA5576"/>
    <w:rsid w:val="00FA5A9B"/>
    <w:rsid w:val="00FA6CBA"/>
    <w:rsid w:val="00FB15D4"/>
    <w:rsid w:val="00FB181E"/>
    <w:rsid w:val="00FB2098"/>
    <w:rsid w:val="00FB2E68"/>
    <w:rsid w:val="00FB53FD"/>
    <w:rsid w:val="00FB72F3"/>
    <w:rsid w:val="00FB74E0"/>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92AF675-A8A9-40EA-AB27-593EDB09A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link w:val="afff4"/>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5">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6">
    <w:name w:val="endnote text"/>
    <w:aliases w:val=" Знак4"/>
    <w:basedOn w:val="a"/>
    <w:link w:val="afff7"/>
    <w:unhideWhenUsed/>
    <w:rsid w:val="00452FCD"/>
    <w:pPr>
      <w:autoSpaceDE w:val="0"/>
      <w:autoSpaceDN w:val="0"/>
    </w:pPr>
    <w:rPr>
      <w:sz w:val="20"/>
      <w:szCs w:val="20"/>
    </w:rPr>
  </w:style>
  <w:style w:type="character" w:styleId="afff8">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9">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a">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b">
    <w:name w:val="основной"/>
    <w:basedOn w:val="a"/>
    <w:rsid w:val="00816810"/>
    <w:pPr>
      <w:keepNext/>
    </w:pPr>
    <w:rPr>
      <w:szCs w:val="20"/>
    </w:rPr>
  </w:style>
  <w:style w:type="character" w:customStyle="1" w:styleId="afffc">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d">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e">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f">
    <w:name w:val="Îñíîâíîé òåêñò"/>
    <w:basedOn w:val="afb"/>
    <w:rsid w:val="00816810"/>
    <w:pPr>
      <w:widowControl w:val="0"/>
      <w:tabs>
        <w:tab w:val="left" w:leader="dot" w:pos="9072"/>
      </w:tabs>
      <w:jc w:val="both"/>
    </w:pPr>
    <w:rPr>
      <w:b/>
    </w:rPr>
  </w:style>
  <w:style w:type="paragraph" w:styleId="affff0">
    <w:name w:val="Document Map"/>
    <w:aliases w:val=" Знак3"/>
    <w:basedOn w:val="a"/>
    <w:link w:val="affff1"/>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2">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3">
    <w:name w:val="Отступ"/>
    <w:basedOn w:val="affff4"/>
    <w:rsid w:val="00816810"/>
  </w:style>
  <w:style w:type="paragraph" w:styleId="affff4">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5">
    <w:name w:val="Обычный с первой строкой"/>
    <w:basedOn w:val="a"/>
    <w:qFormat/>
    <w:rsid w:val="00816810"/>
    <w:pPr>
      <w:suppressAutoHyphens/>
      <w:ind w:firstLine="567"/>
      <w:jc w:val="both"/>
    </w:pPr>
    <w:rPr>
      <w:sz w:val="28"/>
      <w:szCs w:val="28"/>
      <w:lang w:eastAsia="ar-SA"/>
    </w:rPr>
  </w:style>
  <w:style w:type="paragraph" w:customStyle="1" w:styleId="affff6">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7">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8">
    <w:name w:val="Надстрочный"/>
    <w:rsid w:val="00816810"/>
    <w:rPr>
      <w:sz w:val="28"/>
    </w:rPr>
  </w:style>
  <w:style w:type="character" w:styleId="affff9">
    <w:name w:val="Emphasis"/>
    <w:qFormat/>
    <w:rsid w:val="00816810"/>
    <w:rPr>
      <w:i/>
      <w:iCs/>
    </w:rPr>
  </w:style>
  <w:style w:type="paragraph" w:customStyle="1" w:styleId="affffa">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b">
    <w:name w:val="annotation text"/>
    <w:aliases w:val=" Знак2"/>
    <w:basedOn w:val="a"/>
    <w:link w:val="affffc"/>
    <w:rsid w:val="00816810"/>
    <w:pPr>
      <w:spacing w:after="200" w:line="276" w:lineRule="auto"/>
    </w:pPr>
    <w:rPr>
      <w:sz w:val="20"/>
      <w:szCs w:val="20"/>
    </w:rPr>
  </w:style>
  <w:style w:type="paragraph" w:styleId="affffd">
    <w:name w:val="annotation subject"/>
    <w:aliases w:val=" Знак1"/>
    <w:basedOn w:val="1fa"/>
    <w:next w:val="1fa"/>
    <w:link w:val="affffe"/>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0">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1">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2">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3">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4">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5">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6">
    <w:name w:val="Абзац списка Знак Знак Знак"/>
    <w:basedOn w:val="a"/>
    <w:link w:val="afffff7"/>
    <w:qFormat/>
    <w:rsid w:val="003E0D99"/>
    <w:pPr>
      <w:spacing w:after="200" w:line="276" w:lineRule="auto"/>
      <w:ind w:left="720"/>
      <w:contextualSpacing/>
    </w:pPr>
    <w:rPr>
      <w:rFonts w:ascii="Calibri" w:eastAsia="Calibri" w:hAnsi="Calibri"/>
      <w:sz w:val="22"/>
      <w:szCs w:val="22"/>
      <w:lang w:eastAsia="en-US"/>
    </w:rPr>
  </w:style>
  <w:style w:type="character" w:customStyle="1" w:styleId="afffff7">
    <w:name w:val="Абзац списка Знак Знак Знак Знак"/>
    <w:link w:val="afffff6"/>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7">
    <w:name w:val="Текст концевой сноски Знак"/>
    <w:aliases w:val=" Знак4 Знак"/>
    <w:link w:val="afff6"/>
    <w:rsid w:val="001C417C"/>
  </w:style>
  <w:style w:type="character" w:customStyle="1" w:styleId="affff1">
    <w:name w:val="Схема документа Знак"/>
    <w:aliases w:val=" Знак3 Знак"/>
    <w:link w:val="affff0"/>
    <w:rsid w:val="001C417C"/>
    <w:rPr>
      <w:rFonts w:ascii="Tahoma" w:hAnsi="Tahoma" w:cs="Tahoma"/>
      <w:shd w:val="clear" w:color="auto" w:fill="000080"/>
    </w:rPr>
  </w:style>
  <w:style w:type="character" w:customStyle="1" w:styleId="affffc">
    <w:name w:val="Текст примечания Знак"/>
    <w:aliases w:val=" Знак2 Знак"/>
    <w:link w:val="affffb"/>
    <w:rsid w:val="001C417C"/>
  </w:style>
  <w:style w:type="character" w:customStyle="1" w:styleId="affffe">
    <w:name w:val="Тема примечания Знак"/>
    <w:aliases w:val=" Знак1 Знак"/>
    <w:link w:val="affffd"/>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8">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9">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a">
    <w:name w:val="Обычный (паспорт)"/>
    <w:basedOn w:val="a"/>
    <w:rsid w:val="00CE1779"/>
    <w:pPr>
      <w:spacing w:before="120"/>
      <w:jc w:val="both"/>
    </w:pPr>
    <w:rPr>
      <w:rFonts w:eastAsia="Calibri"/>
      <w:sz w:val="28"/>
      <w:szCs w:val="28"/>
    </w:rPr>
  </w:style>
  <w:style w:type="paragraph" w:customStyle="1" w:styleId="afffffb">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c">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d">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e">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f">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character" w:customStyle="1" w:styleId="afff4">
    <w:name w:val="Без интервала Знак"/>
    <w:link w:val="afff3"/>
    <w:locked/>
    <w:rsid w:val="00457884"/>
  </w:style>
  <w:style w:type="paragraph" w:customStyle="1" w:styleId="53">
    <w:name w:val="Абзац списка5"/>
    <w:basedOn w:val="a"/>
    <w:rsid w:val="0060031A"/>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7696041BBD264D58CE403C23D19BC540BAD4626E316E6180D4CF69515245DBD678C2A9DF37DF2AF035E272A87CABD389033692C8D35F8Eh5cD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737C7E822AD8322A15743523E55ADEA7AF5C5B67AF119D9983156F20C710AFBDF429CC9FE120B4391EA7C5421DA51DDF39B0FB08953Y7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9A86890AE6E787B1FAC4ED8C414F6452CDD6874E485988CB59238EF85423A3F6C8507730B1A2181AFBF0dDT7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49A86890AE6E787B1FADAE09A2D116B52C489834C4454DE960678D3AF5D29F4B187093574BCA211d1TBI" TargetMode="External"/><Relationship Id="rId4" Type="http://schemas.openxmlformats.org/officeDocument/2006/relationships/settings" Target="settings.xml"/><Relationship Id="rId9" Type="http://schemas.openxmlformats.org/officeDocument/2006/relationships/hyperlink" Target="consultantplus://offline/ref=E49A86890AE6E787B1FADAE09A2D116B52C589834C4254DE960678D3AF5D29F4B187093574BCA51Dd1TBI"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E23BB-6E2F-46A2-8DFA-60AB6B7D0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35</Pages>
  <Words>18827</Words>
  <Characters>107317</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125893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4</cp:revision>
  <cp:lastPrinted>2019-10-28T12:48:00Z</cp:lastPrinted>
  <dcterms:created xsi:type="dcterms:W3CDTF">2019-11-05T11:40:00Z</dcterms:created>
  <dcterms:modified xsi:type="dcterms:W3CDTF">2019-11-26T12:59:00Z</dcterms:modified>
</cp:coreProperties>
</file>