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p>
          <w:p w:rsidR="008A5889" w:rsidRPr="00D6394C" w:rsidRDefault="00D4240D"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5080" t="5080" r="8255" b="12065"/>
                      <wp:wrapNone/>
                      <wp:docPr id="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D2206A" w:rsidRPr="00416641" w:rsidRDefault="00D2206A" w:rsidP="008A5889">
                                  <w:pPr>
                                    <w:tabs>
                                      <w:tab w:val="left" w:pos="0"/>
                                    </w:tabs>
                                    <w:spacing w:line="480" w:lineRule="auto"/>
                                    <w:ind w:right="-171"/>
                                    <w:jc w:val="center"/>
                                    <w:rPr>
                                      <w:b/>
                                      <w:sz w:val="28"/>
                                      <w:szCs w:val="28"/>
                                    </w:rPr>
                                  </w:pPr>
                                  <w:r>
                                    <w:rPr>
                                      <w:b/>
                                      <w:sz w:val="28"/>
                                      <w:szCs w:val="28"/>
                                    </w:rPr>
                                    <w:t>20 декабря</w:t>
                                  </w:r>
                                </w:p>
                                <w:p w:rsidR="00D2206A" w:rsidRPr="005463F5" w:rsidRDefault="00D2206A" w:rsidP="008A5889">
                                  <w:pPr>
                                    <w:tabs>
                                      <w:tab w:val="left" w:pos="0"/>
                                    </w:tabs>
                                    <w:spacing w:line="480" w:lineRule="auto"/>
                                    <w:ind w:right="-171"/>
                                    <w:jc w:val="center"/>
                                    <w:rPr>
                                      <w:b/>
                                      <w:sz w:val="28"/>
                                      <w:szCs w:val="28"/>
                                    </w:rPr>
                                  </w:pPr>
                                  <w:r w:rsidRPr="005463F5">
                                    <w:rPr>
                                      <w:b/>
                                      <w:sz w:val="28"/>
                                      <w:szCs w:val="28"/>
                                    </w:rPr>
                                    <w:t>201</w:t>
                                  </w:r>
                                  <w:r>
                                    <w:rPr>
                                      <w:b/>
                                      <w:sz w:val="28"/>
                                      <w:szCs w:val="28"/>
                                    </w:rPr>
                                    <w:t>9</w:t>
                                  </w:r>
                                  <w:r w:rsidRPr="005463F5">
                                    <w:rPr>
                                      <w:b/>
                                      <w:sz w:val="28"/>
                                      <w:szCs w:val="28"/>
                                    </w:rPr>
                                    <w:t xml:space="preserve"> года</w:t>
                                  </w:r>
                                </w:p>
                                <w:p w:rsidR="00D2206A" w:rsidRPr="00F96B1A" w:rsidRDefault="00D2206A" w:rsidP="008A5889">
                                  <w:pPr>
                                    <w:spacing w:line="480" w:lineRule="auto"/>
                                    <w:jc w:val="center"/>
                                    <w:rPr>
                                      <w:b/>
                                      <w:sz w:val="28"/>
                                      <w:szCs w:val="28"/>
                                    </w:rPr>
                                  </w:pPr>
                                  <w:r w:rsidRPr="00F96B1A">
                                    <w:rPr>
                                      <w:b/>
                                      <w:sz w:val="28"/>
                                      <w:szCs w:val="28"/>
                                    </w:rPr>
                                    <w:t>№</w:t>
                                  </w:r>
                                  <w:r>
                                    <w:rPr>
                                      <w:b/>
                                      <w:sz w:val="28"/>
                                      <w:szCs w:val="28"/>
                                    </w:rPr>
                                    <w:t xml:space="preserve"> 25 (195</w:t>
                                  </w:r>
                                  <w:r w:rsidRPr="00F96B1A">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">
                      <v:textbox>
                        <w:txbxContent>
                          <w:p w:rsidR="00D2206A" w:rsidRPr="00416641" w:rsidRDefault="00D2206A" w:rsidP="008A5889">
                            <w:pPr>
                              <w:tabs>
                                <w:tab w:val="left" w:pos="0"/>
                              </w:tabs>
                              <w:spacing w:line="480" w:lineRule="auto"/>
                              <w:ind w:right="-171"/>
                              <w:jc w:val="center"/>
                              <w:rPr>
                                <w:b/>
                                <w:sz w:val="28"/>
                                <w:szCs w:val="28"/>
                              </w:rPr>
                            </w:pPr>
                            <w:r>
                              <w:rPr>
                                <w:b/>
                                <w:sz w:val="28"/>
                                <w:szCs w:val="28"/>
                              </w:rPr>
                              <w:t>20 декабря</w:t>
                            </w:r>
                          </w:p>
                          <w:p w:rsidR="00D2206A" w:rsidRPr="005463F5" w:rsidRDefault="00D2206A" w:rsidP="008A5889">
                            <w:pPr>
                              <w:tabs>
                                <w:tab w:val="left" w:pos="0"/>
                              </w:tabs>
                              <w:spacing w:line="480" w:lineRule="auto"/>
                              <w:ind w:right="-171"/>
                              <w:jc w:val="center"/>
                              <w:rPr>
                                <w:b/>
                                <w:sz w:val="28"/>
                                <w:szCs w:val="28"/>
                              </w:rPr>
                            </w:pPr>
                            <w:r w:rsidRPr="005463F5">
                              <w:rPr>
                                <w:b/>
                                <w:sz w:val="28"/>
                                <w:szCs w:val="28"/>
                              </w:rPr>
                              <w:t>201</w:t>
                            </w:r>
                            <w:r>
                              <w:rPr>
                                <w:b/>
                                <w:sz w:val="28"/>
                                <w:szCs w:val="28"/>
                              </w:rPr>
                              <w:t>9</w:t>
                            </w:r>
                            <w:r w:rsidRPr="005463F5">
                              <w:rPr>
                                <w:b/>
                                <w:sz w:val="28"/>
                                <w:szCs w:val="28"/>
                              </w:rPr>
                              <w:t xml:space="preserve"> года</w:t>
                            </w:r>
                          </w:p>
                          <w:p w:rsidR="00D2206A" w:rsidRPr="00F96B1A" w:rsidRDefault="00D2206A" w:rsidP="008A5889">
                            <w:pPr>
                              <w:spacing w:line="480" w:lineRule="auto"/>
                              <w:jc w:val="center"/>
                              <w:rPr>
                                <w:b/>
                                <w:sz w:val="28"/>
                                <w:szCs w:val="28"/>
                              </w:rPr>
                            </w:pPr>
                            <w:r w:rsidRPr="00F96B1A">
                              <w:rPr>
                                <w:b/>
                                <w:sz w:val="28"/>
                                <w:szCs w:val="28"/>
                              </w:rPr>
                              <w:t>№</w:t>
                            </w:r>
                            <w:r>
                              <w:rPr>
                                <w:b/>
                                <w:sz w:val="28"/>
                                <w:szCs w:val="28"/>
                              </w:rPr>
                              <w:t xml:space="preserve"> 25 (195</w:t>
                            </w:r>
                            <w:r w:rsidRPr="00F96B1A">
                              <w:rPr>
                                <w:b/>
                                <w:sz w:val="28"/>
                                <w:szCs w:val="28"/>
                              </w:rPr>
                              <w:t>)</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8A5889" w:rsidRPr="00D6394C" w:rsidRDefault="00D4240D" w:rsidP="008A5889">
            <w:pPr>
              <w:spacing w:after="120"/>
              <w:jc w:val="center"/>
              <w:rPr>
                <w:rFonts w:ascii="Gazeta SansSerif" w:hAnsi="Gazeta SansSerif"/>
                <w:b/>
                <w:sz w:val="96"/>
                <w:szCs w:val="96"/>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3810" t="3810" r="0" b="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206A" w:rsidRDefault="00D2206A"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" stroked="f">
                      <v:textbox>
                        <w:txbxContent>
                          <w:p w:rsidR="00D2206A" w:rsidRDefault="00D2206A" w:rsidP="008A5889"/>
                        </w:txbxContent>
                      </v:textbox>
                    </v:shape>
                  </w:pict>
                </mc:Fallback>
              </mc:AlternateContent>
            </w:r>
            <w:r w:rsidR="008A5889" w:rsidRPr="00D6394C">
              <w:rPr>
                <w:rFonts w:ascii="Gazeta Titul" w:hAnsi="Gazeta Titul"/>
                <w:b/>
                <w:sz w:val="104"/>
                <w:szCs w:val="104"/>
              </w:rPr>
              <w:t>ВЕДОМОСТИ</w:t>
            </w:r>
            <w:r w:rsidR="008A5889" w:rsidRPr="00D6394C">
              <w:rPr>
                <w:rFonts w:ascii="Gazeta Titul" w:hAnsi="Gazeta Titul"/>
                <w:b/>
                <w:i/>
                <w:sz w:val="120"/>
                <w:szCs w:val="120"/>
              </w:rPr>
              <w:t xml:space="preserve"> </w:t>
            </w:r>
            <w:r w:rsidR="008A5889" w:rsidRPr="00D6394C">
              <w:rPr>
                <w:rFonts w:ascii="Jikharev" w:hAnsi="Jikharev"/>
                <w:b/>
                <w:sz w:val="84"/>
                <w:szCs w:val="84"/>
              </w:rPr>
              <w:t>Мошковского сельсо</w:t>
            </w:r>
            <w:r w:rsidR="008A5889">
              <w:rPr>
                <w:rFonts w:ascii="Jikharev" w:hAnsi="Jikharev"/>
                <w:b/>
                <w:sz w:val="84"/>
                <w:szCs w:val="84"/>
              </w:rPr>
              <w:t>в</w:t>
            </w:r>
            <w:r w:rsidR="008A5889"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4C00C5" w:rsidRDefault="004C00C5" w:rsidP="00BF04F0">
      <w:pPr>
        <w:tabs>
          <w:tab w:val="left" w:pos="6555"/>
        </w:tabs>
        <w:rPr>
          <w:sz w:val="18"/>
          <w:szCs w:val="18"/>
        </w:rPr>
      </w:pPr>
    </w:p>
    <w:p w:rsidR="003144DC" w:rsidRPr="003144DC" w:rsidRDefault="003144DC" w:rsidP="003144DC">
      <w:pPr>
        <w:jc w:val="center"/>
        <w:rPr>
          <w:b/>
          <w:sz w:val="18"/>
          <w:szCs w:val="18"/>
        </w:rPr>
      </w:pPr>
      <w:r w:rsidRPr="003144DC">
        <w:rPr>
          <w:b/>
          <w:sz w:val="18"/>
          <w:szCs w:val="18"/>
        </w:rPr>
        <w:t>Постановление администрации Мошковского сельсовета Бековского рай она Пензенской области от 12.12.2019 № 131 «О внесении изменения в административный регламент предоставления муниципальной услуги «Присвоение и аннулирование адресов», утвержденный постановлением администрации Мошковского сельсовета Бековского района Пензенской области от 19.11.2018 № 74»</w:t>
      </w:r>
    </w:p>
    <w:p w:rsidR="003144DC" w:rsidRPr="003144DC" w:rsidRDefault="003144DC" w:rsidP="003144DC">
      <w:pPr>
        <w:jc w:val="both"/>
        <w:rPr>
          <w:b/>
          <w:sz w:val="18"/>
          <w:szCs w:val="18"/>
        </w:rPr>
      </w:pPr>
      <w:r w:rsidRPr="003144DC">
        <w:rPr>
          <w:sz w:val="18"/>
          <w:szCs w:val="18"/>
        </w:rPr>
        <w:t>В соответствии с Федеральным законом от 27.07.2010 № 210-ФЗ «Об организации предоставления государственных и муниципальных услуг» (с последующими изменениями), постановлением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 сельсовета Бековского района Пензенской области», статьей 23 Устава Мошковского сельсовета Бековского района Пензенской области, рассмотрев протест прокурора Бековского района Пензенской области от 07.11.2019 № 07-29-2019,</w:t>
      </w:r>
    </w:p>
    <w:p w:rsidR="003144DC" w:rsidRPr="003144DC" w:rsidRDefault="003144DC" w:rsidP="003144DC">
      <w:pPr>
        <w:pStyle w:val="ConsPlusNormal2"/>
        <w:jc w:val="center"/>
        <w:rPr>
          <w:sz w:val="18"/>
          <w:szCs w:val="18"/>
        </w:rPr>
      </w:pPr>
      <w:r w:rsidRPr="003144DC">
        <w:rPr>
          <w:rFonts w:ascii="Times New Roman" w:hAnsi="Times New Roman"/>
          <w:sz w:val="18"/>
          <w:szCs w:val="18"/>
        </w:rPr>
        <w:t xml:space="preserve">администрация Мошковского сельсовета </w:t>
      </w:r>
      <w:r w:rsidRPr="003144DC">
        <w:rPr>
          <w:rFonts w:ascii="Times New Roman" w:hAnsi="Times New Roman"/>
          <w:b/>
          <w:sz w:val="18"/>
          <w:szCs w:val="18"/>
        </w:rPr>
        <w:t>постановляет:</w:t>
      </w:r>
    </w:p>
    <w:p w:rsidR="003144DC" w:rsidRPr="003144DC" w:rsidRDefault="003144DC" w:rsidP="003144DC">
      <w:pPr>
        <w:jc w:val="both"/>
        <w:rPr>
          <w:sz w:val="18"/>
          <w:szCs w:val="18"/>
        </w:rPr>
      </w:pPr>
      <w:r w:rsidRPr="003144DC">
        <w:rPr>
          <w:sz w:val="18"/>
          <w:szCs w:val="18"/>
        </w:rPr>
        <w:t xml:space="preserve">1. Внести изменение в административный регламент по предоставлению муниципальной услуги «Присвоение и аннулирование адресов», утвержденный постановлением администрации Мошковского сельсовета Бековского района Пензенской области от 19.11.2018 № 74, изложив пункт 5.1 раздела </w:t>
      </w:r>
      <w:r w:rsidRPr="003144DC">
        <w:rPr>
          <w:sz w:val="18"/>
          <w:szCs w:val="18"/>
          <w:lang w:val="en-US"/>
        </w:rPr>
        <w:t>V</w:t>
      </w:r>
      <w:r w:rsidRPr="003144DC">
        <w:rPr>
          <w:sz w:val="18"/>
          <w:szCs w:val="18"/>
        </w:rPr>
        <w:t xml:space="preserve"> в следующей редакции:</w:t>
      </w:r>
    </w:p>
    <w:p w:rsidR="003144DC" w:rsidRPr="003144DC" w:rsidRDefault="003144DC" w:rsidP="003144DC">
      <w:pPr>
        <w:jc w:val="both"/>
        <w:rPr>
          <w:sz w:val="18"/>
          <w:szCs w:val="18"/>
        </w:rPr>
      </w:pPr>
      <w:r w:rsidRPr="003144DC">
        <w:rPr>
          <w:sz w:val="18"/>
          <w:szCs w:val="18"/>
        </w:rPr>
        <w:t xml:space="preserve"> «5.1.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3144DC" w:rsidRPr="003144DC" w:rsidRDefault="003144DC" w:rsidP="003144DC">
      <w:pPr>
        <w:autoSpaceDE w:val="0"/>
        <w:autoSpaceDN w:val="0"/>
        <w:adjustRightInd w:val="0"/>
        <w:jc w:val="both"/>
        <w:rPr>
          <w:sz w:val="18"/>
          <w:szCs w:val="18"/>
        </w:rPr>
      </w:pPr>
      <w:r w:rsidRPr="003144DC">
        <w:rPr>
          <w:sz w:val="18"/>
          <w:szCs w:val="18"/>
        </w:rPr>
        <w:t xml:space="preserve">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8" w:history="1">
        <w:r w:rsidRPr="003144DC">
          <w:rPr>
            <w:sz w:val="18"/>
            <w:szCs w:val="18"/>
          </w:rPr>
          <w:t>частью 2 статьи 6</w:t>
        </w:r>
      </w:hyperlink>
      <w:r w:rsidRPr="003144DC">
        <w:rPr>
          <w:sz w:val="18"/>
          <w:szCs w:val="18"/>
        </w:rPr>
        <w:t xml:space="preserve"> Градостроительного кодекса Российской Федерации, может быть подана такими лицами в порядке, установленном настоящим разделом, либо в порядке, установленном антимонопольным </w:t>
      </w:r>
      <w:hyperlink r:id="rId9" w:history="1">
        <w:r w:rsidRPr="003144DC">
          <w:rPr>
            <w:sz w:val="18"/>
            <w:szCs w:val="18"/>
          </w:rPr>
          <w:t>законодательством</w:t>
        </w:r>
      </w:hyperlink>
      <w:r w:rsidRPr="003144DC">
        <w:rPr>
          <w:sz w:val="18"/>
          <w:szCs w:val="18"/>
        </w:rPr>
        <w:t xml:space="preserve"> Российской Федерации, в антимонопольный орган.».</w:t>
      </w:r>
    </w:p>
    <w:p w:rsidR="003144DC" w:rsidRPr="003144DC" w:rsidRDefault="003144DC" w:rsidP="003144DC">
      <w:pPr>
        <w:jc w:val="both"/>
        <w:rPr>
          <w:sz w:val="18"/>
          <w:szCs w:val="18"/>
        </w:rPr>
      </w:pPr>
      <w:r w:rsidRPr="003144DC">
        <w:rPr>
          <w:sz w:val="18"/>
          <w:szCs w:val="18"/>
        </w:rPr>
        <w:t>2. Настоящее постановление вступает в силу после его официального опубликования.</w:t>
      </w:r>
    </w:p>
    <w:p w:rsidR="003144DC" w:rsidRPr="003144DC" w:rsidRDefault="003144DC" w:rsidP="003144DC">
      <w:pPr>
        <w:jc w:val="both"/>
        <w:rPr>
          <w:sz w:val="18"/>
          <w:szCs w:val="18"/>
        </w:rPr>
      </w:pPr>
      <w:r w:rsidRPr="003144DC">
        <w:rPr>
          <w:sz w:val="18"/>
          <w:szCs w:val="18"/>
        </w:rPr>
        <w:t>3.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3144DC" w:rsidRPr="003144DC" w:rsidRDefault="003144DC" w:rsidP="003144DC">
      <w:pPr>
        <w:autoSpaceDE w:val="0"/>
        <w:autoSpaceDN w:val="0"/>
        <w:adjustRightInd w:val="0"/>
        <w:jc w:val="both"/>
        <w:rPr>
          <w:sz w:val="18"/>
          <w:szCs w:val="18"/>
        </w:rPr>
      </w:pPr>
      <w:r w:rsidRPr="003144DC">
        <w:rPr>
          <w:sz w:val="18"/>
          <w:szCs w:val="18"/>
        </w:rPr>
        <w:t>4. Контроль за исполнением настоящего постановления возложить на главу администрации Мошковского сельсовета Гнивковского И.Б.</w:t>
      </w:r>
    </w:p>
    <w:p w:rsidR="003144DC" w:rsidRPr="003144DC" w:rsidRDefault="003144DC" w:rsidP="003144DC">
      <w:pPr>
        <w:rPr>
          <w:sz w:val="18"/>
          <w:szCs w:val="18"/>
        </w:rPr>
      </w:pPr>
      <w:r w:rsidRPr="003144DC">
        <w:rPr>
          <w:sz w:val="18"/>
          <w:szCs w:val="18"/>
        </w:rPr>
        <w:t xml:space="preserve">Глава администрации </w:t>
      </w:r>
    </w:p>
    <w:p w:rsidR="003144DC" w:rsidRPr="003144DC" w:rsidRDefault="003144DC" w:rsidP="003144DC">
      <w:pPr>
        <w:rPr>
          <w:sz w:val="18"/>
          <w:szCs w:val="18"/>
        </w:rPr>
      </w:pPr>
      <w:r w:rsidRPr="003144DC">
        <w:rPr>
          <w:iCs/>
          <w:sz w:val="18"/>
          <w:szCs w:val="18"/>
        </w:rPr>
        <w:t>Мошковского</w:t>
      </w:r>
      <w:r w:rsidRPr="003144DC">
        <w:rPr>
          <w:sz w:val="18"/>
          <w:szCs w:val="18"/>
        </w:rPr>
        <w:t xml:space="preserve"> сельсовета                                                           И.Б. Гнивковский</w:t>
      </w:r>
    </w:p>
    <w:p w:rsidR="00367F50" w:rsidRDefault="003144DC">
      <w:pPr>
        <w:tabs>
          <w:tab w:val="left" w:pos="6555"/>
        </w:tabs>
        <w:rPr>
          <w:sz w:val="18"/>
          <w:szCs w:val="18"/>
        </w:rPr>
      </w:pPr>
      <w:r>
        <w:rPr>
          <w:sz w:val="18"/>
          <w:szCs w:val="18"/>
        </w:rPr>
        <w:t>_________________________________________________________________________________________________________________</w:t>
      </w:r>
    </w:p>
    <w:p w:rsidR="00645B4A" w:rsidRDefault="00645B4A" w:rsidP="003144DC">
      <w:pPr>
        <w:suppressAutoHyphens/>
        <w:jc w:val="center"/>
        <w:rPr>
          <w:b/>
          <w:sz w:val="18"/>
          <w:szCs w:val="18"/>
        </w:rPr>
      </w:pPr>
    </w:p>
    <w:p w:rsidR="003144DC" w:rsidRPr="003144DC" w:rsidRDefault="003144DC" w:rsidP="003144DC">
      <w:pPr>
        <w:suppressAutoHyphens/>
        <w:jc w:val="center"/>
        <w:rPr>
          <w:b/>
          <w:sz w:val="18"/>
          <w:szCs w:val="18"/>
          <w:lang w:eastAsia="ar-SA"/>
        </w:rPr>
      </w:pPr>
      <w:r w:rsidRPr="003144DC">
        <w:rPr>
          <w:b/>
          <w:sz w:val="18"/>
          <w:szCs w:val="18"/>
        </w:rPr>
        <w:t>Постановление администрации Мошковского сельсовета Бековского рай она Пензенской области от 12.12.2019 № 132 «</w:t>
      </w:r>
      <w:r w:rsidRPr="003144DC">
        <w:rPr>
          <w:b/>
          <w:sz w:val="18"/>
          <w:szCs w:val="18"/>
          <w:lang w:eastAsia="ar-SA"/>
        </w:rPr>
        <w:t>Об утверждении Плана мероприятий по противодействию нелегальной миграции на территории Мошковского сельсовета Бековского района Пензенской области на 2020-2022 годы</w:t>
      </w:r>
    </w:p>
    <w:p w:rsidR="003144DC" w:rsidRPr="003144DC" w:rsidRDefault="003144DC" w:rsidP="003144DC">
      <w:pPr>
        <w:suppressAutoHyphens/>
        <w:jc w:val="both"/>
        <w:rPr>
          <w:sz w:val="18"/>
          <w:szCs w:val="18"/>
          <w:lang w:eastAsia="ar-SA"/>
        </w:rPr>
      </w:pPr>
      <w:r w:rsidRPr="003144DC">
        <w:rPr>
          <w:sz w:val="18"/>
          <w:szCs w:val="18"/>
          <w:lang w:eastAsia="ar-SA"/>
        </w:rPr>
        <w:t>В соответствии с Федеральными законами от 31.05.2002 № 62-ФЗ «О гражданстве Российской Федерации» (с последующими изменениями), от 18.07.2006 № 109-ФЗ «О миграционном учете иностранных граждан и лиц без гражданства в Российской Федерации» (с последующими изменениями), от 25.07.2002 № 115-ФЗ «О правовом положении иностранных граждан в Российской Федерации» (с последующими изменениями), Жилищным кодексом Российской Федерации, в целях противодействия незаконной миграции на территории Мошковского сельсовета Бековского района Пензенской области</w:t>
      </w:r>
    </w:p>
    <w:p w:rsidR="003144DC" w:rsidRPr="003144DC" w:rsidRDefault="003144DC" w:rsidP="003144DC">
      <w:pPr>
        <w:suppressAutoHyphens/>
        <w:jc w:val="center"/>
        <w:rPr>
          <w:b/>
          <w:sz w:val="18"/>
          <w:szCs w:val="18"/>
          <w:lang w:eastAsia="ar-SA"/>
        </w:rPr>
      </w:pPr>
      <w:r w:rsidRPr="003144DC">
        <w:rPr>
          <w:sz w:val="18"/>
          <w:szCs w:val="18"/>
          <w:lang w:eastAsia="ar-SA"/>
        </w:rPr>
        <w:t>администрация Мошковского сельсовета</w:t>
      </w:r>
      <w:r w:rsidRPr="003144DC">
        <w:rPr>
          <w:b/>
          <w:sz w:val="18"/>
          <w:szCs w:val="18"/>
          <w:lang w:eastAsia="ar-SA"/>
        </w:rPr>
        <w:t xml:space="preserve"> постановляет:</w:t>
      </w:r>
    </w:p>
    <w:p w:rsidR="003144DC" w:rsidRPr="003144DC" w:rsidRDefault="003144DC" w:rsidP="003144DC">
      <w:pPr>
        <w:suppressAutoHyphens/>
        <w:jc w:val="both"/>
        <w:rPr>
          <w:sz w:val="18"/>
          <w:szCs w:val="18"/>
          <w:lang w:eastAsia="ar-SA"/>
        </w:rPr>
      </w:pPr>
      <w:r w:rsidRPr="003144DC">
        <w:rPr>
          <w:sz w:val="18"/>
          <w:szCs w:val="18"/>
          <w:lang w:eastAsia="ar-SA"/>
        </w:rPr>
        <w:t>1. Утвердить прилагаемый План мероприятий по противодействию нелегальной миграции на территории Мошковского сельсовета Бековского района Пензенской области на 2020-2022 годы.</w:t>
      </w:r>
    </w:p>
    <w:p w:rsidR="003144DC" w:rsidRPr="003144DC" w:rsidRDefault="003144DC" w:rsidP="003144DC">
      <w:pPr>
        <w:suppressAutoHyphens/>
        <w:autoSpaceDE w:val="0"/>
        <w:autoSpaceDN w:val="0"/>
        <w:adjustRightInd w:val="0"/>
        <w:jc w:val="both"/>
        <w:rPr>
          <w:sz w:val="18"/>
          <w:szCs w:val="18"/>
          <w:lang w:eastAsia="ar-SA"/>
        </w:rPr>
      </w:pPr>
      <w:r w:rsidRPr="003144DC">
        <w:rPr>
          <w:sz w:val="18"/>
          <w:szCs w:val="18"/>
          <w:lang w:eastAsia="ar-SA"/>
        </w:rPr>
        <w:t>2. Опубликовать настоящее постановление в информационном бюллетене «Ведомости Мошковского сельсовета».</w:t>
      </w:r>
    </w:p>
    <w:p w:rsidR="003144DC" w:rsidRPr="003144DC" w:rsidRDefault="003144DC" w:rsidP="003144DC">
      <w:pPr>
        <w:suppressAutoHyphens/>
        <w:autoSpaceDE w:val="0"/>
        <w:autoSpaceDN w:val="0"/>
        <w:adjustRightInd w:val="0"/>
        <w:jc w:val="both"/>
        <w:rPr>
          <w:sz w:val="18"/>
          <w:szCs w:val="18"/>
          <w:lang w:eastAsia="ar-SA"/>
        </w:rPr>
      </w:pPr>
      <w:r w:rsidRPr="003144DC">
        <w:rPr>
          <w:sz w:val="18"/>
          <w:szCs w:val="18"/>
          <w:lang w:eastAsia="ar-SA"/>
        </w:rPr>
        <w:t>3. Настоящее постановление вступает в силу со дня его подписания.</w:t>
      </w:r>
    </w:p>
    <w:p w:rsidR="003144DC" w:rsidRPr="003144DC" w:rsidRDefault="003144DC" w:rsidP="003144DC">
      <w:pPr>
        <w:suppressAutoHyphens/>
        <w:autoSpaceDE w:val="0"/>
        <w:autoSpaceDN w:val="0"/>
        <w:adjustRightInd w:val="0"/>
        <w:jc w:val="both"/>
        <w:rPr>
          <w:sz w:val="18"/>
          <w:szCs w:val="18"/>
          <w:lang w:eastAsia="ar-SA"/>
        </w:rPr>
      </w:pPr>
      <w:r w:rsidRPr="003144DC">
        <w:rPr>
          <w:sz w:val="18"/>
          <w:szCs w:val="18"/>
          <w:lang w:eastAsia="ar-SA"/>
        </w:rPr>
        <w:t>4. Контроль за исполнением настоящего постановления возложить на главу администрации Мошковского сельсовета Гнивковского И.Б.</w:t>
      </w:r>
    </w:p>
    <w:p w:rsidR="003144DC" w:rsidRPr="003144DC" w:rsidRDefault="003144DC" w:rsidP="003144DC">
      <w:pPr>
        <w:suppressAutoHyphens/>
        <w:jc w:val="both"/>
        <w:rPr>
          <w:sz w:val="18"/>
          <w:szCs w:val="18"/>
          <w:lang w:eastAsia="ar-SA"/>
        </w:rPr>
      </w:pPr>
      <w:r w:rsidRPr="003144DC">
        <w:rPr>
          <w:sz w:val="18"/>
          <w:szCs w:val="18"/>
          <w:lang w:eastAsia="ar-SA"/>
        </w:rPr>
        <w:t xml:space="preserve">Глава администрации </w:t>
      </w:r>
    </w:p>
    <w:p w:rsidR="003144DC" w:rsidRPr="003144DC" w:rsidRDefault="003144DC" w:rsidP="003144DC">
      <w:pPr>
        <w:autoSpaceDE w:val="0"/>
        <w:autoSpaceDN w:val="0"/>
        <w:adjustRightInd w:val="0"/>
        <w:jc w:val="both"/>
        <w:rPr>
          <w:sz w:val="18"/>
          <w:szCs w:val="18"/>
        </w:rPr>
      </w:pPr>
      <w:r w:rsidRPr="003144DC">
        <w:rPr>
          <w:sz w:val="18"/>
          <w:szCs w:val="18"/>
          <w:lang w:eastAsia="ar-SA"/>
        </w:rPr>
        <w:t>Мошковского сельсовета                                                           И.Б. Гнивковский</w:t>
      </w:r>
    </w:p>
    <w:p w:rsidR="003144DC" w:rsidRPr="003144DC" w:rsidRDefault="003144DC" w:rsidP="003144DC">
      <w:pPr>
        <w:autoSpaceDE w:val="0"/>
        <w:autoSpaceDN w:val="0"/>
        <w:adjustRightInd w:val="0"/>
        <w:jc w:val="both"/>
        <w:rPr>
          <w:sz w:val="18"/>
          <w:szCs w:val="18"/>
        </w:rPr>
      </w:pPr>
    </w:p>
    <w:p w:rsidR="009E6218" w:rsidRDefault="003144DC" w:rsidP="009E6218">
      <w:pPr>
        <w:suppressAutoHyphens/>
        <w:autoSpaceDE w:val="0"/>
        <w:jc w:val="center"/>
        <w:rPr>
          <w:sz w:val="18"/>
          <w:szCs w:val="18"/>
          <w:lang w:eastAsia="ar-SA"/>
        </w:rPr>
      </w:pPr>
      <w:r w:rsidRPr="003144DC">
        <w:rPr>
          <w:sz w:val="18"/>
          <w:szCs w:val="18"/>
          <w:lang w:eastAsia="ar-SA"/>
        </w:rPr>
        <w:t>Приложение</w:t>
      </w:r>
    </w:p>
    <w:p w:rsidR="003144DC" w:rsidRPr="003144DC" w:rsidRDefault="003144DC" w:rsidP="009E6218">
      <w:pPr>
        <w:suppressAutoHyphens/>
        <w:autoSpaceDE w:val="0"/>
        <w:jc w:val="center"/>
        <w:rPr>
          <w:sz w:val="18"/>
          <w:szCs w:val="18"/>
          <w:u w:val="single"/>
          <w:lang w:eastAsia="ar-SA"/>
        </w:rPr>
      </w:pPr>
      <w:r w:rsidRPr="003144DC">
        <w:rPr>
          <w:sz w:val="18"/>
          <w:szCs w:val="18"/>
          <w:lang w:eastAsia="ar-SA"/>
        </w:rPr>
        <w:t>Утвержден постановлением</w:t>
      </w:r>
      <w:r w:rsidR="009E6218">
        <w:rPr>
          <w:sz w:val="18"/>
          <w:szCs w:val="18"/>
          <w:lang w:eastAsia="ar-SA"/>
        </w:rPr>
        <w:t xml:space="preserve"> </w:t>
      </w:r>
      <w:r w:rsidRPr="003144DC">
        <w:rPr>
          <w:sz w:val="18"/>
          <w:szCs w:val="18"/>
          <w:lang w:eastAsia="ar-SA"/>
        </w:rPr>
        <w:t>администрации Мошковского сельсовета</w:t>
      </w:r>
      <w:r w:rsidR="009E6218">
        <w:rPr>
          <w:sz w:val="18"/>
          <w:szCs w:val="18"/>
          <w:lang w:eastAsia="ar-SA"/>
        </w:rPr>
        <w:t xml:space="preserve"> </w:t>
      </w:r>
      <w:r w:rsidRPr="003144DC">
        <w:rPr>
          <w:sz w:val="18"/>
          <w:szCs w:val="18"/>
          <w:lang w:eastAsia="ar-SA"/>
        </w:rPr>
        <w:t>от 12.12.2019 № 132</w:t>
      </w:r>
    </w:p>
    <w:p w:rsidR="003144DC" w:rsidRPr="003144DC" w:rsidRDefault="003144DC" w:rsidP="009E6218">
      <w:pPr>
        <w:suppressAutoHyphens/>
        <w:autoSpaceDE w:val="0"/>
        <w:jc w:val="center"/>
        <w:rPr>
          <w:sz w:val="18"/>
          <w:szCs w:val="18"/>
          <w:lang w:eastAsia="ar-SA"/>
        </w:rPr>
      </w:pPr>
    </w:p>
    <w:p w:rsidR="003144DC" w:rsidRPr="003144DC" w:rsidRDefault="0097187E" w:rsidP="003144DC">
      <w:pPr>
        <w:suppressAutoHyphens/>
        <w:jc w:val="center"/>
        <w:rPr>
          <w:b/>
          <w:sz w:val="18"/>
          <w:szCs w:val="18"/>
          <w:lang w:eastAsia="ar-SA"/>
        </w:rPr>
      </w:pPr>
      <w:r w:rsidRPr="003144DC">
        <w:rPr>
          <w:b/>
          <w:sz w:val="18"/>
          <w:szCs w:val="18"/>
          <w:lang w:eastAsia="ar-SA"/>
        </w:rPr>
        <w:lastRenderedPageBreak/>
        <w:t>План</w:t>
      </w:r>
      <w:r>
        <w:rPr>
          <w:b/>
          <w:sz w:val="18"/>
          <w:szCs w:val="18"/>
          <w:lang w:eastAsia="ar-SA"/>
        </w:rPr>
        <w:t xml:space="preserve"> </w:t>
      </w:r>
      <w:r w:rsidRPr="003144DC">
        <w:rPr>
          <w:b/>
          <w:sz w:val="18"/>
          <w:szCs w:val="18"/>
          <w:lang w:eastAsia="ar-SA"/>
        </w:rPr>
        <w:t>мероприятий</w:t>
      </w:r>
      <w:r w:rsidR="003144DC" w:rsidRPr="003144DC">
        <w:rPr>
          <w:b/>
          <w:sz w:val="18"/>
          <w:szCs w:val="18"/>
          <w:lang w:eastAsia="ar-SA"/>
        </w:rPr>
        <w:t xml:space="preserve"> по противодействию нелегальной миграции на территории Мошковского сельсовета Бековского района Пензенской области на 2020-2022 годы</w:t>
      </w:r>
    </w:p>
    <w:p w:rsidR="003144DC" w:rsidRPr="003144DC" w:rsidRDefault="003144DC" w:rsidP="003144DC">
      <w:pPr>
        <w:suppressAutoHyphens/>
        <w:jc w:val="center"/>
        <w:rPr>
          <w:b/>
          <w:sz w:val="18"/>
          <w:szCs w:val="18"/>
          <w:lang w:eastAsia="ar-SA"/>
        </w:rPr>
      </w:pPr>
      <w:r w:rsidRPr="003144DC">
        <w:rPr>
          <w:b/>
          <w:sz w:val="18"/>
          <w:szCs w:val="18"/>
          <w:lang w:eastAsia="ar-SA"/>
        </w:rPr>
        <w:t>1. Характеристика проблемы</w:t>
      </w:r>
    </w:p>
    <w:p w:rsidR="003144DC" w:rsidRPr="003144DC" w:rsidRDefault="003144DC" w:rsidP="003144DC">
      <w:pPr>
        <w:suppressAutoHyphens/>
        <w:jc w:val="both"/>
        <w:rPr>
          <w:sz w:val="18"/>
          <w:szCs w:val="18"/>
          <w:lang w:eastAsia="ar-SA"/>
        </w:rPr>
      </w:pPr>
      <w:r w:rsidRPr="003144DC">
        <w:rPr>
          <w:sz w:val="18"/>
          <w:szCs w:val="18"/>
          <w:lang w:eastAsia="ar-SA"/>
        </w:rPr>
        <w:t xml:space="preserve">Нелегальная миграция в настоящее время стала устойчивым и масштабным явлением для России, оказывающим значительное влияние на социально-экономические и политические процессы, в ряде случаев имеющие также негативные последствия. </w:t>
      </w:r>
    </w:p>
    <w:p w:rsidR="003144DC" w:rsidRPr="003144DC" w:rsidRDefault="003144DC" w:rsidP="003144DC">
      <w:pPr>
        <w:suppressAutoHyphens/>
        <w:jc w:val="both"/>
        <w:rPr>
          <w:sz w:val="18"/>
          <w:szCs w:val="18"/>
          <w:lang w:eastAsia="ar-SA"/>
        </w:rPr>
      </w:pPr>
      <w:r w:rsidRPr="003144DC">
        <w:rPr>
          <w:sz w:val="18"/>
          <w:szCs w:val="18"/>
          <w:lang w:eastAsia="ar-SA"/>
        </w:rPr>
        <w:t xml:space="preserve">Неконтролируемая миграция способствует усилению националистических настроений, политического и религиозного насильственного экстремизма, </w:t>
      </w:r>
      <w:proofErr w:type="spellStart"/>
      <w:r w:rsidRPr="003144DC">
        <w:rPr>
          <w:sz w:val="18"/>
          <w:szCs w:val="18"/>
          <w:lang w:eastAsia="ar-SA"/>
        </w:rPr>
        <w:t>этносепаратизма</w:t>
      </w:r>
      <w:proofErr w:type="spellEnd"/>
      <w:r w:rsidRPr="003144DC">
        <w:rPr>
          <w:sz w:val="18"/>
          <w:szCs w:val="18"/>
          <w:lang w:eastAsia="ar-SA"/>
        </w:rPr>
        <w:t xml:space="preserve"> и создает условия для возникновения конфликтов.</w:t>
      </w:r>
    </w:p>
    <w:p w:rsidR="003144DC" w:rsidRPr="003144DC" w:rsidRDefault="003144DC" w:rsidP="003144DC">
      <w:pPr>
        <w:suppressAutoHyphens/>
        <w:jc w:val="both"/>
        <w:rPr>
          <w:sz w:val="18"/>
          <w:szCs w:val="18"/>
          <w:lang w:eastAsia="ar-SA"/>
        </w:rPr>
      </w:pPr>
      <w:r w:rsidRPr="003144DC">
        <w:rPr>
          <w:sz w:val="18"/>
          <w:szCs w:val="18"/>
          <w:lang w:eastAsia="ar-SA"/>
        </w:rPr>
        <w:t>Для устойчивого социально-экономического и демографического развития Мошковского сельсовета Бековского района Пензенской области необходимо решение следующих проблем:</w:t>
      </w:r>
    </w:p>
    <w:p w:rsidR="003144DC" w:rsidRPr="003144DC" w:rsidRDefault="003144DC" w:rsidP="003144DC">
      <w:pPr>
        <w:suppressAutoHyphens/>
        <w:jc w:val="both"/>
        <w:rPr>
          <w:sz w:val="18"/>
          <w:szCs w:val="18"/>
          <w:lang w:eastAsia="ar-SA"/>
        </w:rPr>
      </w:pPr>
      <w:r w:rsidRPr="003144DC">
        <w:rPr>
          <w:sz w:val="18"/>
          <w:szCs w:val="18"/>
          <w:lang w:eastAsia="ar-SA"/>
        </w:rPr>
        <w:t>- исключение случаев проявления социальной, расовой, национальной и религиозной розни;</w:t>
      </w:r>
    </w:p>
    <w:p w:rsidR="003144DC" w:rsidRPr="003144DC" w:rsidRDefault="003144DC" w:rsidP="003144DC">
      <w:pPr>
        <w:suppressAutoHyphens/>
        <w:jc w:val="both"/>
        <w:rPr>
          <w:sz w:val="18"/>
          <w:szCs w:val="18"/>
          <w:lang w:eastAsia="ar-SA"/>
        </w:rPr>
      </w:pPr>
      <w:r w:rsidRPr="003144DC">
        <w:rPr>
          <w:sz w:val="18"/>
          <w:szCs w:val="18"/>
          <w:lang w:eastAsia="ar-SA"/>
        </w:rPr>
        <w:t>- исключение фактов проявления превосходства либо неполноценности человека по признаку его социально расовой, национальной, религиозной или языковой принадлежности, или отношения к религии;</w:t>
      </w:r>
    </w:p>
    <w:p w:rsidR="003144DC" w:rsidRPr="003144DC" w:rsidRDefault="003144DC" w:rsidP="003144DC">
      <w:pPr>
        <w:suppressAutoHyphens/>
        <w:jc w:val="both"/>
        <w:rPr>
          <w:sz w:val="18"/>
          <w:szCs w:val="18"/>
          <w:lang w:eastAsia="ar-SA"/>
        </w:rPr>
      </w:pPr>
      <w:r w:rsidRPr="003144DC">
        <w:rPr>
          <w:sz w:val="18"/>
          <w:szCs w:val="18"/>
          <w:lang w:eastAsia="ar-SA"/>
        </w:rPr>
        <w:t>- исключение случаев нарушения прав, свобод и интересов человека и гражданина в зависимости от его социально расовой, национальной, религиозной или языковой принадлежности, или отношения к религии;</w:t>
      </w:r>
    </w:p>
    <w:p w:rsidR="003144DC" w:rsidRPr="003144DC" w:rsidRDefault="003144DC" w:rsidP="003144DC">
      <w:pPr>
        <w:suppressAutoHyphens/>
        <w:jc w:val="both"/>
        <w:rPr>
          <w:sz w:val="18"/>
          <w:szCs w:val="18"/>
          <w:lang w:eastAsia="ar-SA"/>
        </w:rPr>
      </w:pPr>
      <w:r w:rsidRPr="003144DC">
        <w:rPr>
          <w:sz w:val="18"/>
          <w:szCs w:val="18"/>
          <w:lang w:eastAsia="ar-SA"/>
        </w:rPr>
        <w:t>- выявление и пресечение деятельности этнических преступных группировок, используемых в террористических целях.</w:t>
      </w:r>
    </w:p>
    <w:p w:rsidR="003144DC" w:rsidRPr="003144DC" w:rsidRDefault="003144DC" w:rsidP="003144DC">
      <w:pPr>
        <w:suppressAutoHyphens/>
        <w:jc w:val="center"/>
        <w:rPr>
          <w:b/>
          <w:sz w:val="18"/>
          <w:szCs w:val="18"/>
          <w:lang w:eastAsia="ar-SA"/>
        </w:rPr>
      </w:pPr>
      <w:r w:rsidRPr="003144DC">
        <w:rPr>
          <w:b/>
          <w:sz w:val="18"/>
          <w:szCs w:val="18"/>
          <w:lang w:eastAsia="ar-SA"/>
        </w:rPr>
        <w:t>2. Цели и задачи мероприятий</w:t>
      </w:r>
    </w:p>
    <w:p w:rsidR="003144DC" w:rsidRPr="003144DC" w:rsidRDefault="003144DC" w:rsidP="003144DC">
      <w:pPr>
        <w:suppressAutoHyphens/>
        <w:jc w:val="both"/>
        <w:rPr>
          <w:sz w:val="18"/>
          <w:szCs w:val="18"/>
          <w:lang w:eastAsia="ar-SA"/>
        </w:rPr>
      </w:pPr>
      <w:r w:rsidRPr="003144DC">
        <w:rPr>
          <w:sz w:val="18"/>
          <w:szCs w:val="18"/>
          <w:lang w:eastAsia="ar-SA"/>
        </w:rPr>
        <w:t>Основными целями мероприятий являются:</w:t>
      </w:r>
    </w:p>
    <w:p w:rsidR="003144DC" w:rsidRPr="003144DC" w:rsidRDefault="003144DC" w:rsidP="003144DC">
      <w:pPr>
        <w:suppressAutoHyphens/>
        <w:jc w:val="both"/>
        <w:rPr>
          <w:sz w:val="18"/>
          <w:szCs w:val="18"/>
          <w:lang w:eastAsia="ar-SA"/>
        </w:rPr>
      </w:pPr>
      <w:r w:rsidRPr="003144DC">
        <w:rPr>
          <w:sz w:val="18"/>
          <w:szCs w:val="18"/>
          <w:lang w:eastAsia="ar-SA"/>
        </w:rPr>
        <w:t>- обеспечение эффективного регулирования внешней миграции на территории Мошковского сельсовета Бековского района Пензенской области, соответствия параметров стратегии социально-экономического и демографического развития Мошковского сельсовета Бековского района Пензенской области;</w:t>
      </w:r>
    </w:p>
    <w:p w:rsidR="003144DC" w:rsidRPr="003144DC" w:rsidRDefault="003144DC" w:rsidP="003144DC">
      <w:pPr>
        <w:suppressAutoHyphens/>
        <w:jc w:val="both"/>
        <w:rPr>
          <w:sz w:val="18"/>
          <w:szCs w:val="18"/>
          <w:lang w:eastAsia="ar-SA"/>
        </w:rPr>
      </w:pPr>
      <w:r w:rsidRPr="003144DC">
        <w:rPr>
          <w:sz w:val="18"/>
          <w:szCs w:val="18"/>
          <w:lang w:eastAsia="ar-SA"/>
        </w:rPr>
        <w:t>- противодействия незаконной миграции.</w:t>
      </w:r>
    </w:p>
    <w:p w:rsidR="003144DC" w:rsidRPr="003144DC" w:rsidRDefault="003144DC" w:rsidP="003144DC">
      <w:pPr>
        <w:suppressAutoHyphens/>
        <w:jc w:val="both"/>
        <w:rPr>
          <w:sz w:val="18"/>
          <w:szCs w:val="18"/>
          <w:lang w:eastAsia="ar-SA"/>
        </w:rPr>
      </w:pPr>
      <w:r w:rsidRPr="003144DC">
        <w:rPr>
          <w:sz w:val="18"/>
          <w:szCs w:val="18"/>
          <w:lang w:eastAsia="ar-SA"/>
        </w:rPr>
        <w:t>Условиями достижения целей мероприятий является решение следующих задач:</w:t>
      </w:r>
    </w:p>
    <w:p w:rsidR="003144DC" w:rsidRPr="003144DC" w:rsidRDefault="003144DC" w:rsidP="003144DC">
      <w:pPr>
        <w:suppressAutoHyphens/>
        <w:jc w:val="both"/>
        <w:rPr>
          <w:sz w:val="18"/>
          <w:szCs w:val="18"/>
          <w:lang w:eastAsia="ar-SA"/>
        </w:rPr>
      </w:pPr>
      <w:r w:rsidRPr="003144DC">
        <w:rPr>
          <w:sz w:val="18"/>
          <w:szCs w:val="18"/>
          <w:lang w:eastAsia="ar-SA"/>
        </w:rPr>
        <w:t>- формирование полной, достоверной, оперативной и актуальной информации о перемещении иностранных граждан;</w:t>
      </w:r>
    </w:p>
    <w:p w:rsidR="003144DC" w:rsidRPr="003144DC" w:rsidRDefault="003144DC" w:rsidP="003144DC">
      <w:pPr>
        <w:suppressAutoHyphens/>
        <w:jc w:val="both"/>
        <w:rPr>
          <w:sz w:val="18"/>
          <w:szCs w:val="18"/>
          <w:lang w:eastAsia="ar-SA"/>
        </w:rPr>
      </w:pPr>
      <w:r w:rsidRPr="003144DC">
        <w:rPr>
          <w:sz w:val="18"/>
          <w:szCs w:val="18"/>
          <w:lang w:eastAsia="ar-SA"/>
        </w:rPr>
        <w:t>- сокращение преступлений, совершенных иногородними и иностранными гражданами.</w:t>
      </w:r>
    </w:p>
    <w:p w:rsidR="003144DC" w:rsidRPr="003144DC" w:rsidRDefault="003144DC" w:rsidP="003144DC">
      <w:pPr>
        <w:suppressAutoHyphens/>
        <w:jc w:val="both"/>
        <w:rPr>
          <w:sz w:val="18"/>
          <w:szCs w:val="18"/>
          <w:lang w:eastAsia="ar-SA"/>
        </w:rPr>
      </w:pPr>
      <w:r w:rsidRPr="003144DC">
        <w:rPr>
          <w:sz w:val="18"/>
          <w:szCs w:val="18"/>
          <w:lang w:eastAsia="ar-SA"/>
        </w:rPr>
        <w:t>Реализацию мероприятий предполагается осуществить с 2020 по 2022 годы без разделения на этапы, поскольку меры по профилактике правонарушений и борьбе с преступностью необходимо осуществлять постоянно.</w:t>
      </w:r>
    </w:p>
    <w:p w:rsidR="003144DC" w:rsidRPr="003144DC" w:rsidRDefault="003144DC" w:rsidP="003144DC">
      <w:pPr>
        <w:suppressAutoHyphens/>
        <w:jc w:val="both"/>
        <w:rPr>
          <w:sz w:val="18"/>
          <w:szCs w:val="18"/>
          <w:lang w:eastAsia="ar-SA"/>
        </w:rPr>
      </w:pPr>
      <w:r w:rsidRPr="003144DC">
        <w:rPr>
          <w:sz w:val="18"/>
          <w:szCs w:val="18"/>
          <w:lang w:eastAsia="ar-SA"/>
        </w:rPr>
        <w:t>Для достижения поставленных целей мероприятий предусмотрено обеспечение условий для решения вопросов регулирования внешней миграции с учетом законодательства Российской Федерации и международных обязательств Российской Федерации в сфере миграции.</w:t>
      </w:r>
    </w:p>
    <w:p w:rsidR="003144DC" w:rsidRPr="003144DC" w:rsidRDefault="003144DC" w:rsidP="003144DC">
      <w:pPr>
        <w:suppressAutoHyphens/>
        <w:jc w:val="center"/>
        <w:rPr>
          <w:b/>
          <w:sz w:val="18"/>
          <w:szCs w:val="18"/>
          <w:lang w:eastAsia="ar-SA"/>
        </w:rPr>
      </w:pPr>
      <w:r w:rsidRPr="003144DC">
        <w:rPr>
          <w:b/>
          <w:sz w:val="18"/>
          <w:szCs w:val="18"/>
          <w:lang w:eastAsia="ar-SA"/>
        </w:rPr>
        <w:t>3. Ожидаемые результаты</w:t>
      </w:r>
    </w:p>
    <w:p w:rsidR="003144DC" w:rsidRPr="003144DC" w:rsidRDefault="003144DC" w:rsidP="003144DC">
      <w:pPr>
        <w:suppressAutoHyphens/>
        <w:jc w:val="both"/>
        <w:rPr>
          <w:sz w:val="18"/>
          <w:szCs w:val="18"/>
          <w:lang w:eastAsia="ar-SA"/>
        </w:rPr>
      </w:pPr>
      <w:r w:rsidRPr="003144DC">
        <w:rPr>
          <w:sz w:val="18"/>
          <w:szCs w:val="18"/>
          <w:lang w:eastAsia="ar-SA"/>
        </w:rPr>
        <w:t>Реализация Плана мероприятий позволит:</w:t>
      </w:r>
    </w:p>
    <w:p w:rsidR="003144DC" w:rsidRPr="003144DC" w:rsidRDefault="003144DC" w:rsidP="003144DC">
      <w:pPr>
        <w:suppressAutoHyphens/>
        <w:jc w:val="both"/>
        <w:rPr>
          <w:sz w:val="18"/>
          <w:szCs w:val="18"/>
          <w:lang w:eastAsia="ar-SA"/>
        </w:rPr>
      </w:pPr>
      <w:r w:rsidRPr="003144DC">
        <w:rPr>
          <w:sz w:val="18"/>
          <w:szCs w:val="18"/>
          <w:lang w:eastAsia="ar-SA"/>
        </w:rPr>
        <w:t>- обеспечить органы местного самоуправления Мошковского сельсовета Бековского района Пензенской области объективной информацией об объемах и структуре миграционных потоков с целью принятия адекватных мер по регулированию миграционных процессов;</w:t>
      </w:r>
    </w:p>
    <w:p w:rsidR="003144DC" w:rsidRPr="003144DC" w:rsidRDefault="003144DC" w:rsidP="003144DC">
      <w:pPr>
        <w:suppressAutoHyphens/>
        <w:jc w:val="both"/>
        <w:rPr>
          <w:sz w:val="18"/>
          <w:szCs w:val="18"/>
          <w:lang w:eastAsia="ar-SA"/>
        </w:rPr>
      </w:pPr>
      <w:r w:rsidRPr="003144DC">
        <w:rPr>
          <w:sz w:val="18"/>
          <w:szCs w:val="18"/>
          <w:lang w:eastAsia="ar-SA"/>
        </w:rPr>
        <w:t>- снизить риск возникновения конфликтных ситуаций среди населения Мошковского сельсовета Бековского района Пензенской области в результате миграции.</w:t>
      </w:r>
    </w:p>
    <w:p w:rsidR="003144DC" w:rsidRPr="003144DC" w:rsidRDefault="003144DC" w:rsidP="003144DC">
      <w:pPr>
        <w:suppressAutoHyphens/>
        <w:jc w:val="center"/>
        <w:rPr>
          <w:b/>
          <w:sz w:val="18"/>
          <w:szCs w:val="18"/>
          <w:lang w:eastAsia="ar-SA"/>
        </w:rPr>
      </w:pPr>
      <w:r w:rsidRPr="003144DC">
        <w:rPr>
          <w:b/>
          <w:sz w:val="18"/>
          <w:szCs w:val="18"/>
          <w:lang w:eastAsia="ar-SA"/>
        </w:rPr>
        <w:t>4. Перечень мероприятий</w:t>
      </w:r>
    </w:p>
    <w:p w:rsidR="003144DC" w:rsidRPr="003144DC" w:rsidRDefault="003144DC" w:rsidP="003144DC">
      <w:pPr>
        <w:suppressAutoHyphens/>
        <w:jc w:val="both"/>
        <w:rPr>
          <w:sz w:val="18"/>
          <w:szCs w:val="18"/>
          <w:lang w:eastAsia="ar-SA"/>
        </w:rPr>
      </w:pPr>
      <w:r w:rsidRPr="003144DC">
        <w:rPr>
          <w:sz w:val="18"/>
          <w:szCs w:val="18"/>
          <w:lang w:eastAsia="ar-SA"/>
        </w:rPr>
        <w:t>Система Плана мероприятий представляет собой комплекс согласованных мер, призванных обеспечить осуществление цели и задач. Мероприятия спланированы в соответствии с требованиями законодательных актов Российской Федерации в сфере миграции.</w:t>
      </w:r>
    </w:p>
    <w:p w:rsidR="003144DC" w:rsidRPr="003144DC" w:rsidRDefault="003144DC" w:rsidP="003144DC">
      <w:pPr>
        <w:suppressAutoHyphens/>
        <w:jc w:val="both"/>
        <w:rPr>
          <w:sz w:val="18"/>
          <w:szCs w:val="18"/>
          <w:lang w:eastAsia="ar-SA"/>
        </w:rPr>
      </w:pPr>
      <w:r w:rsidRPr="003144DC">
        <w:rPr>
          <w:sz w:val="18"/>
          <w:szCs w:val="18"/>
          <w:lang w:eastAsia="ar-SA"/>
        </w:rPr>
        <w:t>Основные мероприятия включают:</w:t>
      </w:r>
    </w:p>
    <w:p w:rsidR="003144DC" w:rsidRPr="003144DC" w:rsidRDefault="003144DC" w:rsidP="003144DC">
      <w:pPr>
        <w:suppressAutoHyphens/>
        <w:jc w:val="both"/>
        <w:rPr>
          <w:sz w:val="18"/>
          <w:szCs w:val="18"/>
          <w:lang w:eastAsia="ar-SA"/>
        </w:rPr>
      </w:pPr>
      <w:r w:rsidRPr="003144DC">
        <w:rPr>
          <w:sz w:val="18"/>
          <w:szCs w:val="18"/>
          <w:lang w:eastAsia="ar-SA"/>
        </w:rPr>
        <w:t>- проведение мониторинга миграционной ситуации в Мошковском сельсовете Бековского района Пензенской области с учетом оценки и анализа сложившейся обстановки;</w:t>
      </w:r>
    </w:p>
    <w:p w:rsidR="003144DC" w:rsidRPr="003144DC" w:rsidRDefault="003144DC" w:rsidP="003144DC">
      <w:pPr>
        <w:suppressAutoHyphens/>
        <w:jc w:val="both"/>
        <w:rPr>
          <w:sz w:val="18"/>
          <w:szCs w:val="18"/>
          <w:lang w:eastAsia="ar-SA"/>
        </w:rPr>
      </w:pPr>
      <w:r w:rsidRPr="003144DC">
        <w:rPr>
          <w:sz w:val="18"/>
          <w:szCs w:val="18"/>
          <w:lang w:eastAsia="ar-SA"/>
        </w:rPr>
        <w:t>- осуществление комплекса мероприятий по выявлению и пресечению нарушений миграционного законодательства;</w:t>
      </w:r>
    </w:p>
    <w:p w:rsidR="003144DC" w:rsidRPr="003144DC" w:rsidRDefault="003144DC" w:rsidP="003144DC">
      <w:pPr>
        <w:suppressAutoHyphens/>
        <w:jc w:val="both"/>
        <w:rPr>
          <w:sz w:val="18"/>
          <w:szCs w:val="18"/>
          <w:lang w:eastAsia="ar-SA"/>
        </w:rPr>
      </w:pPr>
      <w:r w:rsidRPr="003144DC">
        <w:rPr>
          <w:sz w:val="18"/>
          <w:szCs w:val="18"/>
          <w:lang w:eastAsia="ar-SA"/>
        </w:rPr>
        <w:t>- формирование общественного мнения, способствующего адаптации и интеграции законных мигрантов, и пресечению нелегальной миграции.</w:t>
      </w:r>
    </w:p>
    <w:p w:rsidR="003144DC" w:rsidRPr="003144DC" w:rsidRDefault="003144DC" w:rsidP="009E6218">
      <w:pPr>
        <w:suppressAutoHyphens/>
        <w:jc w:val="center"/>
        <w:rPr>
          <w:rFonts w:eastAsia="Calibri"/>
          <w:b/>
          <w:sz w:val="18"/>
          <w:szCs w:val="18"/>
          <w:lang w:eastAsia="ar-SA"/>
        </w:rPr>
      </w:pPr>
      <w:r w:rsidRPr="003144DC">
        <w:rPr>
          <w:rFonts w:eastAsia="Calibri"/>
          <w:b/>
          <w:sz w:val="18"/>
          <w:szCs w:val="18"/>
          <w:lang w:eastAsia="ar-SA"/>
        </w:rPr>
        <w:t>5. Сроки реализации</w:t>
      </w:r>
    </w:p>
    <w:p w:rsidR="003144DC" w:rsidRPr="003144DC" w:rsidRDefault="003144DC" w:rsidP="003144DC">
      <w:pPr>
        <w:suppressAutoHyphens/>
        <w:rPr>
          <w:sz w:val="18"/>
          <w:szCs w:val="18"/>
          <w:lang w:eastAsia="ar-SA"/>
        </w:rPr>
      </w:pPr>
      <w:r w:rsidRPr="003144DC">
        <w:rPr>
          <w:sz w:val="18"/>
          <w:szCs w:val="18"/>
          <w:lang w:eastAsia="ar-SA"/>
        </w:rPr>
        <w:t>Срок реализации Плана мероприятий – с 2020 по 2022 годы.</w:t>
      </w:r>
    </w:p>
    <w:p w:rsidR="003144DC" w:rsidRPr="003144DC" w:rsidRDefault="003144DC" w:rsidP="003144DC">
      <w:pPr>
        <w:suppressAutoHyphens/>
        <w:jc w:val="center"/>
        <w:rPr>
          <w:b/>
          <w:sz w:val="18"/>
          <w:szCs w:val="18"/>
          <w:lang w:eastAsia="ar-SA"/>
        </w:rPr>
      </w:pPr>
      <w:r w:rsidRPr="003144DC">
        <w:rPr>
          <w:b/>
          <w:sz w:val="18"/>
          <w:szCs w:val="18"/>
          <w:lang w:eastAsia="ar-SA"/>
        </w:rPr>
        <w:t>6. Описание последствий</w:t>
      </w:r>
    </w:p>
    <w:p w:rsidR="003144DC" w:rsidRPr="003144DC" w:rsidRDefault="003144DC" w:rsidP="003144DC">
      <w:pPr>
        <w:suppressAutoHyphens/>
        <w:jc w:val="both"/>
        <w:rPr>
          <w:sz w:val="18"/>
          <w:szCs w:val="18"/>
          <w:lang w:eastAsia="ar-SA"/>
        </w:rPr>
      </w:pPr>
      <w:r w:rsidRPr="003144DC">
        <w:rPr>
          <w:sz w:val="18"/>
          <w:szCs w:val="18"/>
          <w:lang w:eastAsia="ar-SA"/>
        </w:rPr>
        <w:t>Основной социально-экономический эффект от реализации Плана мероприятий состоит в повышении эффективной работы администрации Мошковского сельсовета Бековского района Пензенской области по сохранению стабильной, прогнозируемой и управляемой миграционной ситуации в Мошковском сельсовете Бековского района Пензенской области, а также формированию у жителей терпимого отношения к мигрантам.</w:t>
      </w:r>
    </w:p>
    <w:p w:rsidR="003144DC" w:rsidRPr="003144DC" w:rsidRDefault="003144DC" w:rsidP="003144DC">
      <w:pPr>
        <w:suppressAutoHyphens/>
        <w:jc w:val="both"/>
        <w:rPr>
          <w:sz w:val="18"/>
          <w:szCs w:val="18"/>
          <w:lang w:eastAsia="ar-SA"/>
        </w:rPr>
      </w:pPr>
      <w:r w:rsidRPr="003144DC">
        <w:rPr>
          <w:sz w:val="18"/>
          <w:szCs w:val="18"/>
          <w:lang w:eastAsia="ar-SA"/>
        </w:rPr>
        <w:t>Сохранение стабильности миграционной ситуации позволит успешно решать социально-экономические задачи, станет благоприятным фактором для успешного развития экономики Мошковского сельсовета Бековского района Пензенской области и решения острых социальных проблем.</w:t>
      </w:r>
    </w:p>
    <w:p w:rsidR="003144DC" w:rsidRPr="003144DC" w:rsidRDefault="003144DC" w:rsidP="003144DC">
      <w:pPr>
        <w:suppressAutoHyphens/>
        <w:jc w:val="center"/>
        <w:rPr>
          <w:b/>
          <w:sz w:val="18"/>
          <w:szCs w:val="18"/>
          <w:lang w:eastAsia="ar-SA"/>
        </w:rPr>
      </w:pPr>
      <w:r w:rsidRPr="003144DC">
        <w:rPr>
          <w:b/>
          <w:sz w:val="18"/>
          <w:szCs w:val="18"/>
          <w:lang w:eastAsia="ar-SA"/>
        </w:rPr>
        <w:t>7. Мероприятия по противодействию нелегальной миграции в Мошковском сельсовете Бековского района Пензенской области на 2020-2022 годы</w:t>
      </w:r>
    </w:p>
    <w:p w:rsidR="003144DC" w:rsidRPr="003144DC" w:rsidRDefault="003144DC" w:rsidP="003144DC">
      <w:pPr>
        <w:suppressAutoHyphens/>
        <w:jc w:val="center"/>
        <w:rPr>
          <w:b/>
          <w:sz w:val="18"/>
          <w:szCs w:val="18"/>
          <w:lang w:eastAsia="ar-S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6"/>
        <w:gridCol w:w="5156"/>
        <w:gridCol w:w="1559"/>
        <w:gridCol w:w="2268"/>
      </w:tblGrid>
      <w:tr w:rsidR="003144DC" w:rsidRPr="003144DC" w:rsidTr="0023597A">
        <w:trPr>
          <w:trHeight w:val="590"/>
        </w:trPr>
        <w:tc>
          <w:tcPr>
            <w:tcW w:w="656" w:type="dxa"/>
            <w:shd w:val="clear" w:color="auto" w:fill="FFFFFF"/>
          </w:tcPr>
          <w:p w:rsidR="003144DC" w:rsidRPr="003144DC" w:rsidRDefault="003144DC" w:rsidP="003144DC">
            <w:pPr>
              <w:suppressAutoHyphens/>
              <w:snapToGrid w:val="0"/>
              <w:jc w:val="center"/>
              <w:rPr>
                <w:sz w:val="18"/>
                <w:szCs w:val="18"/>
                <w:lang w:eastAsia="ar-SA"/>
              </w:rPr>
            </w:pPr>
            <w:r w:rsidRPr="003144DC">
              <w:rPr>
                <w:sz w:val="18"/>
                <w:szCs w:val="18"/>
                <w:lang w:eastAsia="ar-SA"/>
              </w:rPr>
              <w:t>№ п/п</w:t>
            </w:r>
          </w:p>
        </w:tc>
        <w:tc>
          <w:tcPr>
            <w:tcW w:w="5156" w:type="dxa"/>
            <w:shd w:val="clear" w:color="auto" w:fill="FFFFFF"/>
          </w:tcPr>
          <w:p w:rsidR="003144DC" w:rsidRPr="003144DC" w:rsidRDefault="003144DC" w:rsidP="003144DC">
            <w:pPr>
              <w:suppressAutoHyphens/>
              <w:snapToGrid w:val="0"/>
              <w:jc w:val="center"/>
              <w:rPr>
                <w:sz w:val="18"/>
                <w:szCs w:val="18"/>
                <w:lang w:eastAsia="ar-SA"/>
              </w:rPr>
            </w:pPr>
            <w:r w:rsidRPr="003144DC">
              <w:rPr>
                <w:sz w:val="18"/>
                <w:szCs w:val="18"/>
                <w:lang w:eastAsia="ar-SA"/>
              </w:rPr>
              <w:t>Наименование мероприятия</w:t>
            </w:r>
          </w:p>
        </w:tc>
        <w:tc>
          <w:tcPr>
            <w:tcW w:w="1559" w:type="dxa"/>
            <w:shd w:val="clear" w:color="auto" w:fill="FFFFFF"/>
          </w:tcPr>
          <w:p w:rsidR="003144DC" w:rsidRPr="003144DC" w:rsidRDefault="003144DC" w:rsidP="003144DC">
            <w:pPr>
              <w:suppressAutoHyphens/>
              <w:snapToGrid w:val="0"/>
              <w:jc w:val="center"/>
              <w:rPr>
                <w:sz w:val="18"/>
                <w:szCs w:val="18"/>
                <w:lang w:eastAsia="ar-SA"/>
              </w:rPr>
            </w:pPr>
            <w:r w:rsidRPr="003144DC">
              <w:rPr>
                <w:sz w:val="18"/>
                <w:szCs w:val="18"/>
                <w:lang w:eastAsia="ar-SA"/>
              </w:rPr>
              <w:t>Срок исполнения</w:t>
            </w:r>
          </w:p>
        </w:tc>
        <w:tc>
          <w:tcPr>
            <w:tcW w:w="2268" w:type="dxa"/>
            <w:shd w:val="clear" w:color="auto" w:fill="FFFFFF"/>
          </w:tcPr>
          <w:p w:rsidR="003144DC" w:rsidRPr="003144DC" w:rsidRDefault="003144DC" w:rsidP="003144DC">
            <w:pPr>
              <w:suppressAutoHyphens/>
              <w:snapToGrid w:val="0"/>
              <w:jc w:val="center"/>
              <w:rPr>
                <w:sz w:val="18"/>
                <w:szCs w:val="18"/>
                <w:lang w:eastAsia="ar-SA"/>
              </w:rPr>
            </w:pPr>
            <w:r w:rsidRPr="003144DC">
              <w:rPr>
                <w:sz w:val="18"/>
                <w:szCs w:val="18"/>
                <w:lang w:eastAsia="ar-SA"/>
              </w:rPr>
              <w:t>Исполнитель</w:t>
            </w:r>
          </w:p>
        </w:tc>
      </w:tr>
      <w:tr w:rsidR="003144DC" w:rsidRPr="003144DC" w:rsidTr="0023597A">
        <w:trPr>
          <w:trHeight w:val="204"/>
        </w:trPr>
        <w:tc>
          <w:tcPr>
            <w:tcW w:w="656" w:type="dxa"/>
            <w:shd w:val="clear" w:color="auto" w:fill="FFFFFF"/>
          </w:tcPr>
          <w:p w:rsidR="003144DC" w:rsidRPr="003144DC" w:rsidRDefault="003144DC" w:rsidP="003144DC">
            <w:pPr>
              <w:suppressAutoHyphens/>
              <w:snapToGrid w:val="0"/>
              <w:jc w:val="center"/>
              <w:rPr>
                <w:sz w:val="18"/>
                <w:szCs w:val="18"/>
                <w:lang w:eastAsia="ar-SA"/>
              </w:rPr>
            </w:pPr>
            <w:r w:rsidRPr="003144DC">
              <w:rPr>
                <w:sz w:val="18"/>
                <w:szCs w:val="18"/>
                <w:lang w:eastAsia="ar-SA"/>
              </w:rPr>
              <w:t>1</w:t>
            </w:r>
          </w:p>
        </w:tc>
        <w:tc>
          <w:tcPr>
            <w:tcW w:w="5156" w:type="dxa"/>
            <w:shd w:val="clear" w:color="auto" w:fill="FFFFFF"/>
          </w:tcPr>
          <w:p w:rsidR="003144DC" w:rsidRPr="003144DC" w:rsidRDefault="003144DC" w:rsidP="003144DC">
            <w:pPr>
              <w:suppressAutoHyphens/>
              <w:snapToGrid w:val="0"/>
              <w:jc w:val="center"/>
              <w:rPr>
                <w:sz w:val="18"/>
                <w:szCs w:val="18"/>
                <w:lang w:eastAsia="ar-SA"/>
              </w:rPr>
            </w:pPr>
            <w:r w:rsidRPr="003144DC">
              <w:rPr>
                <w:sz w:val="18"/>
                <w:szCs w:val="18"/>
                <w:lang w:eastAsia="ar-SA"/>
              </w:rPr>
              <w:t>2</w:t>
            </w:r>
          </w:p>
        </w:tc>
        <w:tc>
          <w:tcPr>
            <w:tcW w:w="1559" w:type="dxa"/>
            <w:shd w:val="clear" w:color="auto" w:fill="FFFFFF"/>
          </w:tcPr>
          <w:p w:rsidR="003144DC" w:rsidRPr="003144DC" w:rsidRDefault="003144DC" w:rsidP="003144DC">
            <w:pPr>
              <w:suppressAutoHyphens/>
              <w:snapToGrid w:val="0"/>
              <w:jc w:val="center"/>
              <w:rPr>
                <w:sz w:val="18"/>
                <w:szCs w:val="18"/>
                <w:lang w:eastAsia="ar-SA"/>
              </w:rPr>
            </w:pPr>
            <w:r w:rsidRPr="003144DC">
              <w:rPr>
                <w:sz w:val="18"/>
                <w:szCs w:val="18"/>
                <w:lang w:eastAsia="ar-SA"/>
              </w:rPr>
              <w:t>3</w:t>
            </w:r>
          </w:p>
        </w:tc>
        <w:tc>
          <w:tcPr>
            <w:tcW w:w="2268" w:type="dxa"/>
            <w:shd w:val="clear" w:color="auto" w:fill="FFFFFF"/>
          </w:tcPr>
          <w:p w:rsidR="003144DC" w:rsidRPr="003144DC" w:rsidRDefault="003144DC" w:rsidP="003144DC">
            <w:pPr>
              <w:suppressAutoHyphens/>
              <w:snapToGrid w:val="0"/>
              <w:jc w:val="center"/>
              <w:rPr>
                <w:sz w:val="18"/>
                <w:szCs w:val="18"/>
                <w:lang w:eastAsia="ar-SA"/>
              </w:rPr>
            </w:pPr>
            <w:r w:rsidRPr="003144DC">
              <w:rPr>
                <w:sz w:val="18"/>
                <w:szCs w:val="18"/>
                <w:lang w:eastAsia="ar-SA"/>
              </w:rPr>
              <w:t>4</w:t>
            </w:r>
          </w:p>
        </w:tc>
      </w:tr>
      <w:tr w:rsidR="003144DC" w:rsidRPr="003144DC" w:rsidTr="0023597A">
        <w:trPr>
          <w:trHeight w:val="1088"/>
        </w:trPr>
        <w:tc>
          <w:tcPr>
            <w:tcW w:w="656" w:type="dxa"/>
            <w:shd w:val="clear" w:color="auto" w:fill="FFFFFF"/>
          </w:tcPr>
          <w:p w:rsidR="003144DC" w:rsidRPr="003144DC" w:rsidRDefault="003144DC" w:rsidP="003144DC">
            <w:pPr>
              <w:suppressAutoHyphens/>
              <w:snapToGrid w:val="0"/>
              <w:jc w:val="center"/>
              <w:rPr>
                <w:sz w:val="18"/>
                <w:szCs w:val="18"/>
                <w:lang w:eastAsia="ar-SA"/>
              </w:rPr>
            </w:pPr>
            <w:r w:rsidRPr="003144DC">
              <w:rPr>
                <w:sz w:val="18"/>
                <w:szCs w:val="18"/>
                <w:lang w:eastAsia="ar-SA"/>
              </w:rPr>
              <w:t>1</w:t>
            </w:r>
          </w:p>
        </w:tc>
        <w:tc>
          <w:tcPr>
            <w:tcW w:w="5156" w:type="dxa"/>
            <w:shd w:val="clear" w:color="auto" w:fill="FFFFFF"/>
          </w:tcPr>
          <w:p w:rsidR="003144DC" w:rsidRPr="003144DC" w:rsidRDefault="003144DC" w:rsidP="003144DC">
            <w:pPr>
              <w:suppressAutoHyphens/>
              <w:snapToGrid w:val="0"/>
              <w:rPr>
                <w:sz w:val="18"/>
                <w:szCs w:val="18"/>
                <w:lang w:eastAsia="ar-SA"/>
              </w:rPr>
            </w:pPr>
            <w:r w:rsidRPr="003144DC">
              <w:rPr>
                <w:sz w:val="18"/>
                <w:szCs w:val="18"/>
                <w:lang w:eastAsia="ar-SA"/>
              </w:rPr>
              <w:t>Проведение мониторинга и оценки миграционной ситуации в Мошковском сельсовете Бековского района Пензенской области и подготовка предложений по ее стабилизации.</w:t>
            </w:r>
          </w:p>
          <w:p w:rsidR="003144DC" w:rsidRPr="003144DC" w:rsidRDefault="003144DC" w:rsidP="003144DC">
            <w:pPr>
              <w:suppressAutoHyphens/>
              <w:snapToGrid w:val="0"/>
              <w:rPr>
                <w:sz w:val="18"/>
                <w:szCs w:val="18"/>
                <w:lang w:eastAsia="ar-SA"/>
              </w:rPr>
            </w:pPr>
            <w:r w:rsidRPr="003144DC">
              <w:rPr>
                <w:sz w:val="18"/>
                <w:szCs w:val="18"/>
                <w:lang w:eastAsia="ar-SA"/>
              </w:rPr>
              <w:t>Проведение анализа миграционной правоприменительной практики в Мошковском сельсовете Бековского района Пензенской области на основе изучения (мониторинга) применения федеральных законов и других нормативно правовых актов, регулирующих отношения в сфере миграции</w:t>
            </w:r>
          </w:p>
        </w:tc>
        <w:tc>
          <w:tcPr>
            <w:tcW w:w="1559" w:type="dxa"/>
            <w:shd w:val="clear" w:color="auto" w:fill="FFFFFF"/>
          </w:tcPr>
          <w:p w:rsidR="003144DC" w:rsidRPr="003144DC" w:rsidRDefault="003144DC" w:rsidP="003144DC">
            <w:pPr>
              <w:suppressAutoHyphens/>
              <w:snapToGrid w:val="0"/>
              <w:jc w:val="center"/>
              <w:rPr>
                <w:sz w:val="18"/>
                <w:szCs w:val="18"/>
                <w:lang w:eastAsia="ar-SA"/>
              </w:rPr>
            </w:pPr>
            <w:r w:rsidRPr="003144DC">
              <w:rPr>
                <w:sz w:val="18"/>
                <w:szCs w:val="18"/>
                <w:lang w:eastAsia="ar-SA"/>
              </w:rPr>
              <w:t>2020-2022 годы</w:t>
            </w:r>
          </w:p>
        </w:tc>
        <w:tc>
          <w:tcPr>
            <w:tcW w:w="2268" w:type="dxa"/>
            <w:shd w:val="clear" w:color="auto" w:fill="FFFFFF"/>
          </w:tcPr>
          <w:p w:rsidR="003144DC" w:rsidRPr="003144DC" w:rsidRDefault="003144DC" w:rsidP="003144DC">
            <w:pPr>
              <w:suppressAutoHyphens/>
              <w:snapToGrid w:val="0"/>
              <w:rPr>
                <w:sz w:val="18"/>
                <w:szCs w:val="18"/>
                <w:lang w:eastAsia="ar-SA"/>
              </w:rPr>
            </w:pPr>
            <w:r w:rsidRPr="003144DC">
              <w:rPr>
                <w:sz w:val="18"/>
                <w:szCs w:val="18"/>
                <w:lang w:eastAsia="ar-SA"/>
              </w:rPr>
              <w:t>Администрация Мошковского сельсовета Бековского района Пензенской области</w:t>
            </w:r>
          </w:p>
        </w:tc>
      </w:tr>
      <w:tr w:rsidR="003144DC" w:rsidRPr="003144DC" w:rsidTr="0023597A">
        <w:trPr>
          <w:trHeight w:val="1170"/>
        </w:trPr>
        <w:tc>
          <w:tcPr>
            <w:tcW w:w="656" w:type="dxa"/>
            <w:shd w:val="clear" w:color="auto" w:fill="FFFFFF"/>
          </w:tcPr>
          <w:p w:rsidR="003144DC" w:rsidRPr="003144DC" w:rsidRDefault="003144DC" w:rsidP="003144DC">
            <w:pPr>
              <w:suppressAutoHyphens/>
              <w:snapToGrid w:val="0"/>
              <w:jc w:val="center"/>
              <w:rPr>
                <w:sz w:val="18"/>
                <w:szCs w:val="18"/>
                <w:lang w:eastAsia="ar-SA"/>
              </w:rPr>
            </w:pPr>
            <w:r w:rsidRPr="003144DC">
              <w:rPr>
                <w:sz w:val="18"/>
                <w:szCs w:val="18"/>
                <w:lang w:eastAsia="ar-SA"/>
              </w:rPr>
              <w:lastRenderedPageBreak/>
              <w:t>2</w:t>
            </w:r>
          </w:p>
        </w:tc>
        <w:tc>
          <w:tcPr>
            <w:tcW w:w="5156" w:type="dxa"/>
            <w:shd w:val="clear" w:color="auto" w:fill="FFFFFF"/>
          </w:tcPr>
          <w:p w:rsidR="003144DC" w:rsidRPr="003144DC" w:rsidRDefault="003144DC" w:rsidP="003144DC">
            <w:pPr>
              <w:suppressAutoHyphens/>
              <w:snapToGrid w:val="0"/>
              <w:rPr>
                <w:sz w:val="18"/>
                <w:szCs w:val="18"/>
                <w:lang w:eastAsia="ar-SA"/>
              </w:rPr>
            </w:pPr>
            <w:r w:rsidRPr="003144DC">
              <w:rPr>
                <w:sz w:val="18"/>
                <w:szCs w:val="18"/>
                <w:lang w:eastAsia="ar-SA"/>
              </w:rPr>
              <w:t>Создание актуального банка данных по учету иностранных граждан, временно или постоянно проживающих на территории Мошковского сельсовета Бековского района Пензенской области</w:t>
            </w:r>
          </w:p>
        </w:tc>
        <w:tc>
          <w:tcPr>
            <w:tcW w:w="1559" w:type="dxa"/>
            <w:shd w:val="clear" w:color="auto" w:fill="FFFFFF"/>
          </w:tcPr>
          <w:p w:rsidR="003144DC" w:rsidRPr="003144DC" w:rsidRDefault="003144DC" w:rsidP="003144DC">
            <w:pPr>
              <w:suppressAutoHyphens/>
              <w:snapToGrid w:val="0"/>
              <w:jc w:val="center"/>
              <w:rPr>
                <w:sz w:val="18"/>
                <w:szCs w:val="18"/>
                <w:lang w:eastAsia="ar-SA"/>
              </w:rPr>
            </w:pPr>
            <w:r w:rsidRPr="003144DC">
              <w:rPr>
                <w:sz w:val="18"/>
                <w:szCs w:val="18"/>
                <w:lang w:eastAsia="ar-SA"/>
              </w:rPr>
              <w:t>2020 год</w:t>
            </w:r>
          </w:p>
        </w:tc>
        <w:tc>
          <w:tcPr>
            <w:tcW w:w="2268" w:type="dxa"/>
            <w:shd w:val="clear" w:color="auto" w:fill="FFFFFF"/>
          </w:tcPr>
          <w:p w:rsidR="003144DC" w:rsidRPr="003144DC" w:rsidRDefault="003144DC" w:rsidP="003144DC">
            <w:pPr>
              <w:suppressAutoHyphens/>
              <w:snapToGrid w:val="0"/>
              <w:rPr>
                <w:sz w:val="18"/>
                <w:szCs w:val="18"/>
                <w:lang w:eastAsia="ar-SA"/>
              </w:rPr>
            </w:pPr>
            <w:r w:rsidRPr="003144DC">
              <w:rPr>
                <w:sz w:val="18"/>
                <w:szCs w:val="18"/>
                <w:lang w:eastAsia="ar-SA"/>
              </w:rPr>
              <w:t>Администрация Мошковского сельсовета Бековского района Пензенской области</w:t>
            </w:r>
          </w:p>
        </w:tc>
      </w:tr>
      <w:tr w:rsidR="003144DC" w:rsidRPr="003144DC" w:rsidTr="0023597A">
        <w:trPr>
          <w:trHeight w:val="274"/>
        </w:trPr>
        <w:tc>
          <w:tcPr>
            <w:tcW w:w="656" w:type="dxa"/>
            <w:shd w:val="clear" w:color="auto" w:fill="FFFFFF"/>
          </w:tcPr>
          <w:p w:rsidR="003144DC" w:rsidRPr="003144DC" w:rsidRDefault="003144DC" w:rsidP="003144DC">
            <w:pPr>
              <w:suppressAutoHyphens/>
              <w:snapToGrid w:val="0"/>
              <w:jc w:val="center"/>
              <w:rPr>
                <w:sz w:val="18"/>
                <w:szCs w:val="18"/>
                <w:lang w:eastAsia="ar-SA"/>
              </w:rPr>
            </w:pPr>
            <w:r w:rsidRPr="003144DC">
              <w:rPr>
                <w:sz w:val="18"/>
                <w:szCs w:val="18"/>
                <w:lang w:eastAsia="ar-SA"/>
              </w:rPr>
              <w:t>3</w:t>
            </w:r>
          </w:p>
        </w:tc>
        <w:tc>
          <w:tcPr>
            <w:tcW w:w="5156" w:type="dxa"/>
            <w:shd w:val="clear" w:color="auto" w:fill="FFFFFF"/>
          </w:tcPr>
          <w:p w:rsidR="003144DC" w:rsidRPr="003144DC" w:rsidRDefault="003144DC" w:rsidP="003144DC">
            <w:pPr>
              <w:suppressAutoHyphens/>
              <w:snapToGrid w:val="0"/>
              <w:rPr>
                <w:sz w:val="18"/>
                <w:szCs w:val="18"/>
                <w:lang w:eastAsia="ar-SA"/>
              </w:rPr>
            </w:pPr>
            <w:r w:rsidRPr="003144DC">
              <w:rPr>
                <w:sz w:val="18"/>
                <w:szCs w:val="18"/>
                <w:lang w:eastAsia="ar-SA"/>
              </w:rPr>
              <w:t>Обеспечение контроля за эксплуатацией и содержанием жилищного фонда, принятие мер по исключению возможности проникновения и проживания в пустующих строениях иностранных граждан</w:t>
            </w:r>
          </w:p>
        </w:tc>
        <w:tc>
          <w:tcPr>
            <w:tcW w:w="1559" w:type="dxa"/>
            <w:shd w:val="clear" w:color="auto" w:fill="FFFFFF"/>
          </w:tcPr>
          <w:p w:rsidR="003144DC" w:rsidRPr="003144DC" w:rsidRDefault="003144DC" w:rsidP="003144DC">
            <w:pPr>
              <w:suppressAutoHyphens/>
              <w:snapToGrid w:val="0"/>
              <w:jc w:val="center"/>
              <w:rPr>
                <w:sz w:val="18"/>
                <w:szCs w:val="18"/>
                <w:lang w:eastAsia="ar-SA"/>
              </w:rPr>
            </w:pPr>
            <w:r w:rsidRPr="003144DC">
              <w:rPr>
                <w:sz w:val="18"/>
                <w:szCs w:val="18"/>
                <w:lang w:eastAsia="ar-SA"/>
              </w:rPr>
              <w:t>2020-2022 годы</w:t>
            </w:r>
          </w:p>
        </w:tc>
        <w:tc>
          <w:tcPr>
            <w:tcW w:w="2268" w:type="dxa"/>
            <w:shd w:val="clear" w:color="auto" w:fill="FFFFFF"/>
          </w:tcPr>
          <w:p w:rsidR="003144DC" w:rsidRPr="003144DC" w:rsidRDefault="003144DC" w:rsidP="003144DC">
            <w:pPr>
              <w:suppressAutoHyphens/>
              <w:snapToGrid w:val="0"/>
              <w:rPr>
                <w:sz w:val="18"/>
                <w:szCs w:val="18"/>
                <w:lang w:eastAsia="ar-SA"/>
              </w:rPr>
            </w:pPr>
            <w:r w:rsidRPr="003144DC">
              <w:rPr>
                <w:sz w:val="18"/>
                <w:szCs w:val="18"/>
                <w:lang w:eastAsia="ar-SA"/>
              </w:rPr>
              <w:t>Администрация Мошковского сельсовета Бековского района Пензенской области</w:t>
            </w:r>
          </w:p>
        </w:tc>
      </w:tr>
      <w:tr w:rsidR="003144DC" w:rsidRPr="003144DC" w:rsidTr="0023597A">
        <w:trPr>
          <w:trHeight w:val="1156"/>
        </w:trPr>
        <w:tc>
          <w:tcPr>
            <w:tcW w:w="656" w:type="dxa"/>
            <w:shd w:val="clear" w:color="auto" w:fill="FFFFFF"/>
          </w:tcPr>
          <w:p w:rsidR="003144DC" w:rsidRPr="003144DC" w:rsidRDefault="003144DC" w:rsidP="003144DC">
            <w:pPr>
              <w:suppressAutoHyphens/>
              <w:snapToGrid w:val="0"/>
              <w:jc w:val="center"/>
              <w:rPr>
                <w:sz w:val="18"/>
                <w:szCs w:val="18"/>
                <w:lang w:eastAsia="ar-SA"/>
              </w:rPr>
            </w:pPr>
            <w:r w:rsidRPr="003144DC">
              <w:rPr>
                <w:sz w:val="18"/>
                <w:szCs w:val="18"/>
                <w:lang w:eastAsia="ar-SA"/>
              </w:rPr>
              <w:t>4</w:t>
            </w:r>
          </w:p>
        </w:tc>
        <w:tc>
          <w:tcPr>
            <w:tcW w:w="5156" w:type="dxa"/>
            <w:shd w:val="clear" w:color="auto" w:fill="FFFFFF"/>
          </w:tcPr>
          <w:p w:rsidR="003144DC" w:rsidRPr="003144DC" w:rsidRDefault="003144DC" w:rsidP="003144DC">
            <w:pPr>
              <w:suppressAutoHyphens/>
              <w:snapToGrid w:val="0"/>
              <w:rPr>
                <w:sz w:val="18"/>
                <w:szCs w:val="18"/>
                <w:lang w:eastAsia="ar-SA"/>
              </w:rPr>
            </w:pPr>
            <w:r w:rsidRPr="003144DC">
              <w:rPr>
                <w:sz w:val="18"/>
                <w:szCs w:val="18"/>
                <w:lang w:eastAsia="ar-SA"/>
              </w:rPr>
              <w:t>Обеспечение в установленном порядке уведомления миграционных органов о прибытии иностранных граждан на территорию Мошковского сельсовета Бековского района Пензенской области</w:t>
            </w:r>
          </w:p>
        </w:tc>
        <w:tc>
          <w:tcPr>
            <w:tcW w:w="1559" w:type="dxa"/>
            <w:shd w:val="clear" w:color="auto" w:fill="FFFFFF"/>
          </w:tcPr>
          <w:p w:rsidR="003144DC" w:rsidRPr="003144DC" w:rsidRDefault="003144DC" w:rsidP="003144DC">
            <w:pPr>
              <w:suppressAutoHyphens/>
              <w:jc w:val="center"/>
              <w:rPr>
                <w:sz w:val="18"/>
                <w:szCs w:val="18"/>
                <w:lang w:eastAsia="ar-SA"/>
              </w:rPr>
            </w:pPr>
            <w:r w:rsidRPr="003144DC">
              <w:rPr>
                <w:sz w:val="18"/>
                <w:szCs w:val="18"/>
                <w:lang w:eastAsia="ar-SA"/>
              </w:rPr>
              <w:t>2020-2022 годы</w:t>
            </w:r>
          </w:p>
        </w:tc>
        <w:tc>
          <w:tcPr>
            <w:tcW w:w="2268" w:type="dxa"/>
            <w:shd w:val="clear" w:color="auto" w:fill="FFFFFF"/>
          </w:tcPr>
          <w:p w:rsidR="003144DC" w:rsidRPr="003144DC" w:rsidRDefault="003144DC" w:rsidP="003144DC">
            <w:pPr>
              <w:suppressAutoHyphens/>
              <w:snapToGrid w:val="0"/>
              <w:rPr>
                <w:sz w:val="18"/>
                <w:szCs w:val="18"/>
                <w:lang w:eastAsia="ar-SA"/>
              </w:rPr>
            </w:pPr>
            <w:r w:rsidRPr="003144DC">
              <w:rPr>
                <w:sz w:val="18"/>
                <w:szCs w:val="18"/>
                <w:lang w:eastAsia="ar-SA"/>
              </w:rPr>
              <w:t>Администрация Мошковского сельсовета Бековского района Пензенской области</w:t>
            </w:r>
          </w:p>
        </w:tc>
      </w:tr>
      <w:tr w:rsidR="003144DC" w:rsidRPr="003144DC" w:rsidTr="0023597A">
        <w:trPr>
          <w:trHeight w:val="1418"/>
        </w:trPr>
        <w:tc>
          <w:tcPr>
            <w:tcW w:w="656" w:type="dxa"/>
            <w:shd w:val="clear" w:color="auto" w:fill="FFFFFF"/>
          </w:tcPr>
          <w:p w:rsidR="003144DC" w:rsidRPr="003144DC" w:rsidRDefault="003144DC" w:rsidP="003144DC">
            <w:pPr>
              <w:suppressAutoHyphens/>
              <w:snapToGrid w:val="0"/>
              <w:jc w:val="center"/>
              <w:rPr>
                <w:sz w:val="18"/>
                <w:szCs w:val="18"/>
                <w:lang w:eastAsia="ar-SA"/>
              </w:rPr>
            </w:pPr>
            <w:r w:rsidRPr="003144DC">
              <w:rPr>
                <w:sz w:val="18"/>
                <w:szCs w:val="18"/>
                <w:lang w:eastAsia="ar-SA"/>
              </w:rPr>
              <w:t>5</w:t>
            </w:r>
          </w:p>
        </w:tc>
        <w:tc>
          <w:tcPr>
            <w:tcW w:w="5156" w:type="dxa"/>
            <w:shd w:val="clear" w:color="auto" w:fill="FFFFFF"/>
          </w:tcPr>
          <w:p w:rsidR="003144DC" w:rsidRPr="003144DC" w:rsidRDefault="003144DC" w:rsidP="003144DC">
            <w:pPr>
              <w:suppressAutoHyphens/>
              <w:snapToGrid w:val="0"/>
              <w:rPr>
                <w:sz w:val="18"/>
                <w:szCs w:val="18"/>
                <w:lang w:eastAsia="ar-SA"/>
              </w:rPr>
            </w:pPr>
            <w:r w:rsidRPr="003144DC">
              <w:rPr>
                <w:sz w:val="18"/>
                <w:szCs w:val="18"/>
                <w:lang w:eastAsia="ar-SA"/>
              </w:rPr>
              <w:t>Осуществление комплекса мероприятий по проверке нахождения на территории и в окружении объектов возможных террористических устремлений иностранных граждан и граждан из регионов с нестабильной социально-политической обстановкой в целях реализации положений миграционного законодательства, профилактики террористической, экстремистской и иной противоправной деятельности</w:t>
            </w:r>
          </w:p>
        </w:tc>
        <w:tc>
          <w:tcPr>
            <w:tcW w:w="1559" w:type="dxa"/>
            <w:shd w:val="clear" w:color="auto" w:fill="FFFFFF"/>
          </w:tcPr>
          <w:p w:rsidR="003144DC" w:rsidRPr="003144DC" w:rsidRDefault="003144DC" w:rsidP="003144DC">
            <w:pPr>
              <w:suppressAutoHyphens/>
              <w:jc w:val="center"/>
              <w:rPr>
                <w:sz w:val="18"/>
                <w:szCs w:val="18"/>
                <w:lang w:eastAsia="ar-SA"/>
              </w:rPr>
            </w:pPr>
            <w:r w:rsidRPr="003144DC">
              <w:rPr>
                <w:sz w:val="18"/>
                <w:szCs w:val="18"/>
                <w:lang w:eastAsia="ar-SA"/>
              </w:rPr>
              <w:t>2020-2022 годы</w:t>
            </w:r>
          </w:p>
        </w:tc>
        <w:tc>
          <w:tcPr>
            <w:tcW w:w="2268" w:type="dxa"/>
            <w:shd w:val="clear" w:color="auto" w:fill="FFFFFF"/>
          </w:tcPr>
          <w:p w:rsidR="003144DC" w:rsidRPr="003144DC" w:rsidRDefault="003144DC" w:rsidP="003144DC">
            <w:pPr>
              <w:suppressAutoHyphens/>
              <w:snapToGrid w:val="0"/>
              <w:rPr>
                <w:sz w:val="18"/>
                <w:szCs w:val="18"/>
                <w:lang w:eastAsia="ar-SA"/>
              </w:rPr>
            </w:pPr>
            <w:r w:rsidRPr="003144DC">
              <w:rPr>
                <w:sz w:val="18"/>
                <w:szCs w:val="18"/>
                <w:lang w:eastAsia="ar-SA"/>
              </w:rPr>
              <w:t>Администрация Мошковского сельсовета Бековского района Пензенской области</w:t>
            </w:r>
          </w:p>
        </w:tc>
      </w:tr>
      <w:tr w:rsidR="003144DC" w:rsidRPr="003144DC" w:rsidTr="0023597A">
        <w:trPr>
          <w:trHeight w:val="1418"/>
        </w:trPr>
        <w:tc>
          <w:tcPr>
            <w:tcW w:w="656" w:type="dxa"/>
            <w:shd w:val="clear" w:color="auto" w:fill="FFFFFF"/>
          </w:tcPr>
          <w:p w:rsidR="003144DC" w:rsidRPr="003144DC" w:rsidRDefault="003144DC" w:rsidP="003144DC">
            <w:pPr>
              <w:suppressAutoHyphens/>
              <w:snapToGrid w:val="0"/>
              <w:jc w:val="center"/>
              <w:rPr>
                <w:sz w:val="18"/>
                <w:szCs w:val="18"/>
                <w:lang w:eastAsia="ar-SA"/>
              </w:rPr>
            </w:pPr>
            <w:r w:rsidRPr="003144DC">
              <w:rPr>
                <w:sz w:val="18"/>
                <w:szCs w:val="18"/>
                <w:lang w:eastAsia="ar-SA"/>
              </w:rPr>
              <w:t>6</w:t>
            </w:r>
          </w:p>
        </w:tc>
        <w:tc>
          <w:tcPr>
            <w:tcW w:w="5156" w:type="dxa"/>
            <w:shd w:val="clear" w:color="auto" w:fill="FFFFFF"/>
          </w:tcPr>
          <w:p w:rsidR="003144DC" w:rsidRPr="003144DC" w:rsidRDefault="003144DC" w:rsidP="003144DC">
            <w:pPr>
              <w:suppressAutoHyphens/>
              <w:snapToGrid w:val="0"/>
              <w:rPr>
                <w:sz w:val="18"/>
                <w:szCs w:val="18"/>
                <w:lang w:eastAsia="ar-SA"/>
              </w:rPr>
            </w:pPr>
            <w:r w:rsidRPr="003144DC">
              <w:rPr>
                <w:sz w:val="18"/>
                <w:szCs w:val="18"/>
                <w:lang w:eastAsia="ar-SA"/>
              </w:rPr>
              <w:t>Организация и проведение семинаров, «круглых столов» и других мероприятий по вопросам миграции, в том числе:</w:t>
            </w:r>
          </w:p>
          <w:p w:rsidR="003144DC" w:rsidRPr="003144DC" w:rsidRDefault="003144DC" w:rsidP="003144DC">
            <w:pPr>
              <w:suppressAutoHyphens/>
              <w:rPr>
                <w:sz w:val="18"/>
                <w:szCs w:val="18"/>
                <w:lang w:eastAsia="ar-SA"/>
              </w:rPr>
            </w:pPr>
            <w:r w:rsidRPr="003144DC">
              <w:rPr>
                <w:sz w:val="18"/>
                <w:szCs w:val="18"/>
                <w:lang w:eastAsia="ar-SA"/>
              </w:rPr>
              <w:t>- о проблемах регулирования миграционных процессов;</w:t>
            </w:r>
          </w:p>
          <w:p w:rsidR="003144DC" w:rsidRPr="003144DC" w:rsidRDefault="003144DC" w:rsidP="003144DC">
            <w:pPr>
              <w:suppressAutoHyphens/>
              <w:rPr>
                <w:sz w:val="18"/>
                <w:szCs w:val="18"/>
                <w:lang w:eastAsia="ar-SA"/>
              </w:rPr>
            </w:pPr>
            <w:r w:rsidRPr="003144DC">
              <w:rPr>
                <w:sz w:val="18"/>
                <w:szCs w:val="18"/>
                <w:lang w:eastAsia="ar-SA"/>
              </w:rPr>
              <w:t>- о проблемах регулирования социально-трудовых отношений с иностранными работниками;</w:t>
            </w:r>
          </w:p>
          <w:p w:rsidR="003144DC" w:rsidRPr="003144DC" w:rsidRDefault="003144DC" w:rsidP="003144DC">
            <w:pPr>
              <w:suppressAutoHyphens/>
              <w:rPr>
                <w:sz w:val="18"/>
                <w:szCs w:val="18"/>
                <w:lang w:eastAsia="ar-SA"/>
              </w:rPr>
            </w:pPr>
            <w:r w:rsidRPr="003144DC">
              <w:rPr>
                <w:sz w:val="18"/>
                <w:szCs w:val="18"/>
                <w:lang w:eastAsia="ar-SA"/>
              </w:rPr>
              <w:t>- по вопросам интеграции мигрантов, включая вопросы толерантности и культурной их адаптации</w:t>
            </w:r>
          </w:p>
        </w:tc>
        <w:tc>
          <w:tcPr>
            <w:tcW w:w="1559" w:type="dxa"/>
            <w:shd w:val="clear" w:color="auto" w:fill="FFFFFF"/>
          </w:tcPr>
          <w:p w:rsidR="003144DC" w:rsidRPr="003144DC" w:rsidRDefault="003144DC" w:rsidP="003144DC">
            <w:pPr>
              <w:suppressAutoHyphens/>
              <w:jc w:val="center"/>
              <w:rPr>
                <w:sz w:val="18"/>
                <w:szCs w:val="18"/>
                <w:lang w:eastAsia="ar-SA"/>
              </w:rPr>
            </w:pPr>
            <w:r w:rsidRPr="003144DC">
              <w:rPr>
                <w:sz w:val="18"/>
                <w:szCs w:val="18"/>
                <w:lang w:eastAsia="ar-SA"/>
              </w:rPr>
              <w:t>2020-2022 годы</w:t>
            </w:r>
          </w:p>
        </w:tc>
        <w:tc>
          <w:tcPr>
            <w:tcW w:w="2268" w:type="dxa"/>
            <w:shd w:val="clear" w:color="auto" w:fill="FFFFFF"/>
          </w:tcPr>
          <w:p w:rsidR="003144DC" w:rsidRPr="003144DC" w:rsidRDefault="003144DC" w:rsidP="003144DC">
            <w:pPr>
              <w:suppressAutoHyphens/>
              <w:snapToGrid w:val="0"/>
              <w:rPr>
                <w:sz w:val="18"/>
                <w:szCs w:val="18"/>
                <w:lang w:eastAsia="ar-SA"/>
              </w:rPr>
            </w:pPr>
            <w:r w:rsidRPr="003144DC">
              <w:rPr>
                <w:sz w:val="18"/>
                <w:szCs w:val="18"/>
                <w:lang w:eastAsia="ar-SA"/>
              </w:rPr>
              <w:t>Администрация Мошковского сельсовета Бековского района Пензенской области</w:t>
            </w:r>
          </w:p>
        </w:tc>
      </w:tr>
    </w:tbl>
    <w:p w:rsidR="003144DC" w:rsidRPr="003144DC" w:rsidRDefault="003144DC" w:rsidP="003144DC">
      <w:pPr>
        <w:suppressAutoHyphens/>
        <w:jc w:val="both"/>
        <w:rPr>
          <w:sz w:val="18"/>
          <w:szCs w:val="18"/>
          <w:lang w:eastAsia="ar-SA"/>
        </w:rPr>
      </w:pPr>
      <w:r w:rsidRPr="003144DC">
        <w:rPr>
          <w:sz w:val="18"/>
          <w:szCs w:val="18"/>
          <w:lang w:eastAsia="ar-SA"/>
        </w:rPr>
        <w:t>________________________________________________________________________</w:t>
      </w:r>
      <w:r w:rsidR="00645B4A">
        <w:rPr>
          <w:sz w:val="18"/>
          <w:szCs w:val="18"/>
          <w:lang w:eastAsia="ar-SA"/>
        </w:rPr>
        <w:t>_________________________________________</w:t>
      </w:r>
    </w:p>
    <w:p w:rsidR="00645B4A" w:rsidRDefault="00645B4A" w:rsidP="003144DC">
      <w:pPr>
        <w:widowControl w:val="0"/>
        <w:suppressAutoHyphens/>
        <w:jc w:val="center"/>
        <w:rPr>
          <w:b/>
          <w:sz w:val="18"/>
          <w:szCs w:val="18"/>
        </w:rPr>
      </w:pPr>
    </w:p>
    <w:p w:rsidR="003144DC" w:rsidRPr="003144DC" w:rsidRDefault="003144DC" w:rsidP="003144DC">
      <w:pPr>
        <w:widowControl w:val="0"/>
        <w:suppressAutoHyphens/>
        <w:jc w:val="center"/>
        <w:rPr>
          <w:b/>
          <w:sz w:val="18"/>
          <w:szCs w:val="18"/>
          <w:lang w:eastAsia="ar-SA"/>
        </w:rPr>
      </w:pPr>
      <w:r w:rsidRPr="003144DC">
        <w:rPr>
          <w:b/>
          <w:sz w:val="18"/>
          <w:szCs w:val="18"/>
        </w:rPr>
        <w:t xml:space="preserve">Постановление администрации Мошковского сельсовета Бековского рай она Пензенской области </w:t>
      </w:r>
      <w:r w:rsidR="00645B4A">
        <w:rPr>
          <w:b/>
          <w:sz w:val="18"/>
          <w:szCs w:val="18"/>
        </w:rPr>
        <w:t>от 18</w:t>
      </w:r>
      <w:r w:rsidRPr="003144DC">
        <w:rPr>
          <w:b/>
          <w:sz w:val="18"/>
          <w:szCs w:val="18"/>
        </w:rPr>
        <w:t>.12.2019 № 133 «</w:t>
      </w:r>
      <w:r w:rsidRPr="003144DC">
        <w:rPr>
          <w:b/>
          <w:sz w:val="18"/>
          <w:szCs w:val="18"/>
          <w:lang w:eastAsia="ar-SA"/>
        </w:rPr>
        <w:t>Об утверждении административного регламента предоставления муниципальной услуги «Признание садового дома жилым домом или жилого дома садовым домом»</w:t>
      </w:r>
    </w:p>
    <w:p w:rsidR="003144DC" w:rsidRPr="003144DC" w:rsidRDefault="003144DC" w:rsidP="003144DC">
      <w:pPr>
        <w:widowControl w:val="0"/>
        <w:suppressAutoHyphens/>
        <w:jc w:val="both"/>
        <w:rPr>
          <w:sz w:val="18"/>
          <w:szCs w:val="18"/>
          <w:lang w:eastAsia="ar-SA"/>
        </w:rPr>
      </w:pPr>
      <w:r w:rsidRPr="003144DC">
        <w:rPr>
          <w:sz w:val="18"/>
          <w:szCs w:val="18"/>
          <w:lang w:eastAsia="ar-SA"/>
        </w:rPr>
        <w:t>В соответствии с Федеральными законами от 06.10.2003 № 131-ФЗ «Об общих принципах организации местного самоуправления в Российской Федерации» (с последующими изменениями), от 27.07.2010 № 210-ФЗ «Об организации предоставления государственных и муниципальных услуг» (с последующими изменениями),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(с последующими изменениями), руководствуясь постановлениями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 (с последующими изменениями), руководствуясь Уставом Мошковского сельсовета Бековского района Пензенской области,</w:t>
      </w:r>
    </w:p>
    <w:p w:rsidR="003144DC" w:rsidRPr="003144DC" w:rsidRDefault="003144DC" w:rsidP="003144DC">
      <w:pPr>
        <w:widowControl w:val="0"/>
        <w:suppressAutoHyphens/>
        <w:jc w:val="center"/>
        <w:rPr>
          <w:sz w:val="18"/>
          <w:szCs w:val="18"/>
          <w:lang w:eastAsia="ar-SA"/>
        </w:rPr>
      </w:pPr>
      <w:r w:rsidRPr="003144DC">
        <w:rPr>
          <w:sz w:val="18"/>
          <w:szCs w:val="18"/>
          <w:lang w:eastAsia="ar-SA"/>
        </w:rPr>
        <w:t xml:space="preserve">администрация Мошковского сельсовета </w:t>
      </w:r>
      <w:r w:rsidRPr="003144DC">
        <w:rPr>
          <w:b/>
          <w:sz w:val="18"/>
          <w:szCs w:val="18"/>
          <w:lang w:eastAsia="ar-SA"/>
        </w:rPr>
        <w:t>постановляет:</w:t>
      </w:r>
    </w:p>
    <w:p w:rsidR="003144DC" w:rsidRPr="003144DC" w:rsidRDefault="003144DC" w:rsidP="003144DC">
      <w:pPr>
        <w:widowControl w:val="0"/>
        <w:suppressAutoHyphens/>
        <w:jc w:val="both"/>
        <w:rPr>
          <w:sz w:val="18"/>
          <w:szCs w:val="18"/>
          <w:lang w:eastAsia="ar-SA"/>
        </w:rPr>
      </w:pPr>
      <w:r w:rsidRPr="003144DC">
        <w:rPr>
          <w:sz w:val="18"/>
          <w:szCs w:val="18"/>
          <w:lang w:eastAsia="ar-SA"/>
        </w:rPr>
        <w:t>1. Утвердить прилагаемый административный регламент предоставления муниципальной услуги «Признание садового дома жилым домом или жилого дома садовым домом».</w:t>
      </w:r>
    </w:p>
    <w:p w:rsidR="003144DC" w:rsidRPr="003144DC" w:rsidRDefault="003144DC" w:rsidP="003144DC">
      <w:pPr>
        <w:widowControl w:val="0"/>
        <w:suppressAutoHyphens/>
        <w:jc w:val="both"/>
        <w:rPr>
          <w:sz w:val="18"/>
          <w:szCs w:val="18"/>
          <w:lang w:eastAsia="ar-SA"/>
        </w:rPr>
      </w:pPr>
      <w:r w:rsidRPr="003144DC">
        <w:rPr>
          <w:sz w:val="18"/>
          <w:szCs w:val="18"/>
          <w:lang w:eastAsia="ar-SA"/>
        </w:rPr>
        <w:t>2.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в информационно-телекоммуникационной сети «Интернет».</w:t>
      </w:r>
    </w:p>
    <w:p w:rsidR="003144DC" w:rsidRPr="003144DC" w:rsidRDefault="003144DC" w:rsidP="003144DC">
      <w:pPr>
        <w:widowControl w:val="0"/>
        <w:suppressAutoHyphens/>
        <w:jc w:val="both"/>
        <w:rPr>
          <w:sz w:val="18"/>
          <w:szCs w:val="18"/>
          <w:lang w:eastAsia="ar-SA"/>
        </w:rPr>
      </w:pPr>
      <w:r w:rsidRPr="003144DC">
        <w:rPr>
          <w:sz w:val="18"/>
          <w:szCs w:val="18"/>
          <w:lang w:eastAsia="ar-SA"/>
        </w:rPr>
        <w:t>3. Настоящее постановление вступает в силу после его официального опубликования.</w:t>
      </w:r>
    </w:p>
    <w:p w:rsidR="003144DC" w:rsidRPr="003144DC" w:rsidRDefault="003144DC" w:rsidP="003144DC">
      <w:pPr>
        <w:widowControl w:val="0"/>
        <w:suppressAutoHyphens/>
        <w:jc w:val="both"/>
        <w:rPr>
          <w:sz w:val="18"/>
          <w:szCs w:val="18"/>
          <w:lang w:eastAsia="ar-SA"/>
        </w:rPr>
      </w:pPr>
      <w:r w:rsidRPr="003144DC">
        <w:rPr>
          <w:sz w:val="18"/>
          <w:szCs w:val="18"/>
          <w:lang w:eastAsia="ar-SA"/>
        </w:rPr>
        <w:t>4. Контроль за исполнением настоящего постановления возложить на главу администрации Мошковского сельсовета Гнивковского И.Б.</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Глава администрации </w:t>
      </w:r>
    </w:p>
    <w:p w:rsidR="003144DC" w:rsidRPr="003144DC" w:rsidRDefault="003144DC" w:rsidP="003144DC">
      <w:pPr>
        <w:widowControl w:val="0"/>
        <w:autoSpaceDE w:val="0"/>
        <w:autoSpaceDN w:val="0"/>
        <w:adjustRightInd w:val="0"/>
        <w:jc w:val="both"/>
        <w:rPr>
          <w:rFonts w:ascii="Arial" w:hAnsi="Arial" w:cs="Arial"/>
          <w:sz w:val="18"/>
          <w:szCs w:val="18"/>
        </w:rPr>
      </w:pPr>
      <w:r w:rsidRPr="003144DC">
        <w:rPr>
          <w:sz w:val="18"/>
          <w:szCs w:val="18"/>
          <w:lang w:eastAsia="ar-SA"/>
        </w:rPr>
        <w:t>Мошковского сельсовета                                                                     И.Б. Гнивковский</w:t>
      </w:r>
    </w:p>
    <w:p w:rsidR="003144DC" w:rsidRPr="003144DC" w:rsidRDefault="003144DC" w:rsidP="003144DC">
      <w:pPr>
        <w:widowControl w:val="0"/>
        <w:suppressAutoHyphens/>
        <w:jc w:val="right"/>
        <w:rPr>
          <w:sz w:val="18"/>
          <w:szCs w:val="18"/>
          <w:lang w:eastAsia="ar-SA"/>
        </w:rPr>
      </w:pPr>
    </w:p>
    <w:p w:rsidR="009E6218" w:rsidRDefault="003144DC" w:rsidP="009E6218">
      <w:pPr>
        <w:widowControl w:val="0"/>
        <w:suppressAutoHyphens/>
        <w:jc w:val="center"/>
        <w:rPr>
          <w:sz w:val="18"/>
          <w:szCs w:val="18"/>
          <w:lang w:eastAsia="ar-SA"/>
        </w:rPr>
      </w:pPr>
      <w:r w:rsidRPr="003144DC">
        <w:rPr>
          <w:sz w:val="18"/>
          <w:szCs w:val="18"/>
          <w:lang w:eastAsia="ar-SA"/>
        </w:rPr>
        <w:t>Приложение</w:t>
      </w:r>
    </w:p>
    <w:p w:rsidR="003144DC" w:rsidRPr="003144DC" w:rsidRDefault="003144DC" w:rsidP="009E6218">
      <w:pPr>
        <w:widowControl w:val="0"/>
        <w:suppressAutoHyphens/>
        <w:jc w:val="center"/>
        <w:rPr>
          <w:sz w:val="18"/>
          <w:szCs w:val="18"/>
          <w:lang w:eastAsia="ar-SA"/>
        </w:rPr>
      </w:pPr>
      <w:r w:rsidRPr="003144DC">
        <w:rPr>
          <w:sz w:val="18"/>
          <w:szCs w:val="18"/>
          <w:lang w:eastAsia="ar-SA"/>
        </w:rPr>
        <w:t>Утвержден</w:t>
      </w:r>
      <w:r w:rsidR="009E6218">
        <w:rPr>
          <w:sz w:val="18"/>
          <w:szCs w:val="18"/>
          <w:lang w:eastAsia="ar-SA"/>
        </w:rPr>
        <w:t xml:space="preserve"> </w:t>
      </w:r>
      <w:r w:rsidRPr="003144DC">
        <w:rPr>
          <w:sz w:val="18"/>
          <w:szCs w:val="18"/>
          <w:lang w:eastAsia="ar-SA"/>
        </w:rPr>
        <w:t xml:space="preserve">постановлением администрации Мошковского </w:t>
      </w:r>
      <w:r w:rsidR="009E6218" w:rsidRPr="003144DC">
        <w:rPr>
          <w:sz w:val="18"/>
          <w:szCs w:val="18"/>
          <w:lang w:eastAsia="ar-SA"/>
        </w:rPr>
        <w:t xml:space="preserve">сельсовета </w:t>
      </w:r>
      <w:r w:rsidR="009E6218">
        <w:rPr>
          <w:sz w:val="18"/>
          <w:szCs w:val="18"/>
          <w:lang w:eastAsia="ar-SA"/>
        </w:rPr>
        <w:t>от</w:t>
      </w:r>
      <w:r w:rsidRPr="003144DC">
        <w:rPr>
          <w:sz w:val="18"/>
          <w:szCs w:val="18"/>
          <w:lang w:eastAsia="ar-SA"/>
        </w:rPr>
        <w:t xml:space="preserve"> 18.12.2019 № 133</w:t>
      </w:r>
    </w:p>
    <w:p w:rsidR="003144DC" w:rsidRPr="003144DC" w:rsidRDefault="003144DC" w:rsidP="003144DC">
      <w:pPr>
        <w:widowControl w:val="0"/>
        <w:suppressAutoHyphens/>
        <w:jc w:val="center"/>
        <w:rPr>
          <w:b/>
          <w:sz w:val="18"/>
          <w:szCs w:val="18"/>
          <w:lang w:eastAsia="ar-SA"/>
        </w:rPr>
      </w:pPr>
      <w:bookmarkStart w:id="0" w:name="P31"/>
      <w:bookmarkEnd w:id="0"/>
      <w:r w:rsidRPr="003144DC">
        <w:rPr>
          <w:b/>
          <w:sz w:val="18"/>
          <w:szCs w:val="18"/>
          <w:lang w:eastAsia="ar-SA"/>
        </w:rPr>
        <w:t>Административный регламент предоставления муниципальной услуги «Признание садового дома жилым домом или жилого дома садовым домом»</w:t>
      </w:r>
    </w:p>
    <w:p w:rsidR="003144DC" w:rsidRPr="003144DC" w:rsidRDefault="003144DC" w:rsidP="003144DC">
      <w:pPr>
        <w:widowControl w:val="0"/>
        <w:suppressAutoHyphens/>
        <w:jc w:val="center"/>
        <w:rPr>
          <w:b/>
          <w:sz w:val="18"/>
          <w:szCs w:val="18"/>
          <w:lang w:eastAsia="ar-SA"/>
        </w:rPr>
      </w:pPr>
    </w:p>
    <w:p w:rsidR="003144DC" w:rsidRPr="003144DC" w:rsidRDefault="003144DC" w:rsidP="003144DC">
      <w:pPr>
        <w:widowControl w:val="0"/>
        <w:suppressAutoHyphens/>
        <w:jc w:val="center"/>
        <w:rPr>
          <w:b/>
          <w:sz w:val="18"/>
          <w:szCs w:val="18"/>
          <w:lang w:eastAsia="ar-SA"/>
        </w:rPr>
      </w:pPr>
      <w:r w:rsidRPr="003144DC">
        <w:rPr>
          <w:b/>
          <w:sz w:val="18"/>
          <w:szCs w:val="18"/>
          <w:lang w:eastAsia="ar-SA"/>
        </w:rPr>
        <w:t>I. Общие положения</w:t>
      </w:r>
    </w:p>
    <w:p w:rsidR="003144DC" w:rsidRPr="003144DC" w:rsidRDefault="003144DC" w:rsidP="003144DC">
      <w:pPr>
        <w:widowControl w:val="0"/>
        <w:suppressAutoHyphens/>
        <w:jc w:val="center"/>
        <w:rPr>
          <w:b/>
          <w:sz w:val="18"/>
          <w:szCs w:val="18"/>
          <w:lang w:eastAsia="ar-SA"/>
        </w:rPr>
      </w:pPr>
      <w:r w:rsidRPr="003144DC">
        <w:rPr>
          <w:b/>
          <w:sz w:val="18"/>
          <w:szCs w:val="18"/>
          <w:lang w:eastAsia="ar-SA"/>
        </w:rPr>
        <w:t>Предмет регулирования регламента</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1.1. Административный регламент предоставления муниципальной услуги «Признание садового дома жилым домом или жилого дома садовым домом» (далее – Регламент, муниципальная услуга) разработан в целях обеспечения информационной открытости и прозрачности предоставления муниципальной услуги, информированности заявителя о порядке и сроках предоставления муниципальной услуги и повышения качества исполнения муниципальной услуги, устанавливает порядок принятия решений о признании садового дома жилым домом и жилого дома садовым домом, устанавливает сроки и последовательность административных процедур (действий) администрации Мошковского сельсовета Бековского района Пензенской области (далее - </w:t>
      </w:r>
      <w:r w:rsidRPr="003144DC">
        <w:rPr>
          <w:sz w:val="18"/>
          <w:szCs w:val="18"/>
          <w:lang w:eastAsia="ar-SA"/>
        </w:rPr>
        <w:lastRenderedPageBreak/>
        <w:t>Администрация) при предоставлении муниципальной услуги.</w:t>
      </w:r>
    </w:p>
    <w:p w:rsidR="003144DC" w:rsidRPr="003144DC" w:rsidRDefault="003144DC" w:rsidP="003144DC">
      <w:pPr>
        <w:widowControl w:val="0"/>
        <w:suppressAutoHyphens/>
        <w:jc w:val="both"/>
        <w:rPr>
          <w:sz w:val="18"/>
          <w:szCs w:val="18"/>
          <w:lang w:eastAsia="ar-SA"/>
        </w:rPr>
      </w:pPr>
    </w:p>
    <w:p w:rsidR="003144DC" w:rsidRPr="003144DC" w:rsidRDefault="003144DC" w:rsidP="003144DC">
      <w:pPr>
        <w:widowControl w:val="0"/>
        <w:suppressAutoHyphens/>
        <w:jc w:val="center"/>
        <w:rPr>
          <w:b/>
          <w:sz w:val="18"/>
          <w:szCs w:val="18"/>
          <w:lang w:eastAsia="ar-SA"/>
        </w:rPr>
      </w:pPr>
      <w:r w:rsidRPr="003144DC">
        <w:rPr>
          <w:b/>
          <w:sz w:val="18"/>
          <w:szCs w:val="18"/>
          <w:lang w:eastAsia="ar-SA"/>
        </w:rPr>
        <w:t>Круг заявителей</w:t>
      </w:r>
    </w:p>
    <w:p w:rsidR="003144DC" w:rsidRPr="003144DC" w:rsidRDefault="003144DC" w:rsidP="003144DC">
      <w:pPr>
        <w:widowControl w:val="0"/>
        <w:suppressAutoHyphens/>
        <w:jc w:val="both"/>
        <w:rPr>
          <w:sz w:val="18"/>
          <w:szCs w:val="18"/>
          <w:lang w:eastAsia="ar-SA"/>
        </w:rPr>
      </w:pPr>
      <w:r w:rsidRPr="003144DC">
        <w:rPr>
          <w:sz w:val="18"/>
          <w:szCs w:val="18"/>
          <w:lang w:eastAsia="ar-SA"/>
        </w:rPr>
        <w:t>1.2. Заявителями на предоставление муниципальной услуги (далее - заявитель) являются собственники садового дома или жилого дома, расположенного на территории Мошковского сельсовета Бековского района Пензенской области, а также их законные представители.</w:t>
      </w:r>
    </w:p>
    <w:p w:rsidR="003144DC" w:rsidRPr="003144DC" w:rsidRDefault="003144DC" w:rsidP="003144DC">
      <w:pPr>
        <w:widowControl w:val="0"/>
        <w:suppressAutoHyphens/>
        <w:jc w:val="both"/>
        <w:rPr>
          <w:sz w:val="18"/>
          <w:szCs w:val="18"/>
          <w:lang w:eastAsia="ar-SA"/>
        </w:rPr>
      </w:pPr>
      <w:r w:rsidRPr="003144DC">
        <w:rPr>
          <w:sz w:val="18"/>
          <w:szCs w:val="18"/>
          <w:lang w:eastAsia="ar-SA"/>
        </w:rPr>
        <w:t>От имени заявителя для получения муниципальной услуги может выступать лицо, имеющее такое право в соответствии с законодательством Российской Федерации, либо в силу наделения его заявителем соответствующими полномочиями в порядке, установленном законодательством Российской Федерации.</w:t>
      </w:r>
    </w:p>
    <w:p w:rsidR="003144DC" w:rsidRPr="003144DC" w:rsidRDefault="003144DC" w:rsidP="003144DC">
      <w:pPr>
        <w:widowControl w:val="0"/>
        <w:suppressAutoHyphens/>
        <w:jc w:val="center"/>
        <w:rPr>
          <w:b/>
          <w:sz w:val="18"/>
          <w:szCs w:val="18"/>
          <w:lang w:eastAsia="ar-SA"/>
        </w:rPr>
      </w:pPr>
      <w:r w:rsidRPr="003144DC">
        <w:rPr>
          <w:b/>
          <w:sz w:val="18"/>
          <w:szCs w:val="18"/>
          <w:lang w:eastAsia="ar-SA"/>
        </w:rPr>
        <w:t>Требования к порядку информирования</w:t>
      </w:r>
      <w:r w:rsidR="009E6218">
        <w:rPr>
          <w:b/>
          <w:sz w:val="18"/>
          <w:szCs w:val="18"/>
          <w:lang w:eastAsia="ar-SA"/>
        </w:rPr>
        <w:t xml:space="preserve"> </w:t>
      </w:r>
      <w:r w:rsidRPr="003144DC">
        <w:rPr>
          <w:b/>
          <w:sz w:val="18"/>
          <w:szCs w:val="18"/>
          <w:lang w:eastAsia="ar-SA"/>
        </w:rPr>
        <w:t>о предоставлении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1.3. Информирование о предоставлении Администрацией муниципальной услуги осуществляется:</w:t>
      </w:r>
    </w:p>
    <w:p w:rsidR="003144DC" w:rsidRPr="003144DC" w:rsidRDefault="003144DC" w:rsidP="003144DC">
      <w:pPr>
        <w:widowControl w:val="0"/>
        <w:suppressAutoHyphens/>
        <w:jc w:val="both"/>
        <w:rPr>
          <w:sz w:val="18"/>
          <w:szCs w:val="18"/>
          <w:lang w:eastAsia="ar-SA"/>
        </w:rPr>
      </w:pPr>
      <w:r w:rsidRPr="003144DC">
        <w:rPr>
          <w:sz w:val="18"/>
          <w:szCs w:val="18"/>
          <w:lang w:eastAsia="ar-SA"/>
        </w:rPr>
        <w:t>1.3.1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3144DC" w:rsidRPr="003144DC" w:rsidRDefault="003144DC" w:rsidP="003144DC">
      <w:pPr>
        <w:widowControl w:val="0"/>
        <w:suppressAutoHyphens/>
        <w:jc w:val="both"/>
        <w:rPr>
          <w:sz w:val="18"/>
          <w:szCs w:val="18"/>
          <w:lang w:eastAsia="ar-SA"/>
        </w:rPr>
      </w:pPr>
      <w:r w:rsidRPr="003144DC">
        <w:rPr>
          <w:sz w:val="18"/>
          <w:szCs w:val="18"/>
          <w:lang w:eastAsia="ar-SA"/>
        </w:rPr>
        <w:t>1.3.2 в Муниципальном автономном учреждении Бековского района Пензенской области «Многофункциональный центр предоставления государственных и муниципальных услуг»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3144DC" w:rsidRPr="003144DC" w:rsidRDefault="003144DC" w:rsidP="003144DC">
      <w:pPr>
        <w:widowControl w:val="0"/>
        <w:suppressAutoHyphens/>
        <w:jc w:val="both"/>
        <w:rPr>
          <w:sz w:val="18"/>
          <w:szCs w:val="18"/>
          <w:lang w:eastAsia="ar-SA"/>
        </w:rPr>
      </w:pPr>
      <w:r w:rsidRPr="003144DC">
        <w:rPr>
          <w:sz w:val="18"/>
          <w:szCs w:val="18"/>
          <w:lang w:eastAsia="ar-SA"/>
        </w:rPr>
        <w:t>1.3.3 посредством использования телефонной, почтовой связи, а также электронной почты;</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1.3.4 посредством размещения информации на официальном сайте Администрации в информационно-телекоммуникационной сети «Интернет» </w:t>
      </w:r>
      <w:r w:rsidRPr="003144DC">
        <w:rPr>
          <w:sz w:val="18"/>
          <w:szCs w:val="18"/>
          <w:lang w:val="en-US"/>
        </w:rPr>
        <w:t>http</w:t>
      </w:r>
      <w:r w:rsidRPr="003144DC">
        <w:rPr>
          <w:sz w:val="18"/>
          <w:szCs w:val="18"/>
        </w:rPr>
        <w:t xml:space="preserve">://test.moshkovo.bekovo.pnzreg.ru </w:t>
      </w:r>
      <w:r w:rsidRPr="003144DC">
        <w:rPr>
          <w:sz w:val="18"/>
          <w:szCs w:val="18"/>
          <w:lang w:eastAsia="ar-SA"/>
        </w:rPr>
        <w:t>(далее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информационной системе «Региональный портал государственных и муниципальных услуг Пензенской области» (gosuslugi.pnzreg.ru) (далее – Региональный портал).</w:t>
      </w:r>
    </w:p>
    <w:p w:rsidR="003144DC" w:rsidRPr="003144DC" w:rsidRDefault="003144DC" w:rsidP="003144DC">
      <w:pPr>
        <w:widowControl w:val="0"/>
        <w:suppressAutoHyphens/>
        <w:jc w:val="both"/>
        <w:rPr>
          <w:sz w:val="18"/>
          <w:szCs w:val="18"/>
          <w:lang w:eastAsia="ar-SA"/>
        </w:rPr>
      </w:pPr>
      <w:r w:rsidRPr="003144DC">
        <w:rPr>
          <w:sz w:val="18"/>
          <w:szCs w:val="18"/>
          <w:lang w:eastAsia="ar-SA"/>
        </w:rPr>
        <w:t>На Едином портале и Региональном портале, официальном сайте Администрации размещается следующая информация:</w:t>
      </w:r>
    </w:p>
    <w:p w:rsidR="003144DC" w:rsidRPr="003144DC" w:rsidRDefault="003144DC" w:rsidP="003144DC">
      <w:pPr>
        <w:widowControl w:val="0"/>
        <w:suppressAutoHyphens/>
        <w:jc w:val="both"/>
        <w:rPr>
          <w:sz w:val="18"/>
          <w:szCs w:val="18"/>
          <w:lang w:eastAsia="ar-SA"/>
        </w:rPr>
      </w:pPr>
      <w:r w:rsidRPr="003144DC">
        <w:rPr>
          <w:sz w:val="18"/>
          <w:szCs w:val="18"/>
          <w:lang w:eastAsia="ar-SA"/>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144DC" w:rsidRPr="003144DC" w:rsidRDefault="003144DC" w:rsidP="003144DC">
      <w:pPr>
        <w:widowControl w:val="0"/>
        <w:suppressAutoHyphens/>
        <w:jc w:val="both"/>
        <w:rPr>
          <w:sz w:val="18"/>
          <w:szCs w:val="18"/>
          <w:lang w:eastAsia="ar-SA"/>
        </w:rPr>
      </w:pPr>
      <w:r w:rsidRPr="003144DC">
        <w:rPr>
          <w:sz w:val="18"/>
          <w:szCs w:val="18"/>
          <w:lang w:eastAsia="ar-SA"/>
        </w:rPr>
        <w:t>2) круг заявителей;</w:t>
      </w:r>
    </w:p>
    <w:p w:rsidR="003144DC" w:rsidRPr="003144DC" w:rsidRDefault="003144DC" w:rsidP="003144DC">
      <w:pPr>
        <w:widowControl w:val="0"/>
        <w:suppressAutoHyphens/>
        <w:jc w:val="both"/>
        <w:rPr>
          <w:sz w:val="18"/>
          <w:szCs w:val="18"/>
          <w:lang w:eastAsia="ar-SA"/>
        </w:rPr>
      </w:pPr>
      <w:r w:rsidRPr="003144DC">
        <w:rPr>
          <w:sz w:val="18"/>
          <w:szCs w:val="18"/>
          <w:lang w:eastAsia="ar-SA"/>
        </w:rPr>
        <w:t>3) срок предоставления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5) размер государственной пошлины, взимаемой за предоставление государственной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6) исчерпывающий перечень оснований для приостановления или отказа в предоставлении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8) формы заявлений (уведомлений, сообщений), используемые при предоставлении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Информация о порядке и сроках предоставления муниципальной услуги предоставляется заявителю бесплатно.</w:t>
      </w:r>
    </w:p>
    <w:p w:rsidR="003144DC" w:rsidRPr="003144DC" w:rsidRDefault="003144DC" w:rsidP="003144DC">
      <w:pPr>
        <w:widowControl w:val="0"/>
        <w:suppressAutoHyphens/>
        <w:jc w:val="both"/>
        <w:rPr>
          <w:sz w:val="18"/>
          <w:szCs w:val="18"/>
          <w:lang w:eastAsia="ar-SA"/>
        </w:rPr>
      </w:pPr>
      <w:r w:rsidRPr="003144DC">
        <w:rPr>
          <w:sz w:val="18"/>
          <w:szCs w:val="18"/>
          <w:lang w:eastAsia="ar-SA"/>
        </w:rPr>
        <w:t>Доступ к такой информации посредством Единого портала, Регионального портала, а также на официальном сайте Администрации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144DC" w:rsidRPr="003144DC" w:rsidRDefault="003144DC" w:rsidP="003144DC">
      <w:pPr>
        <w:widowControl w:val="0"/>
        <w:suppressAutoHyphens/>
        <w:jc w:val="both"/>
        <w:rPr>
          <w:sz w:val="18"/>
          <w:szCs w:val="18"/>
          <w:lang w:eastAsia="ar-SA"/>
        </w:rPr>
      </w:pPr>
      <w:r w:rsidRPr="003144DC">
        <w:rPr>
          <w:sz w:val="18"/>
          <w:szCs w:val="18"/>
          <w:lang w:eastAsia="ar-SA"/>
        </w:rPr>
        <w:t>1.4. Информация о местонахождении Администрации:</w:t>
      </w:r>
    </w:p>
    <w:p w:rsidR="003144DC" w:rsidRPr="003144DC" w:rsidRDefault="003144DC" w:rsidP="003144DC">
      <w:pPr>
        <w:jc w:val="both"/>
        <w:rPr>
          <w:sz w:val="18"/>
          <w:szCs w:val="18"/>
        </w:rPr>
      </w:pPr>
      <w:r w:rsidRPr="003144DC">
        <w:rPr>
          <w:sz w:val="18"/>
          <w:szCs w:val="18"/>
        </w:rPr>
        <w:t>Адрес: 442944, Пензенская область, Бековский район, с. Мошки, ул. Садовая, 24.</w:t>
      </w:r>
    </w:p>
    <w:p w:rsidR="003144DC" w:rsidRPr="003144DC" w:rsidRDefault="003144DC" w:rsidP="003144DC">
      <w:pPr>
        <w:jc w:val="both"/>
        <w:rPr>
          <w:sz w:val="18"/>
          <w:szCs w:val="18"/>
        </w:rPr>
      </w:pPr>
      <w:r w:rsidRPr="003144DC">
        <w:rPr>
          <w:sz w:val="18"/>
          <w:szCs w:val="18"/>
        </w:rPr>
        <w:t>Прием документов для целей предоставления муниципальной услуги осуществляется по адресу: 442944, Пензенская область, Бековский район, с. Мошки, ул. Садовая, 24.</w:t>
      </w:r>
    </w:p>
    <w:p w:rsidR="003144DC" w:rsidRPr="003144DC" w:rsidRDefault="003144DC" w:rsidP="003144DC">
      <w:pPr>
        <w:jc w:val="both"/>
        <w:rPr>
          <w:sz w:val="18"/>
          <w:szCs w:val="18"/>
        </w:rPr>
      </w:pPr>
      <w:r w:rsidRPr="003144DC">
        <w:rPr>
          <w:sz w:val="18"/>
          <w:szCs w:val="18"/>
        </w:rPr>
        <w:t>Телефон: 8 (84141) 5-21-21.</w:t>
      </w:r>
    </w:p>
    <w:p w:rsidR="003144DC" w:rsidRPr="003144DC" w:rsidRDefault="003144DC" w:rsidP="003144DC">
      <w:pPr>
        <w:pStyle w:val="ConsPlusNormal2"/>
        <w:jc w:val="both"/>
        <w:rPr>
          <w:rFonts w:ascii="Times New Roman" w:hAnsi="Times New Roman"/>
          <w:sz w:val="18"/>
          <w:szCs w:val="18"/>
        </w:rPr>
      </w:pPr>
      <w:r w:rsidRPr="003144DC">
        <w:rPr>
          <w:rFonts w:ascii="Times New Roman" w:hAnsi="Times New Roman"/>
          <w:sz w:val="18"/>
          <w:szCs w:val="18"/>
        </w:rPr>
        <w:t xml:space="preserve">Официальный сайт Администрации: </w:t>
      </w:r>
      <w:r w:rsidRPr="003144DC">
        <w:rPr>
          <w:rFonts w:ascii="Times New Roman" w:hAnsi="Times New Roman"/>
          <w:sz w:val="18"/>
          <w:szCs w:val="18"/>
          <w:lang w:val="en-US"/>
        </w:rPr>
        <w:t>http</w:t>
      </w:r>
      <w:r w:rsidRPr="003144DC">
        <w:rPr>
          <w:rFonts w:ascii="Times New Roman" w:hAnsi="Times New Roman"/>
          <w:sz w:val="18"/>
          <w:szCs w:val="18"/>
        </w:rPr>
        <w:t>://test.moshkovo.bekovo.pnzreg.ru.</w:t>
      </w:r>
    </w:p>
    <w:p w:rsidR="003144DC" w:rsidRPr="003144DC" w:rsidRDefault="003144DC" w:rsidP="003144DC">
      <w:pPr>
        <w:pStyle w:val="ConsPlusNormal2"/>
        <w:jc w:val="both"/>
        <w:rPr>
          <w:rFonts w:ascii="Times New Roman" w:hAnsi="Times New Roman"/>
          <w:sz w:val="18"/>
          <w:szCs w:val="18"/>
        </w:rPr>
      </w:pPr>
      <w:r w:rsidRPr="003144DC">
        <w:rPr>
          <w:rFonts w:ascii="Times New Roman" w:hAnsi="Times New Roman"/>
          <w:sz w:val="18"/>
          <w:szCs w:val="18"/>
        </w:rPr>
        <w:t xml:space="preserve">Адрес электронной почты Администрации: </w:t>
      </w:r>
      <w:proofErr w:type="spellStart"/>
      <w:r w:rsidRPr="003144DC">
        <w:rPr>
          <w:rFonts w:ascii="Times New Roman" w:hAnsi="Times New Roman"/>
          <w:sz w:val="18"/>
          <w:szCs w:val="18"/>
          <w:lang w:val="en-US" w:eastAsia="en-US"/>
        </w:rPr>
        <w:t>moshkiadm</w:t>
      </w:r>
      <w:proofErr w:type="spellEnd"/>
      <w:r w:rsidRPr="003144DC">
        <w:rPr>
          <w:rFonts w:ascii="Times New Roman" w:hAnsi="Times New Roman"/>
          <w:sz w:val="18"/>
          <w:szCs w:val="18"/>
          <w:lang w:eastAsia="en-US"/>
        </w:rPr>
        <w:t>@</w:t>
      </w:r>
      <w:proofErr w:type="spellStart"/>
      <w:r w:rsidRPr="003144DC">
        <w:rPr>
          <w:rFonts w:ascii="Times New Roman" w:hAnsi="Times New Roman"/>
          <w:sz w:val="18"/>
          <w:szCs w:val="18"/>
          <w:lang w:val="en-US" w:eastAsia="en-US"/>
        </w:rPr>
        <w:t>yandex</w:t>
      </w:r>
      <w:proofErr w:type="spellEnd"/>
      <w:r w:rsidRPr="003144DC">
        <w:rPr>
          <w:rFonts w:ascii="Times New Roman" w:hAnsi="Times New Roman"/>
          <w:sz w:val="18"/>
          <w:szCs w:val="18"/>
          <w:lang w:eastAsia="en-US"/>
        </w:rPr>
        <w:t>.</w:t>
      </w:r>
      <w:proofErr w:type="spellStart"/>
      <w:r w:rsidRPr="003144DC">
        <w:rPr>
          <w:rFonts w:ascii="Times New Roman" w:hAnsi="Times New Roman"/>
          <w:sz w:val="18"/>
          <w:szCs w:val="18"/>
          <w:lang w:val="en-US" w:eastAsia="en-US"/>
        </w:rPr>
        <w:t>ru</w:t>
      </w:r>
      <w:proofErr w:type="spellEnd"/>
      <w:r w:rsidRPr="003144DC">
        <w:rPr>
          <w:rFonts w:ascii="Times New Roman" w:hAnsi="Times New Roman"/>
          <w:sz w:val="18"/>
          <w:szCs w:val="18"/>
        </w:rPr>
        <w:t xml:space="preserve">. </w:t>
      </w:r>
    </w:p>
    <w:p w:rsidR="003144DC" w:rsidRPr="003144DC" w:rsidRDefault="003144DC" w:rsidP="003144DC">
      <w:pPr>
        <w:widowControl w:val="0"/>
        <w:suppressAutoHyphens/>
        <w:jc w:val="both"/>
        <w:rPr>
          <w:sz w:val="18"/>
          <w:szCs w:val="18"/>
          <w:lang w:eastAsia="ar-SA"/>
        </w:rPr>
      </w:pPr>
      <w:r w:rsidRPr="003144DC">
        <w:rPr>
          <w:sz w:val="18"/>
          <w:szCs w:val="18"/>
          <w:lang w:eastAsia="ar-SA"/>
        </w:rPr>
        <w:t>1.5. График работы Администрации:</w:t>
      </w:r>
    </w:p>
    <w:p w:rsidR="003144DC" w:rsidRPr="003144DC" w:rsidRDefault="003144DC" w:rsidP="003144DC">
      <w:pPr>
        <w:widowControl w:val="0"/>
        <w:suppressAutoHyphens/>
        <w:jc w:val="both"/>
        <w:rPr>
          <w:sz w:val="18"/>
          <w:szCs w:val="18"/>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413"/>
      </w:tblGrid>
      <w:tr w:rsidR="003144DC" w:rsidRPr="003144DC" w:rsidTr="0023597A">
        <w:tc>
          <w:tcPr>
            <w:tcW w:w="294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понедельник</w:t>
            </w:r>
          </w:p>
        </w:tc>
        <w:tc>
          <w:tcPr>
            <w:tcW w:w="641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8.00-16.00</w:t>
            </w:r>
          </w:p>
        </w:tc>
      </w:tr>
      <w:tr w:rsidR="003144DC" w:rsidRPr="003144DC" w:rsidTr="0023597A">
        <w:tc>
          <w:tcPr>
            <w:tcW w:w="294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вторник</w:t>
            </w:r>
          </w:p>
        </w:tc>
        <w:tc>
          <w:tcPr>
            <w:tcW w:w="641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8.00-16.00</w:t>
            </w:r>
          </w:p>
        </w:tc>
      </w:tr>
      <w:tr w:rsidR="003144DC" w:rsidRPr="003144DC" w:rsidTr="0023597A">
        <w:tc>
          <w:tcPr>
            <w:tcW w:w="294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среда</w:t>
            </w:r>
          </w:p>
        </w:tc>
        <w:tc>
          <w:tcPr>
            <w:tcW w:w="641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8.00-16.00</w:t>
            </w:r>
          </w:p>
        </w:tc>
      </w:tr>
      <w:tr w:rsidR="003144DC" w:rsidRPr="003144DC" w:rsidTr="0023597A">
        <w:tc>
          <w:tcPr>
            <w:tcW w:w="294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 xml:space="preserve"> четверг</w:t>
            </w:r>
          </w:p>
        </w:tc>
        <w:tc>
          <w:tcPr>
            <w:tcW w:w="641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8.00-16.00</w:t>
            </w:r>
          </w:p>
        </w:tc>
      </w:tr>
      <w:tr w:rsidR="003144DC" w:rsidRPr="003144DC" w:rsidTr="0023597A">
        <w:tc>
          <w:tcPr>
            <w:tcW w:w="294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пятница</w:t>
            </w:r>
          </w:p>
        </w:tc>
        <w:tc>
          <w:tcPr>
            <w:tcW w:w="641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8.00-16.00</w:t>
            </w:r>
          </w:p>
        </w:tc>
      </w:tr>
      <w:tr w:rsidR="003144DC" w:rsidRPr="003144DC" w:rsidTr="0023597A">
        <w:tc>
          <w:tcPr>
            <w:tcW w:w="294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перерыв на обед</w:t>
            </w:r>
          </w:p>
        </w:tc>
        <w:tc>
          <w:tcPr>
            <w:tcW w:w="641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12.00-13.00</w:t>
            </w:r>
          </w:p>
        </w:tc>
      </w:tr>
      <w:tr w:rsidR="003144DC" w:rsidRPr="003144DC" w:rsidTr="0023597A">
        <w:tc>
          <w:tcPr>
            <w:tcW w:w="294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суббота</w:t>
            </w:r>
          </w:p>
        </w:tc>
        <w:tc>
          <w:tcPr>
            <w:tcW w:w="641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выходной день</w:t>
            </w:r>
          </w:p>
        </w:tc>
      </w:tr>
      <w:tr w:rsidR="003144DC" w:rsidRPr="003144DC" w:rsidTr="0023597A">
        <w:tc>
          <w:tcPr>
            <w:tcW w:w="294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воскресенье</w:t>
            </w:r>
          </w:p>
        </w:tc>
        <w:tc>
          <w:tcPr>
            <w:tcW w:w="641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выходной день</w:t>
            </w:r>
          </w:p>
        </w:tc>
      </w:tr>
    </w:tbl>
    <w:p w:rsidR="003144DC" w:rsidRPr="003144DC" w:rsidRDefault="003144DC" w:rsidP="003144DC">
      <w:pPr>
        <w:pStyle w:val="ConsPlusNormal2"/>
        <w:jc w:val="both"/>
        <w:rPr>
          <w:rFonts w:ascii="Times New Roman" w:hAnsi="Times New Roman"/>
          <w:sz w:val="18"/>
          <w:szCs w:val="18"/>
        </w:rPr>
      </w:pPr>
    </w:p>
    <w:p w:rsidR="003144DC" w:rsidRPr="003144DC" w:rsidRDefault="003144DC" w:rsidP="003144DC">
      <w:pPr>
        <w:widowControl w:val="0"/>
        <w:suppressAutoHyphens/>
        <w:jc w:val="both"/>
        <w:rPr>
          <w:sz w:val="18"/>
          <w:szCs w:val="18"/>
          <w:lang w:eastAsia="ar-SA"/>
        </w:rPr>
      </w:pPr>
      <w:r w:rsidRPr="003144DC">
        <w:rPr>
          <w:sz w:val="18"/>
          <w:szCs w:val="18"/>
          <w:lang w:eastAsia="ar-SA"/>
        </w:rPr>
        <w:t>1.6. Часы приема заявлений на предоставление муниципальной услуги Администрацией:</w:t>
      </w:r>
    </w:p>
    <w:p w:rsidR="003144DC" w:rsidRPr="003144DC" w:rsidRDefault="003144DC" w:rsidP="003144DC">
      <w:pPr>
        <w:widowControl w:val="0"/>
        <w:suppressAutoHyphens/>
        <w:jc w:val="both"/>
        <w:rPr>
          <w:sz w:val="18"/>
          <w:szCs w:val="18"/>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413"/>
      </w:tblGrid>
      <w:tr w:rsidR="003144DC" w:rsidRPr="003144DC" w:rsidTr="0023597A">
        <w:tc>
          <w:tcPr>
            <w:tcW w:w="294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понедельник</w:t>
            </w:r>
          </w:p>
        </w:tc>
        <w:tc>
          <w:tcPr>
            <w:tcW w:w="641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не приемный день</w:t>
            </w:r>
          </w:p>
        </w:tc>
      </w:tr>
      <w:tr w:rsidR="003144DC" w:rsidRPr="003144DC" w:rsidTr="0023597A">
        <w:tc>
          <w:tcPr>
            <w:tcW w:w="294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вторник</w:t>
            </w:r>
          </w:p>
        </w:tc>
        <w:tc>
          <w:tcPr>
            <w:tcW w:w="641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9.00-15.00</w:t>
            </w:r>
          </w:p>
        </w:tc>
      </w:tr>
      <w:tr w:rsidR="003144DC" w:rsidRPr="003144DC" w:rsidTr="0023597A">
        <w:tc>
          <w:tcPr>
            <w:tcW w:w="294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среда</w:t>
            </w:r>
          </w:p>
        </w:tc>
        <w:tc>
          <w:tcPr>
            <w:tcW w:w="641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не приемный день</w:t>
            </w:r>
          </w:p>
        </w:tc>
      </w:tr>
      <w:tr w:rsidR="003144DC" w:rsidRPr="003144DC" w:rsidTr="0023597A">
        <w:tc>
          <w:tcPr>
            <w:tcW w:w="294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 xml:space="preserve"> четверг</w:t>
            </w:r>
          </w:p>
        </w:tc>
        <w:tc>
          <w:tcPr>
            <w:tcW w:w="641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9.00-15.00</w:t>
            </w:r>
          </w:p>
        </w:tc>
      </w:tr>
      <w:tr w:rsidR="003144DC" w:rsidRPr="003144DC" w:rsidTr="0023597A">
        <w:tc>
          <w:tcPr>
            <w:tcW w:w="294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пятница</w:t>
            </w:r>
          </w:p>
        </w:tc>
        <w:tc>
          <w:tcPr>
            <w:tcW w:w="641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не приемный день</w:t>
            </w:r>
          </w:p>
        </w:tc>
      </w:tr>
      <w:tr w:rsidR="003144DC" w:rsidRPr="003144DC" w:rsidTr="0023597A">
        <w:tc>
          <w:tcPr>
            <w:tcW w:w="294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суббота</w:t>
            </w:r>
          </w:p>
        </w:tc>
        <w:tc>
          <w:tcPr>
            <w:tcW w:w="641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выходной день</w:t>
            </w:r>
          </w:p>
        </w:tc>
      </w:tr>
      <w:tr w:rsidR="003144DC" w:rsidRPr="003144DC" w:rsidTr="0023597A">
        <w:tc>
          <w:tcPr>
            <w:tcW w:w="294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воскресенье</w:t>
            </w:r>
          </w:p>
        </w:tc>
        <w:tc>
          <w:tcPr>
            <w:tcW w:w="641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выходной день</w:t>
            </w:r>
          </w:p>
        </w:tc>
      </w:tr>
      <w:tr w:rsidR="003144DC" w:rsidRPr="003144DC" w:rsidTr="0023597A">
        <w:tc>
          <w:tcPr>
            <w:tcW w:w="294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перерыв на обед</w:t>
            </w:r>
          </w:p>
        </w:tc>
        <w:tc>
          <w:tcPr>
            <w:tcW w:w="6413" w:type="dxa"/>
          </w:tcPr>
          <w:p w:rsidR="003144DC" w:rsidRPr="003144DC" w:rsidRDefault="003144DC" w:rsidP="003144DC">
            <w:pPr>
              <w:pStyle w:val="ConsPlusNormal2"/>
              <w:suppressAutoHyphens/>
              <w:rPr>
                <w:rFonts w:ascii="Times New Roman" w:hAnsi="Times New Roman"/>
                <w:sz w:val="18"/>
                <w:szCs w:val="18"/>
              </w:rPr>
            </w:pPr>
            <w:r w:rsidRPr="003144DC">
              <w:rPr>
                <w:rFonts w:ascii="Times New Roman" w:hAnsi="Times New Roman"/>
                <w:sz w:val="18"/>
                <w:szCs w:val="18"/>
              </w:rPr>
              <w:t>12.00-13.00</w:t>
            </w:r>
          </w:p>
        </w:tc>
      </w:tr>
    </w:tbl>
    <w:p w:rsidR="003144DC" w:rsidRPr="003144DC" w:rsidRDefault="003144DC" w:rsidP="003144DC">
      <w:pPr>
        <w:widowControl w:val="0"/>
        <w:suppressAutoHyphens/>
        <w:jc w:val="both"/>
        <w:rPr>
          <w:sz w:val="18"/>
          <w:szCs w:val="18"/>
          <w:lang w:eastAsia="ar-SA"/>
        </w:rPr>
      </w:pPr>
    </w:p>
    <w:p w:rsidR="003144DC" w:rsidRPr="003144DC" w:rsidRDefault="003144DC" w:rsidP="003144DC">
      <w:pPr>
        <w:widowControl w:val="0"/>
        <w:suppressAutoHyphens/>
        <w:jc w:val="both"/>
        <w:rPr>
          <w:sz w:val="18"/>
          <w:szCs w:val="18"/>
          <w:lang w:eastAsia="ar-SA"/>
        </w:rPr>
      </w:pPr>
      <w:r w:rsidRPr="003144DC">
        <w:rPr>
          <w:sz w:val="18"/>
          <w:szCs w:val="18"/>
          <w:lang w:eastAsia="ar-SA"/>
        </w:rPr>
        <w:lastRenderedPageBreak/>
        <w:t>1.7. Заявители также вправе получить муниципальную услугу и подробную информацию о предоставляемой муниципальной услуге, о сроках и ходе ее предоставления через Муниципальное автономное учреждение Бековского района Пензенской области «Многофункциональный центр предоставления государственных и муниципальных услуг» (далее - МФЦ) в соответствии с соглашением о взаимодействии, заключенным между МФЦ и Администрацией, предоставляющим муниципальную услугу (далее - соглашение о взаимодействии), с момента вступления в силу соглашения о взаимодействии.</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Адрес места нахождения МФЦ: 442940, Пензенская область, Бековский район, </w:t>
      </w:r>
      <w:proofErr w:type="spellStart"/>
      <w:r w:rsidRPr="003144DC">
        <w:rPr>
          <w:sz w:val="18"/>
          <w:szCs w:val="18"/>
          <w:lang w:eastAsia="ar-SA"/>
        </w:rPr>
        <w:t>р.п</w:t>
      </w:r>
      <w:proofErr w:type="spellEnd"/>
      <w:r w:rsidRPr="003144DC">
        <w:rPr>
          <w:sz w:val="18"/>
          <w:szCs w:val="18"/>
          <w:lang w:eastAsia="ar-SA"/>
        </w:rPr>
        <w:t>. Беково, ул. Советская, д. 23/1.</w:t>
      </w:r>
    </w:p>
    <w:p w:rsidR="003144DC" w:rsidRPr="003144DC" w:rsidRDefault="003144DC" w:rsidP="003144DC">
      <w:pPr>
        <w:widowControl w:val="0"/>
        <w:suppressAutoHyphens/>
        <w:jc w:val="both"/>
        <w:rPr>
          <w:sz w:val="18"/>
          <w:szCs w:val="18"/>
          <w:lang w:eastAsia="ar-SA"/>
        </w:rPr>
      </w:pPr>
      <w:r w:rsidRPr="003144DC">
        <w:rPr>
          <w:sz w:val="18"/>
          <w:szCs w:val="18"/>
          <w:lang w:eastAsia="ar-SA"/>
        </w:rPr>
        <w:t>Телефон для справок МФЦ: 8 (84141) 2-22-11.</w:t>
      </w:r>
    </w:p>
    <w:p w:rsidR="003144DC" w:rsidRPr="003144DC" w:rsidRDefault="003144DC" w:rsidP="003144DC">
      <w:pPr>
        <w:widowControl w:val="0"/>
        <w:suppressAutoHyphens/>
        <w:jc w:val="both"/>
        <w:rPr>
          <w:sz w:val="18"/>
          <w:szCs w:val="18"/>
          <w:lang w:eastAsia="ar-SA"/>
        </w:rPr>
      </w:pPr>
      <w:r w:rsidRPr="003144DC">
        <w:rPr>
          <w:sz w:val="18"/>
          <w:szCs w:val="18"/>
          <w:lang w:eastAsia="ar-SA"/>
        </w:rPr>
        <w:t>Официальный сайт МФЦ: http://bekovo.mdocs.ru.</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Адрес электронной почты МФЦ: </w:t>
      </w:r>
      <w:hyperlink r:id="rId10" w:history="1">
        <w:r w:rsidRPr="003144DC">
          <w:rPr>
            <w:sz w:val="18"/>
            <w:szCs w:val="18"/>
            <w:lang w:eastAsia="ar-SA"/>
          </w:rPr>
          <w:t>bekovo@mfcinfo.ru</w:t>
        </w:r>
      </w:hyperlink>
      <w:r w:rsidRPr="003144DC">
        <w:rPr>
          <w:sz w:val="18"/>
          <w:szCs w:val="18"/>
          <w:lang w:eastAsia="ar-SA"/>
        </w:rPr>
        <w:t>.</w:t>
      </w:r>
    </w:p>
    <w:p w:rsidR="003144DC" w:rsidRPr="003144DC" w:rsidRDefault="003144DC" w:rsidP="003144DC">
      <w:pPr>
        <w:widowControl w:val="0"/>
        <w:suppressAutoHyphens/>
        <w:jc w:val="both"/>
        <w:rPr>
          <w:sz w:val="18"/>
          <w:szCs w:val="18"/>
          <w:lang w:eastAsia="ar-SA"/>
        </w:rPr>
      </w:pPr>
      <w:r w:rsidRPr="003144DC">
        <w:rPr>
          <w:sz w:val="18"/>
          <w:szCs w:val="18"/>
          <w:lang w:eastAsia="ar-SA"/>
        </w:rPr>
        <w:t>График работы МФЦ:</w:t>
      </w:r>
    </w:p>
    <w:p w:rsidR="003144DC" w:rsidRPr="003144DC" w:rsidRDefault="003144DC" w:rsidP="003144DC">
      <w:pPr>
        <w:widowControl w:val="0"/>
        <w:suppressAutoHyphens/>
        <w:jc w:val="both"/>
        <w:rPr>
          <w:sz w:val="18"/>
          <w:szCs w:val="18"/>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413"/>
      </w:tblGrid>
      <w:tr w:rsidR="003144DC" w:rsidRPr="003144DC" w:rsidTr="0023597A">
        <w:trPr>
          <w:jc w:val="center"/>
        </w:trPr>
        <w:tc>
          <w:tcPr>
            <w:tcW w:w="2943" w:type="dxa"/>
          </w:tcPr>
          <w:p w:rsidR="003144DC" w:rsidRPr="003144DC" w:rsidRDefault="003144DC" w:rsidP="003144DC">
            <w:pPr>
              <w:widowControl w:val="0"/>
              <w:suppressAutoHyphens/>
              <w:jc w:val="center"/>
              <w:rPr>
                <w:sz w:val="18"/>
                <w:szCs w:val="18"/>
                <w:lang w:eastAsia="ar-SA"/>
              </w:rPr>
            </w:pPr>
            <w:r w:rsidRPr="003144DC">
              <w:rPr>
                <w:sz w:val="18"/>
                <w:szCs w:val="18"/>
                <w:lang w:eastAsia="ar-SA"/>
              </w:rPr>
              <w:t>понедельник</w:t>
            </w:r>
          </w:p>
        </w:tc>
        <w:tc>
          <w:tcPr>
            <w:tcW w:w="6413" w:type="dxa"/>
          </w:tcPr>
          <w:p w:rsidR="003144DC" w:rsidRPr="003144DC" w:rsidRDefault="003144DC" w:rsidP="003144DC">
            <w:pPr>
              <w:widowControl w:val="0"/>
              <w:suppressAutoHyphens/>
              <w:jc w:val="center"/>
              <w:rPr>
                <w:sz w:val="18"/>
                <w:szCs w:val="18"/>
                <w:lang w:eastAsia="ar-SA"/>
              </w:rPr>
            </w:pPr>
            <w:r w:rsidRPr="003144DC">
              <w:rPr>
                <w:sz w:val="18"/>
                <w:szCs w:val="18"/>
                <w:lang w:eastAsia="ar-SA"/>
              </w:rPr>
              <w:t>8.00-17.00</w:t>
            </w:r>
          </w:p>
        </w:tc>
      </w:tr>
      <w:tr w:rsidR="003144DC" w:rsidRPr="003144DC" w:rsidTr="0023597A">
        <w:trPr>
          <w:jc w:val="center"/>
        </w:trPr>
        <w:tc>
          <w:tcPr>
            <w:tcW w:w="2943" w:type="dxa"/>
          </w:tcPr>
          <w:p w:rsidR="003144DC" w:rsidRPr="003144DC" w:rsidRDefault="003144DC" w:rsidP="003144DC">
            <w:pPr>
              <w:widowControl w:val="0"/>
              <w:suppressAutoHyphens/>
              <w:jc w:val="center"/>
              <w:rPr>
                <w:sz w:val="18"/>
                <w:szCs w:val="18"/>
                <w:lang w:eastAsia="ar-SA"/>
              </w:rPr>
            </w:pPr>
            <w:r w:rsidRPr="003144DC">
              <w:rPr>
                <w:sz w:val="18"/>
                <w:szCs w:val="18"/>
                <w:lang w:eastAsia="ar-SA"/>
              </w:rPr>
              <w:t>вторник</w:t>
            </w:r>
          </w:p>
        </w:tc>
        <w:tc>
          <w:tcPr>
            <w:tcW w:w="6413" w:type="dxa"/>
          </w:tcPr>
          <w:p w:rsidR="003144DC" w:rsidRPr="003144DC" w:rsidRDefault="003144DC" w:rsidP="003144DC">
            <w:pPr>
              <w:widowControl w:val="0"/>
              <w:suppressAutoHyphens/>
              <w:jc w:val="center"/>
              <w:rPr>
                <w:sz w:val="18"/>
                <w:szCs w:val="18"/>
                <w:lang w:eastAsia="ar-SA"/>
              </w:rPr>
            </w:pPr>
            <w:r w:rsidRPr="003144DC">
              <w:rPr>
                <w:sz w:val="18"/>
                <w:szCs w:val="18"/>
                <w:lang w:eastAsia="ar-SA"/>
              </w:rPr>
              <w:t>8.00-17.00</w:t>
            </w:r>
          </w:p>
        </w:tc>
      </w:tr>
      <w:tr w:rsidR="003144DC" w:rsidRPr="003144DC" w:rsidTr="0023597A">
        <w:trPr>
          <w:jc w:val="center"/>
        </w:trPr>
        <w:tc>
          <w:tcPr>
            <w:tcW w:w="2943" w:type="dxa"/>
          </w:tcPr>
          <w:p w:rsidR="003144DC" w:rsidRPr="003144DC" w:rsidRDefault="003144DC" w:rsidP="003144DC">
            <w:pPr>
              <w:widowControl w:val="0"/>
              <w:suppressAutoHyphens/>
              <w:jc w:val="center"/>
              <w:rPr>
                <w:sz w:val="18"/>
                <w:szCs w:val="18"/>
                <w:lang w:eastAsia="ar-SA"/>
              </w:rPr>
            </w:pPr>
            <w:r w:rsidRPr="003144DC">
              <w:rPr>
                <w:sz w:val="18"/>
                <w:szCs w:val="18"/>
                <w:lang w:eastAsia="ar-SA"/>
              </w:rPr>
              <w:t>среда</w:t>
            </w:r>
          </w:p>
        </w:tc>
        <w:tc>
          <w:tcPr>
            <w:tcW w:w="6413" w:type="dxa"/>
          </w:tcPr>
          <w:p w:rsidR="003144DC" w:rsidRPr="003144DC" w:rsidRDefault="003144DC" w:rsidP="003144DC">
            <w:pPr>
              <w:widowControl w:val="0"/>
              <w:suppressAutoHyphens/>
              <w:jc w:val="center"/>
              <w:rPr>
                <w:sz w:val="18"/>
                <w:szCs w:val="18"/>
                <w:lang w:eastAsia="ar-SA"/>
              </w:rPr>
            </w:pPr>
            <w:r w:rsidRPr="003144DC">
              <w:rPr>
                <w:sz w:val="18"/>
                <w:szCs w:val="18"/>
                <w:lang w:eastAsia="ar-SA"/>
              </w:rPr>
              <w:t>8.00-17.00</w:t>
            </w:r>
          </w:p>
        </w:tc>
      </w:tr>
      <w:tr w:rsidR="003144DC" w:rsidRPr="003144DC" w:rsidTr="0023597A">
        <w:trPr>
          <w:jc w:val="center"/>
        </w:trPr>
        <w:tc>
          <w:tcPr>
            <w:tcW w:w="2943" w:type="dxa"/>
          </w:tcPr>
          <w:p w:rsidR="003144DC" w:rsidRPr="003144DC" w:rsidRDefault="003144DC" w:rsidP="003144DC">
            <w:pPr>
              <w:widowControl w:val="0"/>
              <w:suppressAutoHyphens/>
              <w:jc w:val="center"/>
              <w:rPr>
                <w:sz w:val="18"/>
                <w:szCs w:val="18"/>
                <w:lang w:eastAsia="ar-SA"/>
              </w:rPr>
            </w:pPr>
            <w:r w:rsidRPr="003144DC">
              <w:rPr>
                <w:sz w:val="18"/>
                <w:szCs w:val="18"/>
                <w:lang w:eastAsia="ar-SA"/>
              </w:rPr>
              <w:t>четверг</w:t>
            </w:r>
          </w:p>
        </w:tc>
        <w:tc>
          <w:tcPr>
            <w:tcW w:w="6413" w:type="dxa"/>
          </w:tcPr>
          <w:p w:rsidR="003144DC" w:rsidRPr="003144DC" w:rsidRDefault="003144DC" w:rsidP="003144DC">
            <w:pPr>
              <w:widowControl w:val="0"/>
              <w:suppressAutoHyphens/>
              <w:jc w:val="center"/>
              <w:rPr>
                <w:sz w:val="18"/>
                <w:szCs w:val="18"/>
                <w:lang w:eastAsia="ar-SA"/>
              </w:rPr>
            </w:pPr>
            <w:r w:rsidRPr="003144DC">
              <w:rPr>
                <w:sz w:val="18"/>
                <w:szCs w:val="18"/>
                <w:lang w:eastAsia="ar-SA"/>
              </w:rPr>
              <w:t>8.00-17.00</w:t>
            </w:r>
          </w:p>
        </w:tc>
      </w:tr>
      <w:tr w:rsidR="003144DC" w:rsidRPr="003144DC" w:rsidTr="0023597A">
        <w:trPr>
          <w:jc w:val="center"/>
        </w:trPr>
        <w:tc>
          <w:tcPr>
            <w:tcW w:w="2943" w:type="dxa"/>
          </w:tcPr>
          <w:p w:rsidR="003144DC" w:rsidRPr="003144DC" w:rsidRDefault="003144DC" w:rsidP="003144DC">
            <w:pPr>
              <w:widowControl w:val="0"/>
              <w:suppressAutoHyphens/>
              <w:jc w:val="center"/>
              <w:rPr>
                <w:sz w:val="18"/>
                <w:szCs w:val="18"/>
                <w:lang w:eastAsia="ar-SA"/>
              </w:rPr>
            </w:pPr>
            <w:r w:rsidRPr="003144DC">
              <w:rPr>
                <w:sz w:val="18"/>
                <w:szCs w:val="18"/>
                <w:lang w:eastAsia="ar-SA"/>
              </w:rPr>
              <w:t>пятница</w:t>
            </w:r>
          </w:p>
        </w:tc>
        <w:tc>
          <w:tcPr>
            <w:tcW w:w="6413" w:type="dxa"/>
          </w:tcPr>
          <w:p w:rsidR="003144DC" w:rsidRPr="003144DC" w:rsidRDefault="003144DC" w:rsidP="003144DC">
            <w:pPr>
              <w:widowControl w:val="0"/>
              <w:suppressAutoHyphens/>
              <w:jc w:val="center"/>
              <w:rPr>
                <w:sz w:val="18"/>
                <w:szCs w:val="18"/>
                <w:lang w:eastAsia="ar-SA"/>
              </w:rPr>
            </w:pPr>
            <w:r w:rsidRPr="003144DC">
              <w:rPr>
                <w:sz w:val="18"/>
                <w:szCs w:val="18"/>
                <w:lang w:eastAsia="ar-SA"/>
              </w:rPr>
              <w:t>8.00-17.00</w:t>
            </w:r>
          </w:p>
        </w:tc>
      </w:tr>
      <w:tr w:rsidR="003144DC" w:rsidRPr="003144DC" w:rsidTr="0023597A">
        <w:trPr>
          <w:jc w:val="center"/>
        </w:trPr>
        <w:tc>
          <w:tcPr>
            <w:tcW w:w="2943" w:type="dxa"/>
          </w:tcPr>
          <w:p w:rsidR="003144DC" w:rsidRPr="003144DC" w:rsidRDefault="003144DC" w:rsidP="003144DC">
            <w:pPr>
              <w:widowControl w:val="0"/>
              <w:suppressAutoHyphens/>
              <w:jc w:val="center"/>
              <w:rPr>
                <w:sz w:val="18"/>
                <w:szCs w:val="18"/>
                <w:lang w:eastAsia="ar-SA"/>
              </w:rPr>
            </w:pPr>
            <w:r w:rsidRPr="003144DC">
              <w:rPr>
                <w:sz w:val="18"/>
                <w:szCs w:val="18"/>
                <w:lang w:eastAsia="ar-SA"/>
              </w:rPr>
              <w:t>суббота</w:t>
            </w:r>
          </w:p>
        </w:tc>
        <w:tc>
          <w:tcPr>
            <w:tcW w:w="6413" w:type="dxa"/>
          </w:tcPr>
          <w:p w:rsidR="003144DC" w:rsidRPr="003144DC" w:rsidRDefault="003144DC" w:rsidP="003144DC">
            <w:pPr>
              <w:widowControl w:val="0"/>
              <w:suppressAutoHyphens/>
              <w:jc w:val="center"/>
              <w:rPr>
                <w:sz w:val="18"/>
                <w:szCs w:val="18"/>
                <w:lang w:eastAsia="ar-SA"/>
              </w:rPr>
            </w:pPr>
            <w:r w:rsidRPr="003144DC">
              <w:rPr>
                <w:sz w:val="18"/>
                <w:szCs w:val="18"/>
                <w:lang w:eastAsia="ar-SA"/>
              </w:rPr>
              <w:t>8.00-13.00</w:t>
            </w:r>
          </w:p>
        </w:tc>
      </w:tr>
      <w:tr w:rsidR="003144DC" w:rsidRPr="003144DC" w:rsidTr="0023597A">
        <w:trPr>
          <w:jc w:val="center"/>
        </w:trPr>
        <w:tc>
          <w:tcPr>
            <w:tcW w:w="2943" w:type="dxa"/>
          </w:tcPr>
          <w:p w:rsidR="003144DC" w:rsidRPr="003144DC" w:rsidRDefault="003144DC" w:rsidP="003144DC">
            <w:pPr>
              <w:widowControl w:val="0"/>
              <w:suppressAutoHyphens/>
              <w:jc w:val="center"/>
              <w:rPr>
                <w:sz w:val="18"/>
                <w:szCs w:val="18"/>
                <w:lang w:eastAsia="ar-SA"/>
              </w:rPr>
            </w:pPr>
            <w:r w:rsidRPr="003144DC">
              <w:rPr>
                <w:sz w:val="18"/>
                <w:szCs w:val="18"/>
                <w:lang w:eastAsia="ar-SA"/>
              </w:rPr>
              <w:t>воскресенье</w:t>
            </w:r>
          </w:p>
        </w:tc>
        <w:tc>
          <w:tcPr>
            <w:tcW w:w="6413" w:type="dxa"/>
          </w:tcPr>
          <w:p w:rsidR="003144DC" w:rsidRPr="003144DC" w:rsidRDefault="003144DC" w:rsidP="003144DC">
            <w:pPr>
              <w:widowControl w:val="0"/>
              <w:suppressAutoHyphens/>
              <w:jc w:val="center"/>
              <w:rPr>
                <w:sz w:val="18"/>
                <w:szCs w:val="18"/>
                <w:lang w:eastAsia="ar-SA"/>
              </w:rPr>
            </w:pPr>
            <w:r w:rsidRPr="003144DC">
              <w:rPr>
                <w:sz w:val="18"/>
                <w:szCs w:val="18"/>
                <w:lang w:eastAsia="ar-SA"/>
              </w:rPr>
              <w:t>выходной день</w:t>
            </w:r>
          </w:p>
        </w:tc>
      </w:tr>
      <w:tr w:rsidR="003144DC" w:rsidRPr="003144DC" w:rsidTr="0023597A">
        <w:trPr>
          <w:jc w:val="center"/>
        </w:trPr>
        <w:tc>
          <w:tcPr>
            <w:tcW w:w="2943" w:type="dxa"/>
          </w:tcPr>
          <w:p w:rsidR="003144DC" w:rsidRPr="003144DC" w:rsidRDefault="003144DC" w:rsidP="003144DC">
            <w:pPr>
              <w:widowControl w:val="0"/>
              <w:suppressAutoHyphens/>
              <w:jc w:val="center"/>
              <w:rPr>
                <w:sz w:val="18"/>
                <w:szCs w:val="18"/>
                <w:lang w:eastAsia="ar-SA"/>
              </w:rPr>
            </w:pPr>
            <w:r w:rsidRPr="003144DC">
              <w:rPr>
                <w:sz w:val="18"/>
                <w:szCs w:val="18"/>
                <w:lang w:eastAsia="ar-SA"/>
              </w:rPr>
              <w:t>перерыв на обед</w:t>
            </w:r>
          </w:p>
        </w:tc>
        <w:tc>
          <w:tcPr>
            <w:tcW w:w="6413" w:type="dxa"/>
          </w:tcPr>
          <w:p w:rsidR="003144DC" w:rsidRPr="003144DC" w:rsidRDefault="003144DC" w:rsidP="003144DC">
            <w:pPr>
              <w:widowControl w:val="0"/>
              <w:suppressAutoHyphens/>
              <w:jc w:val="center"/>
              <w:rPr>
                <w:sz w:val="18"/>
                <w:szCs w:val="18"/>
                <w:lang w:eastAsia="ar-SA"/>
              </w:rPr>
            </w:pPr>
            <w:r w:rsidRPr="003144DC">
              <w:rPr>
                <w:sz w:val="18"/>
                <w:szCs w:val="18"/>
                <w:lang w:eastAsia="ar-SA"/>
              </w:rPr>
              <w:t>без перерыва на обед</w:t>
            </w:r>
          </w:p>
        </w:tc>
      </w:tr>
    </w:tbl>
    <w:p w:rsidR="003144DC" w:rsidRPr="003144DC" w:rsidRDefault="003144DC" w:rsidP="003144DC">
      <w:pPr>
        <w:widowControl w:val="0"/>
        <w:suppressAutoHyphens/>
        <w:jc w:val="center"/>
        <w:rPr>
          <w:b/>
          <w:sz w:val="18"/>
          <w:szCs w:val="18"/>
          <w:lang w:eastAsia="ar-SA"/>
        </w:rPr>
      </w:pPr>
    </w:p>
    <w:p w:rsidR="003144DC" w:rsidRPr="003144DC" w:rsidRDefault="003144DC" w:rsidP="003144DC">
      <w:pPr>
        <w:widowControl w:val="0"/>
        <w:suppressAutoHyphens/>
        <w:jc w:val="center"/>
        <w:rPr>
          <w:b/>
          <w:sz w:val="18"/>
          <w:szCs w:val="18"/>
          <w:lang w:eastAsia="ar-SA"/>
        </w:rPr>
      </w:pPr>
      <w:r w:rsidRPr="003144DC">
        <w:rPr>
          <w:b/>
          <w:sz w:val="18"/>
          <w:szCs w:val="18"/>
          <w:lang w:eastAsia="ar-SA"/>
        </w:rPr>
        <w:t>II. Стандарт предоставления муниципальной услуги</w:t>
      </w:r>
    </w:p>
    <w:p w:rsidR="003144DC" w:rsidRPr="003144DC" w:rsidRDefault="003144DC" w:rsidP="003144DC">
      <w:pPr>
        <w:widowControl w:val="0"/>
        <w:suppressAutoHyphens/>
        <w:jc w:val="center"/>
        <w:rPr>
          <w:b/>
          <w:sz w:val="18"/>
          <w:szCs w:val="18"/>
          <w:lang w:eastAsia="ar-SA"/>
        </w:rPr>
      </w:pPr>
      <w:r w:rsidRPr="003144DC">
        <w:rPr>
          <w:b/>
          <w:sz w:val="18"/>
          <w:szCs w:val="18"/>
          <w:lang w:eastAsia="ar-SA"/>
        </w:rPr>
        <w:t>Наименование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2.1. Наименование муниципальной услуги - «Признание садового дома жилым домом или жилого дома садовым домом».</w:t>
      </w:r>
    </w:p>
    <w:p w:rsidR="003144DC" w:rsidRPr="003144DC" w:rsidRDefault="003144DC" w:rsidP="003144DC">
      <w:pPr>
        <w:widowControl w:val="0"/>
        <w:suppressAutoHyphens/>
        <w:jc w:val="both"/>
        <w:rPr>
          <w:sz w:val="18"/>
          <w:szCs w:val="18"/>
          <w:lang w:eastAsia="ar-SA"/>
        </w:rPr>
      </w:pPr>
      <w:r w:rsidRPr="003144DC">
        <w:rPr>
          <w:sz w:val="18"/>
          <w:szCs w:val="18"/>
          <w:lang w:eastAsia="ar-SA"/>
        </w:rPr>
        <w:t>Краткое наименование муниципальной услуги не предусмотрено.</w:t>
      </w:r>
    </w:p>
    <w:p w:rsidR="003144DC" w:rsidRPr="003144DC" w:rsidRDefault="003144DC" w:rsidP="003144DC">
      <w:pPr>
        <w:widowControl w:val="0"/>
        <w:suppressAutoHyphens/>
        <w:jc w:val="center"/>
        <w:rPr>
          <w:b/>
          <w:sz w:val="18"/>
          <w:szCs w:val="18"/>
          <w:lang w:eastAsia="ar-SA"/>
        </w:rPr>
      </w:pPr>
      <w:r w:rsidRPr="003144DC">
        <w:rPr>
          <w:b/>
          <w:sz w:val="18"/>
          <w:szCs w:val="18"/>
          <w:lang w:eastAsia="ar-SA"/>
        </w:rPr>
        <w:t>Наименование органа местного самоуправления, предоставляющего муниципальную услугу</w:t>
      </w:r>
    </w:p>
    <w:p w:rsidR="003144DC" w:rsidRPr="003144DC" w:rsidRDefault="003144DC" w:rsidP="003144DC">
      <w:pPr>
        <w:widowControl w:val="0"/>
        <w:suppressAutoHyphens/>
        <w:jc w:val="both"/>
        <w:rPr>
          <w:sz w:val="18"/>
          <w:szCs w:val="18"/>
          <w:lang w:eastAsia="ar-SA"/>
        </w:rPr>
      </w:pPr>
      <w:r w:rsidRPr="003144DC">
        <w:rPr>
          <w:sz w:val="18"/>
          <w:szCs w:val="18"/>
          <w:lang w:eastAsia="ar-SA"/>
        </w:rPr>
        <w:t>2.2. Предоставление муниципальной услуги осуществляет Администрация.</w:t>
      </w:r>
    </w:p>
    <w:p w:rsidR="003144DC" w:rsidRPr="003144DC" w:rsidRDefault="003144DC" w:rsidP="003144DC">
      <w:pPr>
        <w:widowControl w:val="0"/>
        <w:suppressAutoHyphens/>
        <w:jc w:val="center"/>
        <w:rPr>
          <w:b/>
          <w:sz w:val="18"/>
          <w:szCs w:val="18"/>
          <w:lang w:eastAsia="ar-SA"/>
        </w:rPr>
      </w:pPr>
      <w:r w:rsidRPr="003144DC">
        <w:rPr>
          <w:b/>
          <w:sz w:val="18"/>
          <w:szCs w:val="18"/>
          <w:lang w:eastAsia="ar-SA"/>
        </w:rPr>
        <w:t>Результат предоставления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2.3. Результатом предоставления муниципальной услуги является:</w:t>
      </w:r>
    </w:p>
    <w:p w:rsidR="003144DC" w:rsidRPr="003144DC" w:rsidRDefault="003144DC" w:rsidP="003144DC">
      <w:pPr>
        <w:widowControl w:val="0"/>
        <w:suppressAutoHyphens/>
        <w:jc w:val="both"/>
        <w:rPr>
          <w:sz w:val="18"/>
          <w:szCs w:val="18"/>
          <w:lang w:eastAsia="ar-SA"/>
        </w:rPr>
      </w:pPr>
      <w:r w:rsidRPr="003144DC">
        <w:rPr>
          <w:sz w:val="18"/>
          <w:szCs w:val="18"/>
          <w:lang w:eastAsia="ar-SA"/>
        </w:rPr>
        <w:t>- выдача (направление) заявителю постановления Администрации о признании садового дома жилым домом или жилого дома садовым домом;</w:t>
      </w:r>
    </w:p>
    <w:p w:rsidR="003144DC" w:rsidRPr="003144DC" w:rsidRDefault="003144DC" w:rsidP="003144DC">
      <w:pPr>
        <w:widowControl w:val="0"/>
        <w:suppressAutoHyphens/>
        <w:jc w:val="both"/>
        <w:rPr>
          <w:sz w:val="18"/>
          <w:szCs w:val="18"/>
          <w:lang w:eastAsia="ar-SA"/>
        </w:rPr>
      </w:pPr>
      <w:r w:rsidRPr="003144DC">
        <w:rPr>
          <w:sz w:val="18"/>
          <w:szCs w:val="18"/>
          <w:lang w:eastAsia="ar-SA"/>
        </w:rPr>
        <w:t>- выдача (направление) заявителю постановления Администрации об отказе в признании садового дома жилым домом или жилого дома садовым домом.</w:t>
      </w:r>
    </w:p>
    <w:p w:rsidR="003144DC" w:rsidRPr="003144DC" w:rsidRDefault="003144DC" w:rsidP="003144DC">
      <w:pPr>
        <w:widowControl w:val="0"/>
        <w:suppressAutoHyphens/>
        <w:jc w:val="both"/>
        <w:rPr>
          <w:sz w:val="18"/>
          <w:szCs w:val="18"/>
          <w:lang w:eastAsia="ar-SA"/>
        </w:rPr>
      </w:pPr>
      <w:r w:rsidRPr="003144DC">
        <w:rPr>
          <w:sz w:val="18"/>
          <w:szCs w:val="18"/>
          <w:lang w:eastAsia="ar-SA"/>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3144DC" w:rsidRPr="003144DC" w:rsidRDefault="003144DC" w:rsidP="003144DC">
      <w:pPr>
        <w:widowControl w:val="0"/>
        <w:suppressAutoHyphens/>
        <w:jc w:val="both"/>
        <w:rPr>
          <w:sz w:val="18"/>
          <w:szCs w:val="18"/>
          <w:lang w:eastAsia="ar-SA"/>
        </w:rPr>
      </w:pPr>
      <w:r w:rsidRPr="003144DC">
        <w:rPr>
          <w:sz w:val="18"/>
          <w:szCs w:val="18"/>
          <w:lang w:eastAsia="ar-SA"/>
        </w:rPr>
        <w:t>1) при личной явке:</w:t>
      </w:r>
    </w:p>
    <w:p w:rsidR="003144DC" w:rsidRPr="003144DC" w:rsidRDefault="003144DC" w:rsidP="003144DC">
      <w:pPr>
        <w:widowControl w:val="0"/>
        <w:suppressAutoHyphens/>
        <w:jc w:val="both"/>
        <w:rPr>
          <w:sz w:val="18"/>
          <w:szCs w:val="18"/>
          <w:lang w:eastAsia="ar-SA"/>
        </w:rPr>
      </w:pPr>
      <w:r w:rsidRPr="003144DC">
        <w:rPr>
          <w:sz w:val="18"/>
          <w:szCs w:val="18"/>
          <w:lang w:eastAsia="ar-SA"/>
        </w:rPr>
        <w:t>- в Администрации;</w:t>
      </w:r>
    </w:p>
    <w:p w:rsidR="003144DC" w:rsidRPr="003144DC" w:rsidRDefault="003144DC" w:rsidP="003144DC">
      <w:pPr>
        <w:widowControl w:val="0"/>
        <w:suppressAutoHyphens/>
        <w:jc w:val="both"/>
        <w:rPr>
          <w:sz w:val="18"/>
          <w:szCs w:val="18"/>
          <w:lang w:eastAsia="ar-SA"/>
        </w:rPr>
      </w:pPr>
      <w:r w:rsidRPr="003144DC">
        <w:rPr>
          <w:sz w:val="18"/>
          <w:szCs w:val="18"/>
          <w:lang w:eastAsia="ar-SA"/>
        </w:rPr>
        <w:t>- в МФЦ;</w:t>
      </w:r>
    </w:p>
    <w:p w:rsidR="003144DC" w:rsidRPr="003144DC" w:rsidRDefault="003144DC" w:rsidP="003144DC">
      <w:pPr>
        <w:widowControl w:val="0"/>
        <w:suppressAutoHyphens/>
        <w:jc w:val="both"/>
        <w:rPr>
          <w:sz w:val="18"/>
          <w:szCs w:val="18"/>
          <w:lang w:eastAsia="ar-SA"/>
        </w:rPr>
      </w:pPr>
      <w:r w:rsidRPr="003144DC">
        <w:rPr>
          <w:sz w:val="18"/>
          <w:szCs w:val="18"/>
          <w:lang w:eastAsia="ar-SA"/>
        </w:rPr>
        <w:t>2) без личной явки:</w:t>
      </w:r>
    </w:p>
    <w:p w:rsidR="003144DC" w:rsidRPr="003144DC" w:rsidRDefault="003144DC" w:rsidP="003144DC">
      <w:pPr>
        <w:widowControl w:val="0"/>
        <w:suppressAutoHyphens/>
        <w:jc w:val="both"/>
        <w:rPr>
          <w:sz w:val="18"/>
          <w:szCs w:val="18"/>
          <w:lang w:eastAsia="ar-SA"/>
        </w:rPr>
      </w:pPr>
      <w:r w:rsidRPr="003144DC">
        <w:rPr>
          <w:sz w:val="18"/>
          <w:szCs w:val="18"/>
          <w:lang w:eastAsia="ar-SA"/>
        </w:rPr>
        <w:t>- почтовым отправлением;</w:t>
      </w:r>
    </w:p>
    <w:p w:rsidR="003144DC" w:rsidRPr="003144DC" w:rsidRDefault="003144DC" w:rsidP="003144DC">
      <w:pPr>
        <w:widowControl w:val="0"/>
        <w:suppressAutoHyphens/>
        <w:jc w:val="both"/>
        <w:rPr>
          <w:sz w:val="18"/>
          <w:szCs w:val="18"/>
          <w:lang w:eastAsia="ar-SA"/>
        </w:rPr>
      </w:pPr>
      <w:r w:rsidRPr="003144DC">
        <w:rPr>
          <w:sz w:val="18"/>
          <w:szCs w:val="18"/>
          <w:lang w:eastAsia="ar-SA"/>
        </w:rPr>
        <w:t>- в электронной форме через личный кабинет заявителя на Региональном портале или Едином портале.</w:t>
      </w:r>
    </w:p>
    <w:p w:rsidR="003144DC" w:rsidRPr="003144DC" w:rsidRDefault="003144DC" w:rsidP="003144DC">
      <w:pPr>
        <w:widowControl w:val="0"/>
        <w:suppressAutoHyphens/>
        <w:jc w:val="center"/>
        <w:rPr>
          <w:b/>
          <w:sz w:val="18"/>
          <w:szCs w:val="18"/>
          <w:lang w:eastAsia="ar-SA"/>
        </w:rPr>
      </w:pPr>
      <w:r w:rsidRPr="003144DC">
        <w:rPr>
          <w:b/>
          <w:sz w:val="18"/>
          <w:szCs w:val="18"/>
          <w:lang w:eastAsia="ar-SA"/>
        </w:rPr>
        <w:t>Срок предоставления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2.4. Срок предоставления услуги составляет не более 45 календарных дней со дня подачи заявления в Администрацию.</w:t>
      </w:r>
    </w:p>
    <w:p w:rsidR="003144DC" w:rsidRPr="003144DC" w:rsidRDefault="003144DC" w:rsidP="003144DC">
      <w:pPr>
        <w:widowControl w:val="0"/>
        <w:suppressAutoHyphens/>
        <w:jc w:val="both"/>
        <w:rPr>
          <w:sz w:val="18"/>
          <w:szCs w:val="18"/>
          <w:lang w:eastAsia="ar-SA"/>
        </w:rPr>
      </w:pPr>
      <w:r w:rsidRPr="003144DC">
        <w:rPr>
          <w:sz w:val="18"/>
          <w:szCs w:val="18"/>
          <w:lang w:eastAsia="ar-SA"/>
        </w:rPr>
        <w:t>В случае представления заявления через МФЦ срок, указанный в абзаце первом настоящего пункта, исчисляется со дня передачи МФЦ заявления и документов, указанных в пункте 2.6 Регламента, в Администрацию.</w:t>
      </w:r>
    </w:p>
    <w:p w:rsidR="003144DC" w:rsidRPr="003144DC" w:rsidRDefault="003144DC" w:rsidP="003144DC">
      <w:pPr>
        <w:widowControl w:val="0"/>
        <w:suppressAutoHyphens/>
        <w:jc w:val="center"/>
        <w:rPr>
          <w:b/>
          <w:sz w:val="18"/>
          <w:szCs w:val="18"/>
          <w:lang w:eastAsia="ar-SA"/>
        </w:rPr>
      </w:pPr>
      <w:r w:rsidRPr="003144DC">
        <w:rPr>
          <w:b/>
          <w:sz w:val="18"/>
          <w:szCs w:val="18"/>
          <w:lang w:eastAsia="ar-SA"/>
        </w:rPr>
        <w:t>Правовые основания для предоставления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региональной государственной информационной системе «Портал государственных и муниципальных услуг (функций) Пензенской области», а также на официальном сайте Администрации.</w:t>
      </w:r>
    </w:p>
    <w:p w:rsidR="003144DC" w:rsidRPr="003144DC" w:rsidRDefault="003144DC" w:rsidP="009E6218">
      <w:pPr>
        <w:widowControl w:val="0"/>
        <w:suppressAutoHyphens/>
        <w:jc w:val="center"/>
        <w:rPr>
          <w:b/>
          <w:sz w:val="18"/>
          <w:szCs w:val="18"/>
          <w:lang w:eastAsia="ar-SA"/>
        </w:rPr>
      </w:pPr>
      <w:r w:rsidRPr="003144DC">
        <w:rPr>
          <w:b/>
          <w:sz w:val="18"/>
          <w:szCs w:val="18"/>
          <w:lang w:eastAsia="ar-SA"/>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способы их представления</w:t>
      </w:r>
    </w:p>
    <w:p w:rsidR="003144DC" w:rsidRPr="003144DC" w:rsidRDefault="003144DC" w:rsidP="003144DC">
      <w:pPr>
        <w:widowControl w:val="0"/>
        <w:suppressAutoHyphens/>
        <w:jc w:val="both"/>
        <w:rPr>
          <w:sz w:val="18"/>
          <w:szCs w:val="18"/>
          <w:lang w:eastAsia="ar-SA"/>
        </w:rPr>
      </w:pPr>
      <w:r w:rsidRPr="003144DC">
        <w:rPr>
          <w:sz w:val="18"/>
          <w:szCs w:val="18"/>
          <w:lang w:eastAsia="ar-SA"/>
        </w:rPr>
        <w:t>2.6. Документы, которые заявитель должен представить самостоятельно:</w:t>
      </w:r>
    </w:p>
    <w:p w:rsidR="003144DC" w:rsidRPr="003144DC" w:rsidRDefault="003144DC" w:rsidP="003144DC">
      <w:pPr>
        <w:autoSpaceDE w:val="0"/>
        <w:autoSpaceDN w:val="0"/>
        <w:adjustRightInd w:val="0"/>
        <w:jc w:val="both"/>
        <w:rPr>
          <w:sz w:val="18"/>
          <w:szCs w:val="18"/>
          <w:lang w:eastAsia="ar-SA"/>
        </w:rPr>
      </w:pPr>
      <w:r w:rsidRPr="003144DC">
        <w:rPr>
          <w:sz w:val="18"/>
          <w:szCs w:val="18"/>
        </w:rPr>
        <w:t>а)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Администрации и иных предусмотренных Регламентом документов (почтовое отправление с уведомлением о вручении, электронная почта, получение лично в МФЦ, получение лично в Администрации)</w:t>
      </w:r>
      <w:r w:rsidRPr="003144DC">
        <w:rPr>
          <w:sz w:val="18"/>
          <w:szCs w:val="18"/>
          <w:lang w:eastAsia="ar-SA"/>
        </w:rPr>
        <w:t xml:space="preserve"> (приложение к Регламенту); </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б) выписка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содержащая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 </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в)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 статьями 7 , 8  и 10 Федерального закона от 30.12.2009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 </w:t>
      </w:r>
    </w:p>
    <w:p w:rsidR="003144DC" w:rsidRPr="003144DC" w:rsidRDefault="003144DC" w:rsidP="003144DC">
      <w:pPr>
        <w:widowControl w:val="0"/>
        <w:suppressAutoHyphens/>
        <w:jc w:val="both"/>
        <w:rPr>
          <w:sz w:val="18"/>
          <w:szCs w:val="18"/>
          <w:lang w:eastAsia="ar-SA"/>
        </w:rPr>
      </w:pPr>
      <w:r w:rsidRPr="003144DC">
        <w:rPr>
          <w:sz w:val="18"/>
          <w:szCs w:val="18"/>
          <w:lang w:eastAsia="ar-SA"/>
        </w:rPr>
        <w:lastRenderedPageBreak/>
        <w:t>г)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3144DC" w:rsidRPr="003144DC" w:rsidRDefault="003144DC" w:rsidP="003144DC">
      <w:pPr>
        <w:widowControl w:val="0"/>
        <w:suppressAutoHyphens/>
        <w:jc w:val="both"/>
        <w:rPr>
          <w:sz w:val="18"/>
          <w:szCs w:val="18"/>
          <w:lang w:eastAsia="ar-SA"/>
        </w:rPr>
      </w:pPr>
    </w:p>
    <w:p w:rsidR="003144DC" w:rsidRPr="003144DC" w:rsidRDefault="003144DC" w:rsidP="003144DC">
      <w:pPr>
        <w:widowControl w:val="0"/>
        <w:suppressAutoHyphens/>
        <w:jc w:val="center"/>
        <w:rPr>
          <w:b/>
          <w:sz w:val="18"/>
          <w:szCs w:val="18"/>
          <w:lang w:eastAsia="ar-SA"/>
        </w:rPr>
      </w:pPr>
      <w:r w:rsidRPr="003144DC">
        <w:rPr>
          <w:b/>
          <w:sz w:val="18"/>
          <w:szCs w:val="18"/>
          <w:lang w:eastAsia="ar-SA"/>
        </w:rPr>
        <w:t>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государственной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3144DC" w:rsidRPr="003144DC" w:rsidRDefault="003144DC" w:rsidP="003144DC">
      <w:pPr>
        <w:widowControl w:val="0"/>
        <w:suppressAutoHyphens/>
        <w:jc w:val="both"/>
        <w:rPr>
          <w:sz w:val="18"/>
          <w:szCs w:val="18"/>
          <w:lang w:eastAsia="ar-SA"/>
        </w:rPr>
      </w:pPr>
      <w:r w:rsidRPr="003144DC">
        <w:rPr>
          <w:sz w:val="18"/>
          <w:szCs w:val="18"/>
          <w:lang w:eastAsia="ar-SA"/>
        </w:rPr>
        <w:t>2.7. Заявитель вправе не представлять выписку из Единого государственного реестра недвижимости. 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 Администрация запрашивает с использованием единой системы межведомственного электронного взаимодействия в Управлении Федеральной службы государственной регистрации, кадастра и картографии по Пензенской области выписку из Единого государственного реестра недвижимости, содержащую сведения о зарегистрированных правах на садовый дом или жилой дом.</w:t>
      </w:r>
    </w:p>
    <w:p w:rsidR="003144DC" w:rsidRPr="003144DC" w:rsidRDefault="003144DC" w:rsidP="003144DC">
      <w:pPr>
        <w:widowControl w:val="0"/>
        <w:suppressAutoHyphens/>
        <w:jc w:val="both"/>
        <w:rPr>
          <w:sz w:val="18"/>
          <w:szCs w:val="18"/>
          <w:lang w:eastAsia="ar-SA"/>
        </w:rPr>
      </w:pPr>
      <w:r w:rsidRPr="003144DC">
        <w:rPr>
          <w:sz w:val="18"/>
          <w:szCs w:val="18"/>
          <w:lang w:eastAsia="ar-SA"/>
        </w:rPr>
        <w:t>2.8. Заявитель может подать заявление и документы, необходимые для предоставления муниципальной услуги следующими способами:</w:t>
      </w:r>
    </w:p>
    <w:p w:rsidR="003144DC" w:rsidRPr="003144DC" w:rsidRDefault="003144DC" w:rsidP="003144DC">
      <w:pPr>
        <w:widowControl w:val="0"/>
        <w:suppressAutoHyphens/>
        <w:jc w:val="both"/>
        <w:rPr>
          <w:sz w:val="18"/>
          <w:szCs w:val="18"/>
          <w:lang w:eastAsia="ar-SA"/>
        </w:rPr>
      </w:pPr>
      <w:r w:rsidRPr="003144DC">
        <w:rPr>
          <w:sz w:val="18"/>
          <w:szCs w:val="18"/>
          <w:lang w:eastAsia="ar-SA"/>
        </w:rPr>
        <w:t>а) лично по адресу Администрации;</w:t>
      </w:r>
    </w:p>
    <w:p w:rsidR="003144DC" w:rsidRPr="003144DC" w:rsidRDefault="003144DC" w:rsidP="003144DC">
      <w:pPr>
        <w:widowControl w:val="0"/>
        <w:suppressAutoHyphens/>
        <w:jc w:val="both"/>
        <w:rPr>
          <w:sz w:val="18"/>
          <w:szCs w:val="18"/>
          <w:lang w:eastAsia="ar-SA"/>
        </w:rPr>
      </w:pPr>
      <w:r w:rsidRPr="003144DC">
        <w:rPr>
          <w:sz w:val="18"/>
          <w:szCs w:val="18"/>
          <w:lang w:eastAsia="ar-SA"/>
        </w:rPr>
        <w:t>б) посредством почтовой связи по адресу Администрации,</w:t>
      </w:r>
    </w:p>
    <w:p w:rsidR="003144DC" w:rsidRPr="003144DC" w:rsidRDefault="003144DC" w:rsidP="003144DC">
      <w:pPr>
        <w:widowControl w:val="0"/>
        <w:suppressAutoHyphens/>
        <w:jc w:val="both"/>
        <w:rPr>
          <w:sz w:val="18"/>
          <w:szCs w:val="18"/>
          <w:lang w:eastAsia="ar-SA"/>
        </w:rPr>
      </w:pPr>
      <w:r w:rsidRPr="003144DC">
        <w:rPr>
          <w:sz w:val="18"/>
          <w:szCs w:val="18"/>
          <w:lang w:eastAsia="ar-SA"/>
        </w:rPr>
        <w:t>в) в форме электронного документа, подписанного простой электронной подписью;</w:t>
      </w:r>
    </w:p>
    <w:p w:rsidR="003144DC" w:rsidRPr="003144DC" w:rsidRDefault="003144DC" w:rsidP="003144DC">
      <w:pPr>
        <w:widowControl w:val="0"/>
        <w:suppressAutoHyphens/>
        <w:jc w:val="both"/>
        <w:rPr>
          <w:sz w:val="18"/>
          <w:szCs w:val="18"/>
          <w:lang w:eastAsia="ar-SA"/>
        </w:rPr>
      </w:pPr>
      <w:r w:rsidRPr="003144DC">
        <w:rPr>
          <w:sz w:val="18"/>
          <w:szCs w:val="18"/>
          <w:lang w:eastAsia="ar-SA"/>
        </w:rPr>
        <w:t>г) в форме электронного документа, подписанного простой электронной подписью посредством Регионального портала;</w:t>
      </w:r>
    </w:p>
    <w:p w:rsidR="003144DC" w:rsidRPr="003144DC" w:rsidRDefault="003144DC" w:rsidP="003144DC">
      <w:pPr>
        <w:widowControl w:val="0"/>
        <w:suppressAutoHyphens/>
        <w:jc w:val="both"/>
        <w:rPr>
          <w:sz w:val="18"/>
          <w:szCs w:val="18"/>
          <w:lang w:eastAsia="ar-SA"/>
        </w:rPr>
      </w:pPr>
      <w:r w:rsidRPr="003144DC">
        <w:rPr>
          <w:sz w:val="18"/>
          <w:szCs w:val="18"/>
          <w:lang w:eastAsia="ar-SA"/>
        </w:rPr>
        <w:t>д) на бумажном носителе через МФЦ.</w:t>
      </w:r>
    </w:p>
    <w:p w:rsidR="003144DC" w:rsidRPr="003144DC" w:rsidRDefault="003144DC" w:rsidP="003144DC">
      <w:pPr>
        <w:widowControl w:val="0"/>
        <w:suppressAutoHyphens/>
        <w:jc w:val="both"/>
        <w:rPr>
          <w:sz w:val="18"/>
          <w:szCs w:val="18"/>
          <w:lang w:eastAsia="ar-SA"/>
        </w:rPr>
      </w:pPr>
      <w:r w:rsidRPr="003144DC">
        <w:rPr>
          <w:sz w:val="18"/>
          <w:szCs w:val="18"/>
          <w:lang w:eastAsia="ar-SA"/>
        </w:rPr>
        <w:t>Формирование заявления в электронной форме осуществляется посредством заполнения интерактивной формы запроса на Региональном портале без необходимости дополнительной подачи заявления в какой-либо иной форме.</w:t>
      </w:r>
    </w:p>
    <w:p w:rsidR="003144DC" w:rsidRPr="003144DC" w:rsidRDefault="003144DC" w:rsidP="003144DC">
      <w:pPr>
        <w:widowControl w:val="0"/>
        <w:suppressAutoHyphens/>
        <w:jc w:val="both"/>
        <w:rPr>
          <w:sz w:val="18"/>
          <w:szCs w:val="18"/>
          <w:lang w:eastAsia="ar-SA"/>
        </w:rPr>
      </w:pPr>
      <w:r w:rsidRPr="003144DC">
        <w:rPr>
          <w:sz w:val="18"/>
          <w:szCs w:val="18"/>
          <w:lang w:eastAsia="ar-SA"/>
        </w:rPr>
        <w:t>Образцы заполнения электронной формы заявления размещаются на Региональном портале.</w:t>
      </w:r>
    </w:p>
    <w:p w:rsidR="003144DC" w:rsidRPr="003144DC" w:rsidRDefault="003144DC" w:rsidP="003144DC">
      <w:pPr>
        <w:widowControl w:val="0"/>
        <w:suppressAutoHyphens/>
        <w:jc w:val="both"/>
        <w:rPr>
          <w:sz w:val="18"/>
          <w:szCs w:val="18"/>
          <w:lang w:eastAsia="ar-SA"/>
        </w:rPr>
      </w:pPr>
      <w:r w:rsidRPr="003144DC">
        <w:rPr>
          <w:sz w:val="18"/>
          <w:szCs w:val="18"/>
          <w:lang w:eastAsia="ar-SA"/>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3144DC" w:rsidRPr="003144DC" w:rsidRDefault="003144DC" w:rsidP="003144DC">
      <w:pPr>
        <w:widowControl w:val="0"/>
        <w:suppressAutoHyphens/>
        <w:jc w:val="both"/>
        <w:rPr>
          <w:sz w:val="18"/>
          <w:szCs w:val="18"/>
          <w:lang w:eastAsia="ar-SA"/>
        </w:rPr>
      </w:pPr>
      <w:r w:rsidRPr="003144DC">
        <w:rPr>
          <w:sz w:val="18"/>
          <w:szCs w:val="18"/>
          <w:lang w:eastAsia="ar-SA"/>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144DC" w:rsidRPr="003144DC" w:rsidRDefault="003144DC" w:rsidP="003144DC">
      <w:pPr>
        <w:widowControl w:val="0"/>
        <w:suppressAutoHyphens/>
        <w:jc w:val="both"/>
        <w:rPr>
          <w:sz w:val="18"/>
          <w:szCs w:val="18"/>
          <w:lang w:eastAsia="ar-SA"/>
        </w:rPr>
      </w:pPr>
      <w:r w:rsidRPr="003144DC">
        <w:rPr>
          <w:sz w:val="18"/>
          <w:szCs w:val="18"/>
          <w:lang w:eastAsia="ar-SA"/>
        </w:rPr>
        <w:t>При формировании заявления обеспечивается:</w:t>
      </w:r>
    </w:p>
    <w:p w:rsidR="003144DC" w:rsidRPr="003144DC" w:rsidRDefault="003144DC" w:rsidP="003144DC">
      <w:pPr>
        <w:widowControl w:val="0"/>
        <w:suppressAutoHyphens/>
        <w:jc w:val="both"/>
        <w:rPr>
          <w:sz w:val="18"/>
          <w:szCs w:val="18"/>
          <w:lang w:eastAsia="ar-SA"/>
        </w:rPr>
      </w:pPr>
      <w:r w:rsidRPr="003144DC">
        <w:rPr>
          <w:sz w:val="18"/>
          <w:szCs w:val="18"/>
          <w:lang w:eastAsia="ar-SA"/>
        </w:rPr>
        <w:t>а) возможность копирования и сохранения запроса и иных документов, указанных в пункте 2.6 Регламента, необходимых для предоставления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б) возможность печати па бумажном носителе копии электронной формы заявления;</w:t>
      </w:r>
    </w:p>
    <w:p w:rsidR="003144DC" w:rsidRPr="003144DC" w:rsidRDefault="003144DC" w:rsidP="003144DC">
      <w:pPr>
        <w:widowControl w:val="0"/>
        <w:suppressAutoHyphens/>
        <w:jc w:val="both"/>
        <w:rPr>
          <w:sz w:val="18"/>
          <w:szCs w:val="18"/>
          <w:lang w:eastAsia="ar-SA"/>
        </w:rPr>
      </w:pPr>
      <w:r w:rsidRPr="003144DC">
        <w:rPr>
          <w:sz w:val="18"/>
          <w:szCs w:val="18"/>
          <w:lang w:eastAsia="ar-SA"/>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144DC" w:rsidRPr="003144DC" w:rsidRDefault="003144DC" w:rsidP="003144DC">
      <w:pPr>
        <w:widowControl w:val="0"/>
        <w:suppressAutoHyphens/>
        <w:jc w:val="both"/>
        <w:rPr>
          <w:sz w:val="18"/>
          <w:szCs w:val="18"/>
          <w:lang w:eastAsia="ar-SA"/>
        </w:rPr>
      </w:pPr>
      <w:r w:rsidRPr="003144DC">
        <w:rPr>
          <w:sz w:val="18"/>
          <w:szCs w:val="18"/>
          <w:lang w:eastAsia="ar-SA"/>
        </w:rPr>
        <w:t>г)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в части, касающейся сведений, отсутствующих в ЕСИА;</w:t>
      </w:r>
    </w:p>
    <w:p w:rsidR="003144DC" w:rsidRPr="003144DC" w:rsidRDefault="003144DC" w:rsidP="003144DC">
      <w:pPr>
        <w:widowControl w:val="0"/>
        <w:suppressAutoHyphens/>
        <w:jc w:val="both"/>
        <w:rPr>
          <w:sz w:val="18"/>
          <w:szCs w:val="18"/>
          <w:lang w:eastAsia="ar-SA"/>
        </w:rPr>
      </w:pPr>
      <w:r w:rsidRPr="003144DC">
        <w:rPr>
          <w:sz w:val="18"/>
          <w:szCs w:val="18"/>
          <w:lang w:eastAsia="ar-SA"/>
        </w:rPr>
        <w:t>е) возможность вернуться на любой из этапов заполнения электронной формы заявления без потери ранее введенной информации;</w:t>
      </w:r>
    </w:p>
    <w:p w:rsidR="003144DC" w:rsidRPr="003144DC" w:rsidRDefault="003144DC" w:rsidP="003144DC">
      <w:pPr>
        <w:widowControl w:val="0"/>
        <w:suppressAutoHyphens/>
        <w:jc w:val="both"/>
        <w:rPr>
          <w:sz w:val="18"/>
          <w:szCs w:val="18"/>
          <w:lang w:eastAsia="ar-SA"/>
        </w:rPr>
      </w:pPr>
      <w:r w:rsidRPr="003144DC">
        <w:rPr>
          <w:sz w:val="18"/>
          <w:szCs w:val="18"/>
          <w:lang w:eastAsia="ar-SA"/>
        </w:rPr>
        <w:t>ж) возможность доступа заявителя на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3144DC" w:rsidRPr="003144DC" w:rsidRDefault="003144DC" w:rsidP="003144DC">
      <w:pPr>
        <w:widowControl w:val="0"/>
        <w:suppressAutoHyphens/>
        <w:jc w:val="both"/>
        <w:rPr>
          <w:sz w:val="18"/>
          <w:szCs w:val="18"/>
          <w:lang w:eastAsia="ar-SA"/>
        </w:rPr>
      </w:pPr>
      <w:r w:rsidRPr="003144DC">
        <w:rPr>
          <w:sz w:val="18"/>
          <w:szCs w:val="18"/>
          <w:lang w:eastAsia="ar-SA"/>
        </w:rPr>
        <w:t>2.9. Заявителю выдается расписка в получении от заявителя документов с указанием их перечня и даты их получения Администрацией, а также с указанием перечня сведений и документов, которые будут получены по межведомственным запросам. В случае представления документов через МФЦ расписка выдается указанным МФЦ.</w:t>
      </w:r>
    </w:p>
    <w:p w:rsidR="003144DC" w:rsidRPr="003144DC" w:rsidRDefault="003144DC" w:rsidP="003144DC">
      <w:pPr>
        <w:widowControl w:val="0"/>
        <w:suppressAutoHyphens/>
        <w:jc w:val="both"/>
        <w:rPr>
          <w:sz w:val="18"/>
          <w:szCs w:val="18"/>
          <w:lang w:eastAsia="ar-SA"/>
        </w:rPr>
      </w:pPr>
      <w:r w:rsidRPr="003144DC">
        <w:rPr>
          <w:sz w:val="18"/>
          <w:szCs w:val="18"/>
          <w:lang w:eastAsia="ar-SA"/>
        </w:rPr>
        <w:t>В случае подачи заявления в форме электронного документа в заявлении указывается один из следующих способов предоставления результатов рассмотрения заявления:</w:t>
      </w:r>
    </w:p>
    <w:p w:rsidR="003144DC" w:rsidRPr="003144DC" w:rsidRDefault="003144DC" w:rsidP="003144DC">
      <w:pPr>
        <w:widowControl w:val="0"/>
        <w:suppressAutoHyphens/>
        <w:jc w:val="both"/>
        <w:rPr>
          <w:sz w:val="18"/>
          <w:szCs w:val="18"/>
          <w:lang w:eastAsia="ar-SA"/>
        </w:rPr>
      </w:pPr>
      <w:r w:rsidRPr="003144DC">
        <w:rPr>
          <w:sz w:val="18"/>
          <w:szCs w:val="18"/>
          <w:lang w:eastAsia="ar-SA"/>
        </w:rPr>
        <w:t>- в виде бумажного документа, который заявитель получает непосредственно при личном обращении;</w:t>
      </w:r>
    </w:p>
    <w:p w:rsidR="003144DC" w:rsidRPr="003144DC" w:rsidRDefault="003144DC" w:rsidP="003144DC">
      <w:pPr>
        <w:widowControl w:val="0"/>
        <w:suppressAutoHyphens/>
        <w:jc w:val="both"/>
        <w:rPr>
          <w:sz w:val="18"/>
          <w:szCs w:val="18"/>
          <w:lang w:eastAsia="ar-SA"/>
        </w:rPr>
      </w:pPr>
      <w:r w:rsidRPr="003144DC">
        <w:rPr>
          <w:sz w:val="18"/>
          <w:szCs w:val="18"/>
          <w:lang w:eastAsia="ar-SA"/>
        </w:rPr>
        <w:t>- в виде бумажного документа, который направляется Администрацией заявителю посредством почтового отправления;</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 - в виде электронного документа, размещенного на официальном сайте Администрации, ссылка на который направляется Администрацией заявителю посредством электронной почты;</w:t>
      </w:r>
    </w:p>
    <w:p w:rsidR="003144DC" w:rsidRPr="003144DC" w:rsidRDefault="003144DC" w:rsidP="003144DC">
      <w:pPr>
        <w:widowControl w:val="0"/>
        <w:suppressAutoHyphens/>
        <w:jc w:val="both"/>
        <w:rPr>
          <w:sz w:val="18"/>
          <w:szCs w:val="18"/>
          <w:lang w:eastAsia="ar-SA"/>
        </w:rPr>
      </w:pPr>
      <w:r w:rsidRPr="003144DC">
        <w:rPr>
          <w:sz w:val="18"/>
          <w:szCs w:val="18"/>
          <w:lang w:eastAsia="ar-SA"/>
        </w:rPr>
        <w:t>- в виде электронного документа, который направляется Администрацией заявителю посредством электронной почты.</w:t>
      </w:r>
    </w:p>
    <w:p w:rsidR="003144DC" w:rsidRPr="003144DC" w:rsidRDefault="003144DC" w:rsidP="003144DC">
      <w:pPr>
        <w:widowControl w:val="0"/>
        <w:suppressAutoHyphens/>
        <w:jc w:val="both"/>
        <w:rPr>
          <w:sz w:val="18"/>
          <w:szCs w:val="18"/>
          <w:lang w:eastAsia="ar-SA"/>
        </w:rPr>
      </w:pPr>
      <w:bookmarkStart w:id="1" w:name="P171"/>
      <w:bookmarkEnd w:id="1"/>
      <w:r w:rsidRPr="003144DC">
        <w:rPr>
          <w:sz w:val="18"/>
          <w:szCs w:val="18"/>
          <w:lang w:eastAsia="ar-SA"/>
        </w:rPr>
        <w:t>2.10. 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144DC" w:rsidRPr="003144DC" w:rsidRDefault="003144DC" w:rsidP="003144DC">
      <w:pPr>
        <w:widowControl w:val="0"/>
        <w:suppressAutoHyphens/>
        <w:jc w:val="center"/>
        <w:rPr>
          <w:b/>
          <w:sz w:val="18"/>
          <w:szCs w:val="18"/>
          <w:lang w:eastAsia="ar-SA"/>
        </w:rPr>
      </w:pPr>
      <w:r w:rsidRPr="003144DC">
        <w:rPr>
          <w:b/>
          <w:sz w:val="18"/>
          <w:szCs w:val="18"/>
          <w:lang w:eastAsia="ar-SA"/>
        </w:rPr>
        <w:t>Исчерпывающий перечень оснований для отказа в приеме документов, необходимых для предоставления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2.11. В приеме к рассмотрению документов, необходимых для предоставления муниципальной услуги, отказывается в случаях:</w:t>
      </w:r>
    </w:p>
    <w:p w:rsidR="003144DC" w:rsidRPr="003144DC" w:rsidRDefault="003144DC" w:rsidP="003144DC">
      <w:pPr>
        <w:widowControl w:val="0"/>
        <w:suppressAutoHyphens/>
        <w:jc w:val="both"/>
        <w:rPr>
          <w:sz w:val="18"/>
          <w:szCs w:val="18"/>
          <w:lang w:eastAsia="ar-SA"/>
        </w:rPr>
      </w:pPr>
      <w:r w:rsidRPr="003144DC">
        <w:rPr>
          <w:sz w:val="18"/>
          <w:szCs w:val="18"/>
          <w:lang w:eastAsia="ar-SA"/>
        </w:rPr>
        <w:t>- предоставления не в полном объеме документов, предусмотренных пунктом 2.6 Регламента (с учетом пункта 2.7 Регламента);</w:t>
      </w:r>
    </w:p>
    <w:p w:rsidR="003144DC" w:rsidRPr="003144DC" w:rsidRDefault="003144DC" w:rsidP="003144DC">
      <w:pPr>
        <w:widowControl w:val="0"/>
        <w:autoSpaceDE w:val="0"/>
        <w:autoSpaceDN w:val="0"/>
        <w:jc w:val="both"/>
        <w:rPr>
          <w:sz w:val="18"/>
          <w:szCs w:val="18"/>
        </w:rPr>
      </w:pPr>
      <w:r w:rsidRPr="003144DC">
        <w:rPr>
          <w:sz w:val="18"/>
          <w:szCs w:val="18"/>
        </w:rPr>
        <w:t>- подачи заявления лицом, не указанным в заявлении (не заявителем или не законным представителем), либо лицо, предоставившее заявление, не предъявило документ, удостоверяющий личность;</w:t>
      </w:r>
    </w:p>
    <w:p w:rsidR="003144DC" w:rsidRPr="003144DC" w:rsidRDefault="003144DC" w:rsidP="003144DC">
      <w:pPr>
        <w:widowControl w:val="0"/>
        <w:suppressAutoHyphens/>
        <w:jc w:val="both"/>
        <w:rPr>
          <w:sz w:val="18"/>
          <w:szCs w:val="18"/>
          <w:lang w:eastAsia="ar-SA"/>
        </w:rPr>
      </w:pPr>
      <w:r w:rsidRPr="003144DC">
        <w:rPr>
          <w:sz w:val="18"/>
          <w:szCs w:val="18"/>
          <w:lang w:eastAsia="ar-SA"/>
        </w:rPr>
        <w:t>- выявления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w:t>
      </w:r>
    </w:p>
    <w:p w:rsidR="003144DC" w:rsidRPr="003144DC" w:rsidRDefault="003144DC" w:rsidP="003144DC">
      <w:pPr>
        <w:widowControl w:val="0"/>
        <w:suppressAutoHyphens/>
        <w:jc w:val="center"/>
        <w:rPr>
          <w:b/>
          <w:sz w:val="18"/>
          <w:szCs w:val="18"/>
          <w:lang w:eastAsia="ar-SA"/>
        </w:rPr>
      </w:pPr>
      <w:r w:rsidRPr="003144DC">
        <w:rPr>
          <w:b/>
          <w:sz w:val="18"/>
          <w:szCs w:val="18"/>
          <w:lang w:eastAsia="ar-SA"/>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2.12. Основания для приостановления предоставления муниципальной услуги не предусмотрены.</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2.13. Основания для отказа в предоставлении муниципальной услуги: </w:t>
      </w:r>
    </w:p>
    <w:p w:rsidR="003144DC" w:rsidRPr="003144DC" w:rsidRDefault="003144DC" w:rsidP="003144DC">
      <w:pPr>
        <w:widowControl w:val="0"/>
        <w:suppressAutoHyphens/>
        <w:jc w:val="both"/>
        <w:rPr>
          <w:sz w:val="18"/>
          <w:szCs w:val="18"/>
          <w:lang w:eastAsia="ar-SA"/>
        </w:rPr>
      </w:pPr>
      <w:r w:rsidRPr="003144DC">
        <w:rPr>
          <w:sz w:val="18"/>
          <w:szCs w:val="18"/>
          <w:lang w:eastAsia="ar-SA"/>
        </w:rPr>
        <w:t>а) непредставление заявителем документов, предусмотренных подпунктами «а» и (или) «в» в пункте 2.6 Регламента;</w:t>
      </w:r>
    </w:p>
    <w:p w:rsidR="003144DC" w:rsidRPr="003144DC" w:rsidRDefault="003144DC" w:rsidP="003144DC">
      <w:pPr>
        <w:widowControl w:val="0"/>
        <w:suppressAutoHyphens/>
        <w:jc w:val="both"/>
        <w:rPr>
          <w:sz w:val="18"/>
          <w:szCs w:val="18"/>
          <w:lang w:eastAsia="ar-SA"/>
        </w:rPr>
      </w:pPr>
      <w:r w:rsidRPr="003144DC">
        <w:rPr>
          <w:sz w:val="18"/>
          <w:szCs w:val="18"/>
          <w:lang w:eastAsia="ar-SA"/>
        </w:rPr>
        <w:t>б) поступление в Администрацию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в) поступление в Администрацию уведомления об отсутствии в Едином государственном реестре недвижимости сведений о </w:t>
      </w:r>
      <w:r w:rsidRPr="003144DC">
        <w:rPr>
          <w:sz w:val="18"/>
          <w:szCs w:val="18"/>
          <w:lang w:eastAsia="ar-SA"/>
        </w:rPr>
        <w:lastRenderedPageBreak/>
        <w:t>зарегистрированных правах на садовый дом или жилой дом, если правоустанавливающий документ, предусмотренный подпунктом «б» пункта 2.6 Регламента, или нотариально заверенная копия такого документа не были представлены заявителем. Отказ в признании садового дома жилым домом или жилого дома садовым домом по указанному основанию допускается в случае, если Администрация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уведомила заявителя указанным в заявлении способом о получении такого уведомления, предложила заявителю представить правоустанавливающий документ, предусмотренный подпунктом «б» пункта 2.6 Регламента,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3144DC" w:rsidRPr="003144DC" w:rsidRDefault="003144DC" w:rsidP="003144DC">
      <w:pPr>
        <w:widowControl w:val="0"/>
        <w:suppressAutoHyphens/>
        <w:jc w:val="both"/>
        <w:rPr>
          <w:sz w:val="18"/>
          <w:szCs w:val="18"/>
          <w:lang w:eastAsia="ar-SA"/>
        </w:rPr>
      </w:pPr>
      <w:r w:rsidRPr="003144DC">
        <w:rPr>
          <w:sz w:val="18"/>
          <w:szCs w:val="18"/>
          <w:lang w:eastAsia="ar-SA"/>
        </w:rPr>
        <w:t>г) непредставление заявителем документа, предусмотренного подпунктом «г» пункта 2.6 Регламента, в случае если садовый дом или жилой дом обременен правами третьих лиц;</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д)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 </w:t>
      </w:r>
    </w:p>
    <w:p w:rsidR="003144DC" w:rsidRPr="003144DC" w:rsidRDefault="003144DC" w:rsidP="003144DC">
      <w:pPr>
        <w:widowControl w:val="0"/>
        <w:suppressAutoHyphens/>
        <w:jc w:val="both"/>
        <w:rPr>
          <w:sz w:val="18"/>
          <w:szCs w:val="18"/>
          <w:lang w:eastAsia="ar-SA"/>
        </w:rPr>
      </w:pPr>
      <w:r w:rsidRPr="003144DC">
        <w:rPr>
          <w:sz w:val="18"/>
          <w:szCs w:val="18"/>
          <w:lang w:eastAsia="ar-SA"/>
        </w:rPr>
        <w:t>е)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3144DC" w:rsidRPr="003144DC" w:rsidRDefault="003144DC" w:rsidP="003144DC">
      <w:pPr>
        <w:widowControl w:val="0"/>
        <w:suppressAutoHyphens/>
        <w:jc w:val="center"/>
        <w:rPr>
          <w:b/>
          <w:sz w:val="18"/>
          <w:szCs w:val="18"/>
          <w:lang w:eastAsia="ar-SA"/>
        </w:rPr>
      </w:pPr>
      <w:r w:rsidRPr="003144DC">
        <w:rPr>
          <w:b/>
          <w:sz w:val="18"/>
          <w:szCs w:val="18"/>
          <w:lang w:eastAsia="ar-SA"/>
        </w:rPr>
        <w:t>Перечень услуг, которые являются необходимыми</w:t>
      </w:r>
      <w:r w:rsidR="009E6218">
        <w:rPr>
          <w:b/>
          <w:sz w:val="18"/>
          <w:szCs w:val="18"/>
          <w:lang w:eastAsia="ar-SA"/>
        </w:rPr>
        <w:t xml:space="preserve"> </w:t>
      </w:r>
      <w:r w:rsidRPr="003144DC">
        <w:rPr>
          <w:b/>
          <w:sz w:val="18"/>
          <w:szCs w:val="18"/>
          <w:lang w:eastAsia="ar-SA"/>
        </w:rPr>
        <w:t>и обязательными для предоставления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2.14. Услуги, которые являются необходимыми и обязательными для предоставления муниципальной услуги, отсутствуют.</w:t>
      </w:r>
    </w:p>
    <w:p w:rsidR="003144DC" w:rsidRPr="003144DC" w:rsidRDefault="003144DC" w:rsidP="003144DC">
      <w:pPr>
        <w:widowControl w:val="0"/>
        <w:suppressAutoHyphens/>
        <w:jc w:val="center"/>
        <w:rPr>
          <w:sz w:val="18"/>
          <w:szCs w:val="18"/>
          <w:lang w:eastAsia="ar-SA"/>
        </w:rPr>
      </w:pPr>
      <w:r w:rsidRPr="003144DC">
        <w:rPr>
          <w:b/>
          <w:sz w:val="18"/>
          <w:szCs w:val="18"/>
          <w:lang w:eastAsia="ar-SA"/>
        </w:rPr>
        <w:t>Размер платы, взимаемой с заявителя при предоставлении</w:t>
      </w:r>
      <w:r w:rsidR="009E6218">
        <w:rPr>
          <w:b/>
          <w:sz w:val="18"/>
          <w:szCs w:val="18"/>
          <w:lang w:eastAsia="ar-SA"/>
        </w:rPr>
        <w:t xml:space="preserve"> </w:t>
      </w:r>
      <w:r w:rsidRPr="003144DC">
        <w:rPr>
          <w:b/>
          <w:sz w:val="18"/>
          <w:szCs w:val="18"/>
          <w:lang w:eastAsia="ar-SA"/>
        </w:rPr>
        <w:t>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2.15. Муниципальная услуга предоставляется бесплатно.</w:t>
      </w:r>
    </w:p>
    <w:p w:rsidR="003144DC" w:rsidRPr="003144DC" w:rsidRDefault="003144DC" w:rsidP="003144DC">
      <w:pPr>
        <w:widowControl w:val="0"/>
        <w:suppressAutoHyphens/>
        <w:jc w:val="center"/>
        <w:rPr>
          <w:b/>
          <w:sz w:val="18"/>
          <w:szCs w:val="18"/>
          <w:lang w:eastAsia="ar-SA"/>
        </w:rPr>
      </w:pPr>
      <w:r w:rsidRPr="003144DC">
        <w:rPr>
          <w:b/>
          <w:sz w:val="18"/>
          <w:szCs w:val="18"/>
          <w:lang w:eastAsia="ar-SA"/>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2.16.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 при получении результата предоставления муниципальной услуги - 15 минут.</w:t>
      </w:r>
    </w:p>
    <w:p w:rsidR="003144DC" w:rsidRPr="003144DC" w:rsidRDefault="003144DC" w:rsidP="003144DC">
      <w:pPr>
        <w:widowControl w:val="0"/>
        <w:suppressAutoHyphens/>
        <w:jc w:val="center"/>
        <w:rPr>
          <w:b/>
          <w:sz w:val="18"/>
          <w:szCs w:val="18"/>
          <w:lang w:eastAsia="ar-SA"/>
        </w:rPr>
      </w:pPr>
      <w:r w:rsidRPr="003144DC">
        <w:rPr>
          <w:b/>
          <w:sz w:val="18"/>
          <w:szCs w:val="18"/>
          <w:lang w:eastAsia="ar-SA"/>
        </w:rPr>
        <w:t>Срок регистрации заявления о предоставлении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2.17. Срок регистрации заявления о предоставлении муниципальной услуги составляет: </w:t>
      </w:r>
    </w:p>
    <w:p w:rsidR="003144DC" w:rsidRPr="003144DC" w:rsidRDefault="003144DC" w:rsidP="003144DC">
      <w:pPr>
        <w:widowControl w:val="0"/>
        <w:suppressAutoHyphens/>
        <w:jc w:val="both"/>
        <w:rPr>
          <w:sz w:val="18"/>
          <w:szCs w:val="18"/>
          <w:lang w:eastAsia="ar-SA"/>
        </w:rPr>
      </w:pPr>
      <w:r w:rsidRPr="003144DC">
        <w:rPr>
          <w:sz w:val="18"/>
          <w:szCs w:val="18"/>
          <w:lang w:eastAsia="ar-SA"/>
        </w:rPr>
        <w:t>- при личном обращении - в день поступления;</w:t>
      </w:r>
    </w:p>
    <w:p w:rsidR="003144DC" w:rsidRPr="003144DC" w:rsidRDefault="003144DC" w:rsidP="003144DC">
      <w:pPr>
        <w:widowControl w:val="0"/>
        <w:suppressAutoHyphens/>
        <w:jc w:val="both"/>
        <w:rPr>
          <w:sz w:val="18"/>
          <w:szCs w:val="18"/>
          <w:lang w:eastAsia="ar-SA"/>
        </w:rPr>
      </w:pPr>
      <w:r w:rsidRPr="003144DC">
        <w:rPr>
          <w:sz w:val="18"/>
          <w:szCs w:val="18"/>
          <w:lang w:eastAsia="ar-SA"/>
        </w:rPr>
        <w:t>- при направлении почтовой связью - в день поступления;</w:t>
      </w:r>
    </w:p>
    <w:p w:rsidR="003144DC" w:rsidRPr="003144DC" w:rsidRDefault="003144DC" w:rsidP="003144DC">
      <w:pPr>
        <w:widowControl w:val="0"/>
        <w:suppressAutoHyphens/>
        <w:jc w:val="both"/>
        <w:rPr>
          <w:sz w:val="18"/>
          <w:szCs w:val="18"/>
          <w:lang w:eastAsia="ar-SA"/>
        </w:rPr>
      </w:pPr>
      <w:r w:rsidRPr="003144DC">
        <w:rPr>
          <w:sz w:val="18"/>
          <w:szCs w:val="18"/>
          <w:lang w:eastAsia="ar-SA"/>
        </w:rPr>
        <w:t>- при направлении на бумажном носителе из МФЦ - в день передачи документов из МФЦ в Администрацию;</w:t>
      </w:r>
    </w:p>
    <w:p w:rsidR="003144DC" w:rsidRPr="003144DC" w:rsidRDefault="003144DC" w:rsidP="003144DC">
      <w:pPr>
        <w:widowControl w:val="0"/>
        <w:suppressAutoHyphens/>
        <w:jc w:val="both"/>
        <w:rPr>
          <w:sz w:val="18"/>
          <w:szCs w:val="18"/>
          <w:lang w:eastAsia="ar-SA"/>
        </w:rPr>
      </w:pPr>
      <w:r w:rsidRPr="003144DC">
        <w:rPr>
          <w:sz w:val="18"/>
          <w:szCs w:val="18"/>
          <w:lang w:eastAsia="ar-SA"/>
        </w:rPr>
        <w:t>- при направлении в форме электронного документа посредством Регионального портала или Единого портала, при наличии технической возможности - в день поступления на Региональный портал или Единый портал, или на следующий рабочий день (в случае направления документов в нерабочее время, в выходные, праздничные дни).</w:t>
      </w:r>
    </w:p>
    <w:p w:rsidR="003144DC" w:rsidRPr="003144DC" w:rsidRDefault="003144DC" w:rsidP="003144DC">
      <w:pPr>
        <w:widowControl w:val="0"/>
        <w:suppressAutoHyphens/>
        <w:jc w:val="both"/>
        <w:rPr>
          <w:sz w:val="18"/>
          <w:szCs w:val="18"/>
          <w:lang w:eastAsia="ar-SA"/>
        </w:rPr>
      </w:pPr>
      <w:r w:rsidRPr="003144DC">
        <w:rPr>
          <w:sz w:val="18"/>
          <w:szCs w:val="18"/>
          <w:lang w:eastAsia="ar-SA"/>
        </w:rPr>
        <w:t>Заявление о предоставлении муниципальной услуги регистрируется в установленной системе документооборота с присвоением ему входящего номера и указанием даты его получения.</w:t>
      </w:r>
    </w:p>
    <w:p w:rsidR="003144DC" w:rsidRPr="003144DC" w:rsidRDefault="003144DC" w:rsidP="003144DC">
      <w:pPr>
        <w:widowControl w:val="0"/>
        <w:suppressAutoHyphens/>
        <w:jc w:val="center"/>
        <w:rPr>
          <w:b/>
          <w:sz w:val="18"/>
          <w:szCs w:val="18"/>
          <w:lang w:eastAsia="ar-SA"/>
        </w:rPr>
      </w:pPr>
      <w:r w:rsidRPr="003144DC">
        <w:rPr>
          <w:b/>
          <w:sz w:val="18"/>
          <w:szCs w:val="18"/>
          <w:lang w:eastAsia="ar-SA"/>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144DC" w:rsidRPr="003144DC" w:rsidRDefault="003144DC" w:rsidP="003144DC">
      <w:pPr>
        <w:widowControl w:val="0"/>
        <w:suppressAutoHyphens/>
        <w:jc w:val="both"/>
        <w:rPr>
          <w:sz w:val="18"/>
          <w:szCs w:val="18"/>
          <w:lang w:eastAsia="ar-SA"/>
        </w:rPr>
      </w:pPr>
      <w:r w:rsidRPr="003144DC">
        <w:rPr>
          <w:sz w:val="18"/>
          <w:szCs w:val="18"/>
          <w:lang w:eastAsia="ar-SA"/>
        </w:rPr>
        <w:t>2.18. Здания,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3144DC" w:rsidRPr="003144DC" w:rsidRDefault="003144DC" w:rsidP="003144DC">
      <w:pPr>
        <w:widowControl w:val="0"/>
        <w:suppressAutoHyphens/>
        <w:jc w:val="both"/>
        <w:rPr>
          <w:sz w:val="18"/>
          <w:szCs w:val="18"/>
          <w:lang w:eastAsia="ar-SA"/>
        </w:rPr>
      </w:pPr>
      <w:r w:rsidRPr="003144DC">
        <w:rPr>
          <w:sz w:val="18"/>
          <w:szCs w:val="18"/>
          <w:lang w:eastAsia="ar-SA"/>
        </w:rPr>
        <w:t>2.19. 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3144DC" w:rsidRPr="003144DC" w:rsidRDefault="003144DC" w:rsidP="003144DC">
      <w:pPr>
        <w:widowControl w:val="0"/>
        <w:suppressAutoHyphens/>
        <w:jc w:val="both"/>
        <w:rPr>
          <w:sz w:val="18"/>
          <w:szCs w:val="18"/>
          <w:lang w:eastAsia="ar-SA"/>
        </w:rPr>
      </w:pPr>
      <w:r w:rsidRPr="003144DC">
        <w:rPr>
          <w:sz w:val="18"/>
          <w:szCs w:val="18"/>
          <w:lang w:eastAsia="ar-SA"/>
        </w:rPr>
        <w:t>2.20. Предоставление муниципальной услуги осуществляется в специально выделенных для этой цели помещениях.</w:t>
      </w:r>
    </w:p>
    <w:p w:rsidR="003144DC" w:rsidRPr="003144DC" w:rsidRDefault="003144DC" w:rsidP="003144DC">
      <w:pPr>
        <w:widowControl w:val="0"/>
        <w:suppressAutoHyphens/>
        <w:jc w:val="both"/>
        <w:rPr>
          <w:sz w:val="18"/>
          <w:szCs w:val="18"/>
          <w:lang w:eastAsia="ar-SA"/>
        </w:rPr>
      </w:pPr>
      <w:r w:rsidRPr="003144DC">
        <w:rPr>
          <w:sz w:val="18"/>
          <w:szCs w:val="18"/>
          <w:lang w:eastAsia="ar-SA"/>
        </w:rPr>
        <w:t>Помещения, в которых осуществляется предоставление муниципальной услуги, оборудуются:</w:t>
      </w:r>
    </w:p>
    <w:p w:rsidR="003144DC" w:rsidRPr="003144DC" w:rsidRDefault="003144DC" w:rsidP="003144DC">
      <w:pPr>
        <w:widowControl w:val="0"/>
        <w:suppressAutoHyphens/>
        <w:jc w:val="both"/>
        <w:rPr>
          <w:sz w:val="18"/>
          <w:szCs w:val="18"/>
          <w:lang w:eastAsia="ar-SA"/>
        </w:rPr>
      </w:pPr>
      <w:r w:rsidRPr="003144DC">
        <w:rPr>
          <w:sz w:val="18"/>
          <w:szCs w:val="18"/>
          <w:lang w:eastAsia="ar-SA"/>
        </w:rPr>
        <w:t>- информационными стендами, содержащими визуальную и текстовую информацию;</w:t>
      </w:r>
    </w:p>
    <w:p w:rsidR="003144DC" w:rsidRPr="003144DC" w:rsidRDefault="003144DC" w:rsidP="003144DC">
      <w:pPr>
        <w:widowControl w:val="0"/>
        <w:suppressAutoHyphens/>
        <w:jc w:val="both"/>
        <w:rPr>
          <w:sz w:val="18"/>
          <w:szCs w:val="18"/>
          <w:lang w:eastAsia="ar-SA"/>
        </w:rPr>
      </w:pPr>
      <w:r w:rsidRPr="003144DC">
        <w:rPr>
          <w:sz w:val="18"/>
          <w:szCs w:val="18"/>
          <w:lang w:eastAsia="ar-SA"/>
        </w:rPr>
        <w:t>- стульями и столами для возможности оформления документов.</w:t>
      </w:r>
    </w:p>
    <w:p w:rsidR="003144DC" w:rsidRPr="003144DC" w:rsidRDefault="003144DC" w:rsidP="003144DC">
      <w:pPr>
        <w:widowControl w:val="0"/>
        <w:suppressAutoHyphens/>
        <w:jc w:val="both"/>
        <w:rPr>
          <w:sz w:val="18"/>
          <w:szCs w:val="18"/>
          <w:lang w:eastAsia="ar-SA"/>
        </w:rPr>
      </w:pPr>
      <w:r w:rsidRPr="003144DC">
        <w:rPr>
          <w:sz w:val="18"/>
          <w:szCs w:val="18"/>
          <w:lang w:eastAsia="ar-SA"/>
        </w:rPr>
        <w:t>2.21. Количество мест ожидания определяется исходя из фактической нагрузки и возможностей для их размещения в здании.</w:t>
      </w:r>
    </w:p>
    <w:p w:rsidR="003144DC" w:rsidRPr="003144DC" w:rsidRDefault="003144DC" w:rsidP="003144DC">
      <w:pPr>
        <w:widowControl w:val="0"/>
        <w:suppressAutoHyphens/>
        <w:jc w:val="both"/>
        <w:rPr>
          <w:sz w:val="18"/>
          <w:szCs w:val="18"/>
          <w:lang w:eastAsia="ar-SA"/>
        </w:rPr>
      </w:pPr>
      <w:r w:rsidRPr="003144DC">
        <w:rPr>
          <w:sz w:val="18"/>
          <w:szCs w:val="18"/>
          <w:lang w:eastAsia="ar-SA"/>
        </w:rPr>
        <w:t>Места ожидания должны соответствовать комфортным условиям для заявителей и оптимальным условиям работы специалистов.</w:t>
      </w:r>
    </w:p>
    <w:p w:rsidR="003144DC" w:rsidRPr="003144DC" w:rsidRDefault="003144DC" w:rsidP="003144DC">
      <w:pPr>
        <w:widowControl w:val="0"/>
        <w:suppressAutoHyphens/>
        <w:jc w:val="both"/>
        <w:rPr>
          <w:sz w:val="18"/>
          <w:szCs w:val="18"/>
          <w:lang w:eastAsia="ar-SA"/>
        </w:rPr>
      </w:pPr>
      <w:r w:rsidRPr="003144DC">
        <w:rPr>
          <w:sz w:val="18"/>
          <w:szCs w:val="18"/>
          <w:lang w:eastAsia="ar-SA"/>
        </w:rPr>
        <w:t>2.22. Места для заполнения документов оборудуются стульями, столами (стойками) и обеспечиваются бланками заявлений и образцами их заполнения.</w:t>
      </w:r>
    </w:p>
    <w:p w:rsidR="003144DC" w:rsidRPr="003144DC" w:rsidRDefault="003144DC" w:rsidP="003144DC">
      <w:pPr>
        <w:widowControl w:val="0"/>
        <w:suppressAutoHyphens/>
        <w:jc w:val="both"/>
        <w:rPr>
          <w:sz w:val="18"/>
          <w:szCs w:val="18"/>
          <w:lang w:eastAsia="ar-SA"/>
        </w:rPr>
      </w:pPr>
      <w:r w:rsidRPr="003144DC">
        <w:rPr>
          <w:sz w:val="18"/>
          <w:szCs w:val="18"/>
          <w:lang w:eastAsia="ar-SA"/>
        </w:rPr>
        <w:t>2.23. Кабинеты приема заявителей должны иметь информационные таблички (вывески) с указанием:</w:t>
      </w:r>
    </w:p>
    <w:p w:rsidR="003144DC" w:rsidRPr="003144DC" w:rsidRDefault="003144DC" w:rsidP="003144DC">
      <w:pPr>
        <w:widowControl w:val="0"/>
        <w:suppressAutoHyphens/>
        <w:jc w:val="both"/>
        <w:rPr>
          <w:sz w:val="18"/>
          <w:szCs w:val="18"/>
          <w:lang w:eastAsia="ar-SA"/>
        </w:rPr>
      </w:pPr>
      <w:r w:rsidRPr="003144DC">
        <w:rPr>
          <w:sz w:val="18"/>
          <w:szCs w:val="18"/>
          <w:lang w:eastAsia="ar-SA"/>
        </w:rPr>
        <w:t>- номера кабинета;</w:t>
      </w:r>
    </w:p>
    <w:p w:rsidR="003144DC" w:rsidRPr="003144DC" w:rsidRDefault="003144DC" w:rsidP="003144DC">
      <w:pPr>
        <w:widowControl w:val="0"/>
        <w:suppressAutoHyphens/>
        <w:jc w:val="both"/>
        <w:rPr>
          <w:sz w:val="18"/>
          <w:szCs w:val="18"/>
          <w:lang w:eastAsia="ar-SA"/>
        </w:rPr>
      </w:pPr>
      <w:r w:rsidRPr="003144DC">
        <w:rPr>
          <w:sz w:val="18"/>
          <w:szCs w:val="18"/>
          <w:lang w:eastAsia="ar-SA"/>
        </w:rPr>
        <w:t>- фамилии, имени, отчества и должности специалиста.</w:t>
      </w:r>
    </w:p>
    <w:p w:rsidR="003144DC" w:rsidRPr="003144DC" w:rsidRDefault="003144DC" w:rsidP="003144DC">
      <w:pPr>
        <w:widowControl w:val="0"/>
        <w:suppressAutoHyphens/>
        <w:jc w:val="both"/>
        <w:rPr>
          <w:sz w:val="18"/>
          <w:szCs w:val="18"/>
          <w:lang w:eastAsia="ar-SA"/>
        </w:rPr>
      </w:pPr>
      <w:r w:rsidRPr="003144DC">
        <w:rPr>
          <w:sz w:val="18"/>
          <w:szCs w:val="18"/>
          <w:lang w:eastAsia="ar-SA"/>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3144DC" w:rsidRPr="003144DC" w:rsidRDefault="003144DC" w:rsidP="003144DC">
      <w:pPr>
        <w:widowControl w:val="0"/>
        <w:suppressAutoHyphens/>
        <w:jc w:val="both"/>
        <w:rPr>
          <w:sz w:val="18"/>
          <w:szCs w:val="18"/>
          <w:lang w:eastAsia="ar-SA"/>
        </w:rPr>
      </w:pPr>
      <w:r w:rsidRPr="003144DC">
        <w:rPr>
          <w:sz w:val="18"/>
          <w:szCs w:val="18"/>
          <w:lang w:eastAsia="ar-SA"/>
        </w:rPr>
        <w:t>При организации рабочих мест следует предусмотреть возможность беспрепятственного входа (выхода) специалистов из помещения.</w:t>
      </w:r>
    </w:p>
    <w:p w:rsidR="003144DC" w:rsidRPr="003144DC" w:rsidRDefault="003144DC" w:rsidP="003144DC">
      <w:pPr>
        <w:widowControl w:val="0"/>
        <w:suppressAutoHyphens/>
        <w:jc w:val="both"/>
        <w:rPr>
          <w:sz w:val="18"/>
          <w:szCs w:val="18"/>
          <w:lang w:eastAsia="ar-SA"/>
        </w:rPr>
      </w:pPr>
      <w:r w:rsidRPr="003144DC">
        <w:rPr>
          <w:sz w:val="18"/>
          <w:szCs w:val="18"/>
          <w:lang w:eastAsia="ar-SA"/>
        </w:rPr>
        <w:t>2.24.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3144DC" w:rsidRPr="003144DC" w:rsidRDefault="003144DC" w:rsidP="003144DC">
      <w:pPr>
        <w:widowControl w:val="0"/>
        <w:suppressAutoHyphens/>
        <w:jc w:val="both"/>
        <w:rPr>
          <w:sz w:val="18"/>
          <w:szCs w:val="18"/>
          <w:lang w:eastAsia="ar-SA"/>
        </w:rPr>
      </w:pPr>
      <w:r w:rsidRPr="003144DC">
        <w:rPr>
          <w:sz w:val="18"/>
          <w:szCs w:val="18"/>
          <w:lang w:eastAsia="ar-SA"/>
        </w:rPr>
        <w:t>2.25.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3144DC" w:rsidRPr="003144DC" w:rsidRDefault="003144DC" w:rsidP="003144DC">
      <w:pPr>
        <w:widowControl w:val="0"/>
        <w:suppressAutoHyphens/>
        <w:jc w:val="both"/>
        <w:rPr>
          <w:sz w:val="18"/>
          <w:szCs w:val="18"/>
          <w:lang w:eastAsia="ar-SA"/>
        </w:rPr>
      </w:pPr>
      <w:r w:rsidRPr="003144DC">
        <w:rPr>
          <w:sz w:val="18"/>
          <w:szCs w:val="18"/>
          <w:lang w:eastAsia="ar-SA"/>
        </w:rPr>
        <w:t>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не должны занимать иные транспортные средства).</w:t>
      </w:r>
    </w:p>
    <w:p w:rsidR="003144DC" w:rsidRPr="003144DC" w:rsidRDefault="003144DC" w:rsidP="003144DC">
      <w:pPr>
        <w:widowControl w:val="0"/>
        <w:suppressAutoHyphens/>
        <w:jc w:val="both"/>
        <w:rPr>
          <w:sz w:val="18"/>
          <w:szCs w:val="18"/>
          <w:lang w:eastAsia="ar-SA"/>
        </w:rPr>
      </w:pPr>
      <w:r w:rsidRPr="003144DC">
        <w:rPr>
          <w:sz w:val="18"/>
          <w:szCs w:val="18"/>
          <w:lang w:eastAsia="ar-SA"/>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3144DC" w:rsidRPr="003144DC" w:rsidRDefault="003144DC" w:rsidP="003144DC">
      <w:pPr>
        <w:widowControl w:val="0"/>
        <w:suppressAutoHyphens/>
        <w:jc w:val="both"/>
        <w:rPr>
          <w:sz w:val="18"/>
          <w:szCs w:val="18"/>
          <w:lang w:eastAsia="ar-SA"/>
        </w:rPr>
      </w:pPr>
      <w:r w:rsidRPr="003144DC">
        <w:rPr>
          <w:sz w:val="18"/>
          <w:szCs w:val="18"/>
          <w:lang w:eastAsia="ar-SA"/>
        </w:rPr>
        <w:lastRenderedPageBreak/>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3144DC" w:rsidRPr="003144DC" w:rsidRDefault="003144DC" w:rsidP="003144DC">
      <w:pPr>
        <w:widowControl w:val="0"/>
        <w:suppressAutoHyphens/>
        <w:jc w:val="both"/>
        <w:rPr>
          <w:sz w:val="18"/>
          <w:szCs w:val="18"/>
          <w:lang w:eastAsia="ar-SA"/>
        </w:rPr>
      </w:pPr>
      <w:r w:rsidRPr="003144DC">
        <w:rPr>
          <w:sz w:val="18"/>
          <w:szCs w:val="18"/>
          <w:lang w:eastAsia="ar-SA"/>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w:t>
      </w:r>
      <w:proofErr w:type="spellStart"/>
      <w:r w:rsidRPr="003144DC">
        <w:rPr>
          <w:sz w:val="18"/>
          <w:szCs w:val="18"/>
          <w:lang w:eastAsia="ar-SA"/>
        </w:rPr>
        <w:t>сурдопереводчика</w:t>
      </w:r>
      <w:proofErr w:type="spellEnd"/>
      <w:r w:rsidRPr="003144DC">
        <w:rPr>
          <w:sz w:val="18"/>
          <w:szCs w:val="18"/>
          <w:lang w:eastAsia="ar-SA"/>
        </w:rPr>
        <w:t xml:space="preserve"> и </w:t>
      </w:r>
      <w:proofErr w:type="spellStart"/>
      <w:r w:rsidRPr="003144DC">
        <w:rPr>
          <w:sz w:val="18"/>
          <w:szCs w:val="18"/>
          <w:lang w:eastAsia="ar-SA"/>
        </w:rPr>
        <w:t>тифлосурдопереводчика</w:t>
      </w:r>
      <w:proofErr w:type="spellEnd"/>
      <w:r w:rsidRPr="003144DC">
        <w:rPr>
          <w:sz w:val="18"/>
          <w:szCs w:val="18"/>
          <w:lang w:eastAsia="ar-SA"/>
        </w:rPr>
        <w:t>.</w:t>
      </w:r>
    </w:p>
    <w:p w:rsidR="003144DC" w:rsidRPr="003144DC" w:rsidRDefault="003144DC" w:rsidP="003144DC">
      <w:pPr>
        <w:widowControl w:val="0"/>
        <w:suppressAutoHyphens/>
        <w:jc w:val="both"/>
        <w:rPr>
          <w:sz w:val="18"/>
          <w:szCs w:val="18"/>
          <w:lang w:eastAsia="ar-SA"/>
        </w:rPr>
      </w:pPr>
      <w:r w:rsidRPr="003144DC">
        <w:rPr>
          <w:sz w:val="18"/>
          <w:szCs w:val="18"/>
          <w:lang w:eastAsia="ar-SA"/>
        </w:rPr>
        <w:t>Специалисты Администрации, МФЦ оказывают помощь инвалидам в преодолении барьеров, мешающих получению ими услуг наравне с другими лицами.</w:t>
      </w:r>
    </w:p>
    <w:p w:rsidR="003144DC" w:rsidRPr="003144DC" w:rsidRDefault="003144DC" w:rsidP="003144DC">
      <w:pPr>
        <w:widowControl w:val="0"/>
        <w:suppressAutoHyphens/>
        <w:jc w:val="both"/>
        <w:rPr>
          <w:sz w:val="18"/>
          <w:szCs w:val="18"/>
          <w:lang w:eastAsia="ar-SA"/>
        </w:rPr>
      </w:pPr>
      <w:r w:rsidRPr="003144DC">
        <w:rPr>
          <w:sz w:val="18"/>
          <w:szCs w:val="18"/>
          <w:lang w:eastAsia="ar-SA"/>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Рабочее место специалиста Администрации, МФЦ 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w:t>
      </w:r>
      <w:proofErr w:type="spellStart"/>
      <w:r w:rsidRPr="003144DC">
        <w:rPr>
          <w:sz w:val="18"/>
          <w:szCs w:val="18"/>
          <w:lang w:eastAsia="ar-SA"/>
        </w:rPr>
        <w:t>брелками</w:t>
      </w:r>
      <w:proofErr w:type="spellEnd"/>
      <w:r w:rsidRPr="003144DC">
        <w:rPr>
          <w:sz w:val="18"/>
          <w:szCs w:val="18"/>
          <w:lang w:eastAsia="ar-SA"/>
        </w:rPr>
        <w:t>-коммуникаторами).</w:t>
      </w:r>
    </w:p>
    <w:p w:rsidR="003144DC" w:rsidRPr="003144DC" w:rsidRDefault="003144DC" w:rsidP="003144DC">
      <w:pPr>
        <w:widowControl w:val="0"/>
        <w:suppressAutoHyphens/>
        <w:jc w:val="both"/>
        <w:rPr>
          <w:sz w:val="18"/>
          <w:szCs w:val="18"/>
          <w:lang w:eastAsia="ar-SA"/>
        </w:rPr>
      </w:pPr>
      <w:r w:rsidRPr="003144DC">
        <w:rPr>
          <w:sz w:val="18"/>
          <w:szCs w:val="18"/>
          <w:lang w:eastAsia="ar-SA"/>
        </w:rPr>
        <w:t>Специалисты Администрации, МФЦ обеспечиваются личными нагрудными карточками (</w:t>
      </w:r>
      <w:proofErr w:type="spellStart"/>
      <w:r w:rsidRPr="003144DC">
        <w:rPr>
          <w:sz w:val="18"/>
          <w:szCs w:val="18"/>
          <w:lang w:eastAsia="ar-SA"/>
        </w:rPr>
        <w:t>бейджами</w:t>
      </w:r>
      <w:proofErr w:type="spellEnd"/>
      <w:r w:rsidRPr="003144DC">
        <w:rPr>
          <w:sz w:val="18"/>
          <w:szCs w:val="18"/>
          <w:lang w:eastAsia="ar-SA"/>
        </w:rPr>
        <w:t>) с указанием фамилии, имени, отчества и должности.</w:t>
      </w:r>
    </w:p>
    <w:p w:rsidR="003144DC" w:rsidRPr="003144DC" w:rsidRDefault="003144DC" w:rsidP="003144DC">
      <w:pPr>
        <w:widowControl w:val="0"/>
        <w:suppressAutoHyphens/>
        <w:jc w:val="both"/>
        <w:rPr>
          <w:sz w:val="18"/>
          <w:szCs w:val="18"/>
          <w:lang w:eastAsia="ar-SA"/>
        </w:rPr>
      </w:pPr>
      <w:r w:rsidRPr="003144DC">
        <w:rPr>
          <w:sz w:val="18"/>
          <w:szCs w:val="18"/>
          <w:lang w:eastAsia="ar-SA"/>
        </w:rPr>
        <w:t>Места предоставления муниципальной услуги оборудуются с учетом стандарта комфортности предоставления муниципальных услуг.</w:t>
      </w:r>
    </w:p>
    <w:p w:rsidR="003144DC" w:rsidRPr="003144DC" w:rsidRDefault="003144DC" w:rsidP="003144DC">
      <w:pPr>
        <w:widowControl w:val="0"/>
        <w:suppressAutoHyphens/>
        <w:jc w:val="center"/>
        <w:rPr>
          <w:b/>
          <w:sz w:val="18"/>
          <w:szCs w:val="18"/>
          <w:lang w:eastAsia="ar-SA"/>
        </w:rPr>
      </w:pPr>
      <w:r w:rsidRPr="003144DC">
        <w:rPr>
          <w:b/>
          <w:sz w:val="18"/>
          <w:szCs w:val="18"/>
          <w:lang w:eastAsia="ar-SA"/>
        </w:rPr>
        <w:t>Показатели доступности и качества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2.26. Показателями доступности предоставления муниципальной услуги являются:</w:t>
      </w:r>
    </w:p>
    <w:p w:rsidR="003144DC" w:rsidRPr="003144DC" w:rsidRDefault="003144DC" w:rsidP="003144DC">
      <w:pPr>
        <w:widowControl w:val="0"/>
        <w:suppressAutoHyphens/>
        <w:jc w:val="both"/>
        <w:rPr>
          <w:sz w:val="18"/>
          <w:szCs w:val="18"/>
          <w:lang w:eastAsia="ar-SA"/>
        </w:rPr>
      </w:pPr>
      <w:r w:rsidRPr="003144DC">
        <w:rPr>
          <w:sz w:val="18"/>
          <w:szCs w:val="18"/>
          <w:lang w:eastAsia="ar-SA"/>
        </w:rPr>
        <w:t>а) предоставление возможности получения муниципальной услуги в МФЦ;</w:t>
      </w:r>
    </w:p>
    <w:p w:rsidR="003144DC" w:rsidRPr="003144DC" w:rsidRDefault="003144DC" w:rsidP="003144DC">
      <w:pPr>
        <w:widowControl w:val="0"/>
        <w:suppressAutoHyphens/>
        <w:jc w:val="both"/>
        <w:rPr>
          <w:sz w:val="18"/>
          <w:szCs w:val="18"/>
          <w:lang w:eastAsia="ar-SA"/>
        </w:rPr>
      </w:pPr>
      <w:r w:rsidRPr="003144DC">
        <w:rPr>
          <w:sz w:val="18"/>
          <w:szCs w:val="18"/>
          <w:lang w:eastAsia="ar-SA"/>
        </w:rPr>
        <w:t>б) транспортная или пешая доступность к местам предоставления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в)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3144DC" w:rsidRPr="003144DC" w:rsidRDefault="003144DC" w:rsidP="003144DC">
      <w:pPr>
        <w:widowControl w:val="0"/>
        <w:suppressAutoHyphens/>
        <w:jc w:val="both"/>
        <w:rPr>
          <w:sz w:val="18"/>
          <w:szCs w:val="18"/>
          <w:lang w:eastAsia="ar-SA"/>
        </w:rPr>
      </w:pPr>
      <w:r w:rsidRPr="003144DC">
        <w:rPr>
          <w:sz w:val="18"/>
          <w:szCs w:val="18"/>
          <w:lang w:eastAsia="ar-SA"/>
        </w:rPr>
        <w:t>г) соблюдение требований Регламента о порядке информирования по предоставлению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2.27. Показателями качества предоставления муниципальной услуги являются:</w:t>
      </w:r>
    </w:p>
    <w:p w:rsidR="003144DC" w:rsidRPr="003144DC" w:rsidRDefault="003144DC" w:rsidP="003144DC">
      <w:pPr>
        <w:widowControl w:val="0"/>
        <w:suppressAutoHyphens/>
        <w:jc w:val="both"/>
        <w:rPr>
          <w:sz w:val="18"/>
          <w:szCs w:val="18"/>
          <w:lang w:eastAsia="ar-SA"/>
        </w:rPr>
      </w:pPr>
      <w:r w:rsidRPr="003144DC">
        <w:rPr>
          <w:sz w:val="18"/>
          <w:szCs w:val="18"/>
          <w:lang w:eastAsia="ar-SA"/>
        </w:rPr>
        <w:t>а) соблюдение сроков предоставления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б) соблюдение установленного времени ожидания в очереди при подаче заявления и при получении результата предоставления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в)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г)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3144DC" w:rsidRPr="003144DC" w:rsidRDefault="003144DC" w:rsidP="003144DC">
      <w:pPr>
        <w:widowControl w:val="0"/>
        <w:suppressAutoHyphens/>
        <w:jc w:val="both"/>
        <w:rPr>
          <w:sz w:val="18"/>
          <w:szCs w:val="18"/>
          <w:lang w:eastAsia="ar-SA"/>
        </w:rPr>
      </w:pPr>
      <w:r w:rsidRPr="003144DC">
        <w:rPr>
          <w:sz w:val="18"/>
          <w:szCs w:val="18"/>
          <w:lang w:eastAsia="ar-SA"/>
        </w:rPr>
        <w:t>2.28. В процессе предоставления муниципальной услуги заявитель взаимодействует с ответственными исполнителями, работниками МФЦ:</w:t>
      </w:r>
    </w:p>
    <w:p w:rsidR="003144DC" w:rsidRPr="003144DC" w:rsidRDefault="003144DC" w:rsidP="003144DC">
      <w:pPr>
        <w:widowControl w:val="0"/>
        <w:suppressAutoHyphens/>
        <w:jc w:val="both"/>
        <w:rPr>
          <w:sz w:val="18"/>
          <w:szCs w:val="18"/>
          <w:lang w:eastAsia="ar-SA"/>
        </w:rPr>
      </w:pPr>
      <w:r w:rsidRPr="003144DC">
        <w:rPr>
          <w:sz w:val="18"/>
          <w:szCs w:val="18"/>
          <w:lang w:eastAsia="ar-SA"/>
        </w:rPr>
        <w:t>а) при подаче документов для получения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б) при получении результата предоставления муниципальной услуги.</w:t>
      </w:r>
    </w:p>
    <w:p w:rsidR="003144DC" w:rsidRPr="003144DC" w:rsidRDefault="003144DC" w:rsidP="003144DC">
      <w:pPr>
        <w:widowControl w:val="0"/>
        <w:suppressAutoHyphens/>
        <w:jc w:val="center"/>
        <w:rPr>
          <w:b/>
          <w:sz w:val="18"/>
          <w:szCs w:val="18"/>
          <w:lang w:eastAsia="ar-SA"/>
        </w:rPr>
      </w:pPr>
      <w:r w:rsidRPr="003144DC">
        <w:rPr>
          <w:b/>
          <w:sz w:val="18"/>
          <w:szCs w:val="18"/>
          <w:lang w:eastAsia="ar-SA"/>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3144DC" w:rsidRPr="003144DC" w:rsidRDefault="003144DC" w:rsidP="003144DC">
      <w:pPr>
        <w:widowControl w:val="0"/>
        <w:suppressAutoHyphens/>
        <w:jc w:val="both"/>
        <w:rPr>
          <w:sz w:val="18"/>
          <w:szCs w:val="18"/>
          <w:lang w:eastAsia="ar-SA"/>
        </w:rPr>
      </w:pPr>
      <w:r w:rsidRPr="003144DC">
        <w:rPr>
          <w:sz w:val="18"/>
          <w:szCs w:val="18"/>
          <w:lang w:eastAsia="ar-SA"/>
        </w:rPr>
        <w:t>2.29. Для получения муниципальной услуги заявителю предоставляется возможность подать заявление в МФЦ в соответствии с соглашением о взаимодействии, заключенным между МФЦ и Администрацией, с момента вступления в силу соглашения о взаимодействии.</w:t>
      </w:r>
    </w:p>
    <w:p w:rsidR="003144DC" w:rsidRPr="003144DC" w:rsidRDefault="003144DC" w:rsidP="003144DC">
      <w:pPr>
        <w:widowControl w:val="0"/>
        <w:suppressAutoHyphens/>
        <w:jc w:val="both"/>
        <w:rPr>
          <w:sz w:val="18"/>
          <w:szCs w:val="18"/>
          <w:lang w:eastAsia="ar-SA"/>
        </w:rPr>
      </w:pPr>
      <w:r w:rsidRPr="003144DC">
        <w:rPr>
          <w:sz w:val="18"/>
          <w:szCs w:val="18"/>
          <w:lang w:eastAsia="ar-SA"/>
        </w:rPr>
        <w:t>2.30. По выбору заявителя результат предоставления муниципальной услуги направляется в виде:</w:t>
      </w:r>
    </w:p>
    <w:p w:rsidR="003144DC" w:rsidRPr="003144DC" w:rsidRDefault="003144DC" w:rsidP="003144DC">
      <w:pPr>
        <w:widowControl w:val="0"/>
        <w:suppressAutoHyphens/>
        <w:jc w:val="both"/>
        <w:rPr>
          <w:sz w:val="18"/>
          <w:szCs w:val="18"/>
          <w:lang w:eastAsia="ar-SA"/>
        </w:rPr>
      </w:pPr>
      <w:r w:rsidRPr="003144DC">
        <w:rPr>
          <w:sz w:val="18"/>
          <w:szCs w:val="18"/>
          <w:lang w:eastAsia="ar-SA"/>
        </w:rPr>
        <w:t>а) документа на бумажном носителе, который заявитель получает непосредственно при личном обращении в Администрации;</w:t>
      </w:r>
    </w:p>
    <w:p w:rsidR="003144DC" w:rsidRPr="003144DC" w:rsidRDefault="003144DC" w:rsidP="003144DC">
      <w:pPr>
        <w:widowControl w:val="0"/>
        <w:suppressAutoHyphens/>
        <w:jc w:val="both"/>
        <w:rPr>
          <w:sz w:val="18"/>
          <w:szCs w:val="18"/>
          <w:lang w:eastAsia="ar-SA"/>
        </w:rPr>
      </w:pPr>
      <w:r w:rsidRPr="003144DC">
        <w:rPr>
          <w:sz w:val="18"/>
          <w:szCs w:val="18"/>
          <w:lang w:eastAsia="ar-SA"/>
        </w:rPr>
        <w:t>б) документа на бумажном носителе, который заявитель получает непосредственно при личном обращении в МФЦ, в случае обращения за предоставлением муниципальной услуги через МФЦ;</w:t>
      </w:r>
    </w:p>
    <w:p w:rsidR="003144DC" w:rsidRPr="003144DC" w:rsidRDefault="003144DC" w:rsidP="003144DC">
      <w:pPr>
        <w:widowControl w:val="0"/>
        <w:suppressAutoHyphens/>
        <w:jc w:val="both"/>
        <w:rPr>
          <w:sz w:val="18"/>
          <w:szCs w:val="18"/>
          <w:lang w:eastAsia="ar-SA"/>
        </w:rPr>
      </w:pPr>
      <w:r w:rsidRPr="003144DC">
        <w:rPr>
          <w:sz w:val="18"/>
          <w:szCs w:val="18"/>
          <w:lang w:eastAsia="ar-SA"/>
        </w:rPr>
        <w:t>в) в виде документа на бумажном носителе, который направляется заявителю посредством почтового отправления.</w:t>
      </w:r>
    </w:p>
    <w:p w:rsidR="003144DC" w:rsidRPr="003144DC" w:rsidRDefault="003144DC" w:rsidP="003144DC">
      <w:pPr>
        <w:widowControl w:val="0"/>
        <w:suppressAutoHyphens/>
        <w:jc w:val="both"/>
        <w:rPr>
          <w:sz w:val="18"/>
          <w:szCs w:val="18"/>
          <w:lang w:eastAsia="ar-SA"/>
        </w:rPr>
      </w:pPr>
      <w:r w:rsidRPr="003144DC">
        <w:rPr>
          <w:sz w:val="18"/>
          <w:szCs w:val="18"/>
          <w:lang w:eastAsia="ar-SA"/>
        </w:rPr>
        <w:t>2.31. При предоставлении муниципальной услуги в электронной форме посредством Регионального портала, заявителю обеспечивается:</w:t>
      </w:r>
    </w:p>
    <w:p w:rsidR="003144DC" w:rsidRPr="003144DC" w:rsidRDefault="003144DC" w:rsidP="003144DC">
      <w:pPr>
        <w:widowControl w:val="0"/>
        <w:suppressAutoHyphens/>
        <w:jc w:val="both"/>
        <w:rPr>
          <w:sz w:val="18"/>
          <w:szCs w:val="18"/>
          <w:lang w:eastAsia="ar-SA"/>
        </w:rPr>
      </w:pPr>
      <w:r w:rsidRPr="003144DC">
        <w:rPr>
          <w:sz w:val="18"/>
          <w:szCs w:val="18"/>
          <w:lang w:eastAsia="ar-SA"/>
        </w:rPr>
        <w:t>а) получение информации о порядке и сроках предоставления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б) досудебное (внесудебное) обжалование решений и действий (бездействия) Администрации, должностного лица Администрации, муниципального служащего.</w:t>
      </w:r>
    </w:p>
    <w:p w:rsidR="003144DC" w:rsidRPr="003144DC" w:rsidRDefault="003144DC" w:rsidP="003144DC">
      <w:pPr>
        <w:widowControl w:val="0"/>
        <w:suppressAutoHyphens/>
        <w:jc w:val="center"/>
        <w:rPr>
          <w:b/>
          <w:sz w:val="18"/>
          <w:szCs w:val="18"/>
          <w:lang w:eastAsia="ar-SA"/>
        </w:rPr>
      </w:pPr>
      <w:r w:rsidRPr="003144DC">
        <w:rPr>
          <w:b/>
          <w:sz w:val="18"/>
          <w:szCs w:val="18"/>
          <w:lang w:eastAsia="ar-SA"/>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МФЦ</w:t>
      </w:r>
    </w:p>
    <w:p w:rsidR="003144DC" w:rsidRPr="003144DC" w:rsidRDefault="003144DC" w:rsidP="003144DC">
      <w:pPr>
        <w:widowControl w:val="0"/>
        <w:tabs>
          <w:tab w:val="left" w:pos="142"/>
          <w:tab w:val="left" w:pos="540"/>
          <w:tab w:val="left" w:pos="630"/>
        </w:tabs>
        <w:suppressAutoHyphens/>
        <w:jc w:val="both"/>
        <w:rPr>
          <w:color w:val="000000"/>
          <w:sz w:val="18"/>
          <w:szCs w:val="18"/>
          <w:lang w:eastAsia="ar-SA"/>
        </w:rPr>
      </w:pPr>
      <w:r w:rsidRPr="003144DC">
        <w:rPr>
          <w:color w:val="000000"/>
          <w:sz w:val="18"/>
          <w:szCs w:val="18"/>
          <w:lang w:eastAsia="ar-SA"/>
        </w:rPr>
        <w:t xml:space="preserve">3.1. Предоставление </w:t>
      </w:r>
      <w:r w:rsidRPr="003144DC">
        <w:rPr>
          <w:rFonts w:eastAsia="Arial"/>
          <w:bCs/>
          <w:color w:val="000000"/>
          <w:sz w:val="18"/>
          <w:szCs w:val="18"/>
          <w:lang w:eastAsia="ar-SA"/>
        </w:rPr>
        <w:t>муниципальной</w:t>
      </w:r>
      <w:r w:rsidRPr="003144DC">
        <w:rPr>
          <w:color w:val="000000"/>
          <w:sz w:val="18"/>
          <w:szCs w:val="18"/>
          <w:lang w:eastAsia="ar-SA"/>
        </w:rPr>
        <w:t xml:space="preserve"> услуги включает в себя следующие административные процедуры:</w:t>
      </w:r>
    </w:p>
    <w:p w:rsidR="003144DC" w:rsidRPr="003144DC" w:rsidRDefault="003144DC" w:rsidP="003144DC">
      <w:pPr>
        <w:widowControl w:val="0"/>
        <w:shd w:val="clear" w:color="auto" w:fill="FFFFFF"/>
        <w:suppressAutoHyphens/>
        <w:jc w:val="both"/>
        <w:rPr>
          <w:sz w:val="18"/>
          <w:szCs w:val="18"/>
          <w:lang w:eastAsia="ar-SA"/>
        </w:rPr>
      </w:pPr>
      <w:r w:rsidRPr="003144DC">
        <w:rPr>
          <w:sz w:val="18"/>
          <w:szCs w:val="18"/>
          <w:lang w:eastAsia="ar-SA"/>
        </w:rPr>
        <w:t>1) прием и регистрация документов, представленных заявителем;</w:t>
      </w:r>
    </w:p>
    <w:p w:rsidR="003144DC" w:rsidRPr="003144DC" w:rsidRDefault="003144DC" w:rsidP="003144DC">
      <w:pPr>
        <w:widowControl w:val="0"/>
        <w:tabs>
          <w:tab w:val="left" w:pos="1080"/>
          <w:tab w:val="left" w:pos="1620"/>
        </w:tabs>
        <w:suppressAutoHyphens/>
        <w:jc w:val="both"/>
        <w:rPr>
          <w:sz w:val="18"/>
          <w:szCs w:val="18"/>
          <w:lang w:eastAsia="ar-SA"/>
        </w:rPr>
      </w:pPr>
      <w:r w:rsidRPr="003144DC">
        <w:rPr>
          <w:color w:val="000000"/>
          <w:sz w:val="18"/>
          <w:szCs w:val="18"/>
          <w:lang w:eastAsia="ar-SA"/>
        </w:rPr>
        <w:t xml:space="preserve">2) </w:t>
      </w:r>
      <w:r w:rsidRPr="003144DC">
        <w:rPr>
          <w:sz w:val="18"/>
          <w:szCs w:val="18"/>
          <w:lang w:eastAsia="ar-SA"/>
        </w:rPr>
        <w:t>проверка представленных документов на соответствие установленным требованиям;</w:t>
      </w:r>
    </w:p>
    <w:p w:rsidR="003144DC" w:rsidRPr="003144DC" w:rsidRDefault="003144DC" w:rsidP="003144DC">
      <w:pPr>
        <w:widowControl w:val="0"/>
        <w:tabs>
          <w:tab w:val="left" w:pos="1080"/>
          <w:tab w:val="left" w:pos="1620"/>
        </w:tabs>
        <w:suppressAutoHyphens/>
        <w:jc w:val="both"/>
        <w:rPr>
          <w:sz w:val="18"/>
          <w:szCs w:val="18"/>
          <w:lang w:eastAsia="ar-SA"/>
        </w:rPr>
      </w:pPr>
      <w:r w:rsidRPr="003144DC">
        <w:rPr>
          <w:sz w:val="18"/>
          <w:szCs w:val="18"/>
          <w:lang w:eastAsia="ar-SA"/>
        </w:rPr>
        <w:t>3) формирование и направление запросов;</w:t>
      </w:r>
    </w:p>
    <w:p w:rsidR="003144DC" w:rsidRPr="003144DC" w:rsidRDefault="003144DC" w:rsidP="003144DC">
      <w:pPr>
        <w:widowControl w:val="0"/>
        <w:tabs>
          <w:tab w:val="left" w:pos="1080"/>
          <w:tab w:val="left" w:pos="1620"/>
        </w:tabs>
        <w:suppressAutoHyphens/>
        <w:jc w:val="both"/>
        <w:rPr>
          <w:sz w:val="18"/>
          <w:szCs w:val="18"/>
          <w:lang w:eastAsia="ar-SA"/>
        </w:rPr>
      </w:pPr>
      <w:r w:rsidRPr="003144DC">
        <w:rPr>
          <w:sz w:val="18"/>
          <w:szCs w:val="18"/>
          <w:lang w:eastAsia="ar-SA"/>
        </w:rPr>
        <w:t>4) принятие решения о признании садового дома жилым домом или жилого дома садовым домом либо об отказе в признании садового дома жилым домом или жилого дома садовым домом;</w:t>
      </w:r>
    </w:p>
    <w:p w:rsidR="003144DC" w:rsidRPr="003144DC" w:rsidRDefault="003144DC" w:rsidP="003144DC">
      <w:pPr>
        <w:widowControl w:val="0"/>
        <w:tabs>
          <w:tab w:val="left" w:pos="1080"/>
          <w:tab w:val="left" w:pos="1620"/>
        </w:tabs>
        <w:suppressAutoHyphens/>
        <w:jc w:val="both"/>
        <w:rPr>
          <w:sz w:val="18"/>
          <w:szCs w:val="18"/>
          <w:lang w:eastAsia="ar-SA"/>
        </w:rPr>
      </w:pPr>
      <w:r w:rsidRPr="003144DC">
        <w:rPr>
          <w:sz w:val="18"/>
          <w:szCs w:val="18"/>
          <w:lang w:eastAsia="ar-SA"/>
        </w:rPr>
        <w:t>5) выдача (направление) по адресу, указанному в заявлении, заявителю документа, подтверждающего принятие решения о признании садового дома жилым домом или жилого дома садовым домом либо об отказе в признании садового дома жилым домом или жилого дома садовым домом.</w:t>
      </w:r>
    </w:p>
    <w:p w:rsidR="003144DC" w:rsidRPr="003144DC" w:rsidRDefault="003144DC" w:rsidP="003144DC">
      <w:pPr>
        <w:widowControl w:val="0"/>
        <w:autoSpaceDE w:val="0"/>
        <w:autoSpaceDN w:val="0"/>
        <w:jc w:val="both"/>
        <w:rPr>
          <w:sz w:val="18"/>
          <w:szCs w:val="18"/>
        </w:rPr>
      </w:pPr>
      <w:r w:rsidRPr="003144DC">
        <w:rPr>
          <w:sz w:val="18"/>
          <w:szCs w:val="18"/>
        </w:rPr>
        <w:t>3.2. Описание последовательности административных процедур при предоставлении муниципальной услуги.</w:t>
      </w:r>
    </w:p>
    <w:p w:rsidR="003144DC" w:rsidRPr="003144DC" w:rsidRDefault="003144DC" w:rsidP="003144DC">
      <w:pPr>
        <w:widowControl w:val="0"/>
        <w:autoSpaceDE w:val="0"/>
        <w:autoSpaceDN w:val="0"/>
        <w:jc w:val="both"/>
        <w:rPr>
          <w:sz w:val="18"/>
          <w:szCs w:val="18"/>
        </w:rPr>
      </w:pPr>
      <w:bookmarkStart w:id="2" w:name="P332"/>
      <w:bookmarkEnd w:id="2"/>
      <w:r w:rsidRPr="003144DC">
        <w:rPr>
          <w:sz w:val="18"/>
          <w:szCs w:val="18"/>
        </w:rPr>
        <w:t>3.2.1. Прием и регистрация документов, представленных заявителем.</w:t>
      </w:r>
    </w:p>
    <w:p w:rsidR="003144DC" w:rsidRPr="003144DC" w:rsidRDefault="003144DC" w:rsidP="003144DC">
      <w:pPr>
        <w:widowControl w:val="0"/>
        <w:autoSpaceDE w:val="0"/>
        <w:autoSpaceDN w:val="0"/>
        <w:jc w:val="both"/>
        <w:rPr>
          <w:sz w:val="18"/>
          <w:szCs w:val="18"/>
        </w:rPr>
      </w:pPr>
      <w:r w:rsidRPr="003144DC">
        <w:rPr>
          <w:sz w:val="18"/>
          <w:szCs w:val="18"/>
        </w:rPr>
        <w:t>Основанием для начала административной процедуры является поступление заявления в Администрацию.</w:t>
      </w:r>
    </w:p>
    <w:p w:rsidR="003144DC" w:rsidRPr="003144DC" w:rsidRDefault="003144DC" w:rsidP="003144DC">
      <w:pPr>
        <w:widowControl w:val="0"/>
        <w:autoSpaceDE w:val="0"/>
        <w:autoSpaceDN w:val="0"/>
        <w:jc w:val="both"/>
        <w:rPr>
          <w:sz w:val="18"/>
          <w:szCs w:val="18"/>
        </w:rPr>
      </w:pPr>
      <w:r w:rsidRPr="003144DC">
        <w:rPr>
          <w:sz w:val="18"/>
          <w:szCs w:val="18"/>
        </w:rPr>
        <w:lastRenderedPageBreak/>
        <w:t>Специалист Администрации, ответственный за регистрацию входящих документов, принимает заявление в письменном виде лично или полученное по почте, а также в электронной форме, и регистрирует его в Журнале регистрации входящей корреспонденции Администрации в день поступления.</w:t>
      </w:r>
    </w:p>
    <w:p w:rsidR="003144DC" w:rsidRPr="003144DC" w:rsidRDefault="003144DC" w:rsidP="003144DC">
      <w:pPr>
        <w:widowControl w:val="0"/>
        <w:autoSpaceDE w:val="0"/>
        <w:autoSpaceDN w:val="0"/>
        <w:jc w:val="both"/>
        <w:rPr>
          <w:sz w:val="18"/>
          <w:szCs w:val="18"/>
        </w:rPr>
      </w:pPr>
      <w:r w:rsidRPr="003144DC">
        <w:rPr>
          <w:sz w:val="18"/>
          <w:szCs w:val="18"/>
        </w:rPr>
        <w:t>Если заявление о предоставлении муниципальной услуги поступило в электронной форме, специалист Администрации, ответственный за регистрацию входящих документов, направляет заявителю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144DC" w:rsidRPr="003144DC" w:rsidRDefault="003144DC" w:rsidP="003144DC">
      <w:pPr>
        <w:widowControl w:val="0"/>
        <w:autoSpaceDE w:val="0"/>
        <w:autoSpaceDN w:val="0"/>
        <w:jc w:val="both"/>
        <w:rPr>
          <w:sz w:val="18"/>
          <w:szCs w:val="18"/>
        </w:rPr>
      </w:pPr>
      <w:r w:rsidRPr="003144DC">
        <w:rPr>
          <w:sz w:val="18"/>
          <w:szCs w:val="18"/>
        </w:rPr>
        <w:t>Результатом административной процедуры является присвоение данному заявлению порядкового регистрационного номера в Журнале регистрации входящей корреспонденции Администрации и передача зарегистрированного заявления и прилагаемых к нему документов главе Администрации.</w:t>
      </w:r>
    </w:p>
    <w:p w:rsidR="003144DC" w:rsidRPr="003144DC" w:rsidRDefault="003144DC" w:rsidP="003144DC">
      <w:pPr>
        <w:widowControl w:val="0"/>
        <w:suppressAutoHyphens/>
        <w:jc w:val="both"/>
        <w:rPr>
          <w:sz w:val="18"/>
          <w:szCs w:val="18"/>
          <w:lang w:eastAsia="ar-SA"/>
        </w:rPr>
      </w:pPr>
      <w:r w:rsidRPr="003144DC">
        <w:rPr>
          <w:sz w:val="18"/>
          <w:szCs w:val="18"/>
          <w:lang w:eastAsia="ar-SA"/>
        </w:rPr>
        <w:t>При получении посредством Регионального портала заявления и документов в электронной форме в автоматическом режиме осуществляется форматно-логический контроль заявления, проверка действительности усиленных квалифицированных электронных подписей, которыми подписаны заявление и документы (в случае поступления заявления, подписанного усиленной квалифицированной электронной подписью, включается при необходимости), а также наличия оснований для отказа в приеме заявления.</w:t>
      </w:r>
    </w:p>
    <w:p w:rsidR="003144DC" w:rsidRPr="003144DC" w:rsidRDefault="003144DC" w:rsidP="003144DC">
      <w:pPr>
        <w:widowControl w:val="0"/>
        <w:suppressAutoHyphens/>
        <w:jc w:val="both"/>
        <w:rPr>
          <w:sz w:val="18"/>
          <w:szCs w:val="18"/>
          <w:lang w:eastAsia="ar-SA"/>
        </w:rPr>
      </w:pPr>
      <w:r w:rsidRPr="003144DC">
        <w:rPr>
          <w:sz w:val="18"/>
          <w:szCs w:val="18"/>
          <w:lang w:eastAsia="ar-SA"/>
        </w:rPr>
        <w:t>При наличии оснований для отказа в приеме заявления заявителю направляется письмо об отказе в приеме к рассмотрению заявления.</w:t>
      </w:r>
    </w:p>
    <w:p w:rsidR="003144DC" w:rsidRPr="003144DC" w:rsidRDefault="003144DC" w:rsidP="003144DC">
      <w:pPr>
        <w:widowControl w:val="0"/>
        <w:suppressAutoHyphens/>
        <w:jc w:val="both"/>
        <w:rPr>
          <w:sz w:val="18"/>
          <w:szCs w:val="18"/>
          <w:lang w:eastAsia="ar-SA"/>
        </w:rPr>
      </w:pPr>
      <w:r w:rsidRPr="003144DC">
        <w:rPr>
          <w:sz w:val="18"/>
          <w:szCs w:val="18"/>
          <w:lang w:eastAsia="ar-SA"/>
        </w:rPr>
        <w:t>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 по которому па Региональном портале заявителю будет представлена информация о ходе его рассмотрения.</w:t>
      </w:r>
    </w:p>
    <w:p w:rsidR="003144DC" w:rsidRPr="003144DC" w:rsidRDefault="003144DC" w:rsidP="003144DC">
      <w:pPr>
        <w:widowControl w:val="0"/>
        <w:suppressAutoHyphens/>
        <w:jc w:val="both"/>
        <w:rPr>
          <w:sz w:val="18"/>
          <w:szCs w:val="18"/>
          <w:lang w:eastAsia="ar-SA"/>
        </w:rPr>
      </w:pPr>
      <w:r w:rsidRPr="003144DC">
        <w:rPr>
          <w:sz w:val="18"/>
          <w:szCs w:val="18"/>
          <w:lang w:eastAsia="ar-SA"/>
        </w:rPr>
        <w:t>После принятия заявления о предоставлении муниципальной услуги статус запроса заявителя в личном кабинете на Едином портале, Региональном портале, Официальном сайте Администрации обновляется до статуса «принято».</w:t>
      </w:r>
    </w:p>
    <w:p w:rsidR="003144DC" w:rsidRPr="003144DC" w:rsidRDefault="003144DC" w:rsidP="003144DC">
      <w:pPr>
        <w:widowControl w:val="0"/>
        <w:autoSpaceDE w:val="0"/>
        <w:autoSpaceDN w:val="0"/>
        <w:jc w:val="both"/>
        <w:rPr>
          <w:sz w:val="18"/>
          <w:szCs w:val="18"/>
        </w:rPr>
      </w:pPr>
      <w:r w:rsidRPr="003144DC">
        <w:rPr>
          <w:sz w:val="18"/>
          <w:szCs w:val="18"/>
        </w:rPr>
        <w:t>Максимальный срок выполнения административной процедуры - 1 рабочий день с момента получения документов.</w:t>
      </w:r>
    </w:p>
    <w:p w:rsidR="003144DC" w:rsidRPr="003144DC" w:rsidRDefault="003144DC" w:rsidP="003144DC">
      <w:pPr>
        <w:widowControl w:val="0"/>
        <w:suppressAutoHyphens/>
        <w:jc w:val="both"/>
        <w:rPr>
          <w:b/>
          <w:sz w:val="18"/>
          <w:szCs w:val="18"/>
          <w:u w:val="single"/>
          <w:lang w:eastAsia="ar-SA"/>
        </w:rPr>
      </w:pPr>
      <w:bookmarkStart w:id="3" w:name="P339"/>
      <w:bookmarkEnd w:id="3"/>
      <w:r w:rsidRPr="003144DC">
        <w:rPr>
          <w:sz w:val="18"/>
          <w:szCs w:val="18"/>
          <w:lang w:eastAsia="ar-SA"/>
        </w:rPr>
        <w:t xml:space="preserve">Результат выполнения административной процедуры: направление специалистом Администрации заявления главе Администрации с одновременным уведомлением заявителя о принятии заявления к рассмотрению, либо направление заявителю уведомления об отказе в приеме его к рассмотрению. </w:t>
      </w:r>
    </w:p>
    <w:p w:rsidR="003144DC" w:rsidRPr="003144DC" w:rsidRDefault="003144DC" w:rsidP="003144DC">
      <w:pPr>
        <w:widowControl w:val="0"/>
        <w:autoSpaceDE w:val="0"/>
        <w:autoSpaceDN w:val="0"/>
        <w:jc w:val="both"/>
        <w:rPr>
          <w:sz w:val="18"/>
          <w:szCs w:val="18"/>
        </w:rPr>
      </w:pPr>
      <w:r w:rsidRPr="003144DC">
        <w:rPr>
          <w:sz w:val="18"/>
          <w:szCs w:val="18"/>
        </w:rPr>
        <w:t>3.2.2. Проверка представленных документов на соответствие установленным требованиям.</w:t>
      </w:r>
    </w:p>
    <w:p w:rsidR="003144DC" w:rsidRPr="003144DC" w:rsidRDefault="003144DC" w:rsidP="003144DC">
      <w:pPr>
        <w:widowControl w:val="0"/>
        <w:tabs>
          <w:tab w:val="left" w:pos="142"/>
          <w:tab w:val="left" w:pos="1620"/>
        </w:tabs>
        <w:suppressAutoHyphens/>
        <w:jc w:val="both"/>
        <w:rPr>
          <w:color w:val="000000"/>
          <w:sz w:val="18"/>
          <w:szCs w:val="18"/>
          <w:lang w:eastAsia="ar-SA"/>
        </w:rPr>
      </w:pPr>
      <w:r w:rsidRPr="003144DC">
        <w:rPr>
          <w:color w:val="000000"/>
          <w:sz w:val="18"/>
          <w:szCs w:val="18"/>
          <w:lang w:eastAsia="ar-SA"/>
        </w:rPr>
        <w:t xml:space="preserve">Основанием для проведения проверки является поступление </w:t>
      </w:r>
      <w:r w:rsidRPr="003144DC">
        <w:rPr>
          <w:color w:val="000000"/>
          <w:kern w:val="1"/>
          <w:sz w:val="18"/>
          <w:szCs w:val="18"/>
          <w:lang w:eastAsia="ar-SA"/>
        </w:rPr>
        <w:t xml:space="preserve">в Администрацию </w:t>
      </w:r>
      <w:r w:rsidRPr="003144DC">
        <w:rPr>
          <w:color w:val="000000"/>
          <w:sz w:val="18"/>
          <w:szCs w:val="18"/>
          <w:lang w:eastAsia="ar-SA"/>
        </w:rPr>
        <w:t xml:space="preserve">или </w:t>
      </w:r>
      <w:r w:rsidRPr="003144DC">
        <w:rPr>
          <w:kern w:val="1"/>
          <w:sz w:val="18"/>
          <w:szCs w:val="18"/>
          <w:lang w:eastAsia="ar-SA"/>
        </w:rPr>
        <w:t xml:space="preserve">МФЦ </w:t>
      </w:r>
      <w:r w:rsidRPr="003144DC">
        <w:rPr>
          <w:color w:val="000000"/>
          <w:sz w:val="18"/>
          <w:szCs w:val="18"/>
          <w:lang w:eastAsia="ar-SA"/>
        </w:rPr>
        <w:t>заявления с комплектом приложенных к нему документов.</w:t>
      </w:r>
    </w:p>
    <w:p w:rsidR="003144DC" w:rsidRPr="003144DC" w:rsidRDefault="003144DC" w:rsidP="003144DC">
      <w:pPr>
        <w:widowControl w:val="0"/>
        <w:tabs>
          <w:tab w:val="left" w:pos="142"/>
          <w:tab w:val="left" w:pos="1440"/>
        </w:tabs>
        <w:suppressAutoHyphens/>
        <w:jc w:val="both"/>
        <w:rPr>
          <w:color w:val="000000"/>
          <w:sz w:val="18"/>
          <w:szCs w:val="18"/>
          <w:lang w:eastAsia="ar-SA"/>
        </w:rPr>
      </w:pPr>
      <w:r w:rsidRPr="003144DC">
        <w:rPr>
          <w:sz w:val="18"/>
          <w:szCs w:val="18"/>
          <w:lang w:eastAsia="ar-SA"/>
        </w:rPr>
        <w:t>Специалист Администрации, ответственный за проведение проверки</w:t>
      </w:r>
      <w:r w:rsidRPr="003144DC">
        <w:rPr>
          <w:color w:val="000000"/>
          <w:sz w:val="18"/>
          <w:szCs w:val="18"/>
          <w:lang w:eastAsia="ar-SA"/>
        </w:rPr>
        <w:t xml:space="preserve">, в течение 5 рабочих дней проверяет их </w:t>
      </w:r>
      <w:r w:rsidRPr="003144DC">
        <w:rPr>
          <w:sz w:val="18"/>
          <w:szCs w:val="18"/>
          <w:lang w:eastAsia="ar-SA"/>
        </w:rPr>
        <w:t>наличие</w:t>
      </w:r>
      <w:r w:rsidRPr="003144DC">
        <w:rPr>
          <w:color w:val="000000"/>
          <w:sz w:val="18"/>
          <w:szCs w:val="18"/>
          <w:lang w:eastAsia="ar-SA"/>
        </w:rPr>
        <w:t xml:space="preserve">, а также соответствие документов действующему законодательству. </w:t>
      </w:r>
    </w:p>
    <w:p w:rsidR="003144DC" w:rsidRPr="003144DC" w:rsidRDefault="003144DC" w:rsidP="003144DC">
      <w:pPr>
        <w:widowControl w:val="0"/>
        <w:tabs>
          <w:tab w:val="left" w:pos="142"/>
          <w:tab w:val="left" w:pos="1440"/>
        </w:tabs>
        <w:suppressAutoHyphens/>
        <w:jc w:val="both"/>
        <w:rPr>
          <w:color w:val="000000"/>
          <w:sz w:val="18"/>
          <w:szCs w:val="18"/>
          <w:lang w:eastAsia="ar-SA"/>
        </w:rPr>
      </w:pPr>
      <w:r w:rsidRPr="003144DC">
        <w:rPr>
          <w:color w:val="000000"/>
          <w:sz w:val="18"/>
          <w:szCs w:val="18"/>
          <w:lang w:eastAsia="ar-SA"/>
        </w:rPr>
        <w:t>В случае установления факта несоответствия представленных документов установленным требованиям</w:t>
      </w:r>
      <w:r w:rsidRPr="003144DC">
        <w:rPr>
          <w:sz w:val="18"/>
          <w:szCs w:val="18"/>
          <w:lang w:eastAsia="ar-SA"/>
        </w:rPr>
        <w:t xml:space="preserve"> специалист Администрации, ответственный за проведение проверки, </w:t>
      </w:r>
      <w:r w:rsidRPr="003144DC">
        <w:rPr>
          <w:color w:val="000000"/>
          <w:sz w:val="18"/>
          <w:szCs w:val="18"/>
          <w:lang w:eastAsia="ar-SA"/>
        </w:rPr>
        <w:t>уведомляет заявителя о выявленных препятствиях для предоставления услуги с предложением принятия мер по их устранению до истечения срока 10 рабочих дней с даты регистрации заявления.</w:t>
      </w:r>
    </w:p>
    <w:p w:rsidR="003144DC" w:rsidRPr="003144DC" w:rsidRDefault="003144DC" w:rsidP="003144DC">
      <w:pPr>
        <w:widowControl w:val="0"/>
        <w:tabs>
          <w:tab w:val="left" w:pos="0"/>
        </w:tabs>
        <w:suppressAutoHyphens/>
        <w:jc w:val="both"/>
        <w:rPr>
          <w:color w:val="000000"/>
          <w:sz w:val="18"/>
          <w:szCs w:val="18"/>
          <w:lang w:eastAsia="ar-SA"/>
        </w:rPr>
      </w:pPr>
      <w:r w:rsidRPr="003144DC">
        <w:rPr>
          <w:color w:val="000000"/>
          <w:sz w:val="18"/>
          <w:szCs w:val="18"/>
          <w:lang w:eastAsia="ar-SA"/>
        </w:rPr>
        <w:t xml:space="preserve">Если в течение 10 рабочих дней со дня направления уведомления заявителю о наличии недостатков в представленном заявлении не поступили сведения, необходимые для выполнения </w:t>
      </w:r>
      <w:r w:rsidRPr="003144DC">
        <w:rPr>
          <w:rFonts w:eastAsia="Arial"/>
          <w:bCs/>
          <w:color w:val="000000"/>
          <w:sz w:val="18"/>
          <w:szCs w:val="18"/>
          <w:lang w:eastAsia="ar-SA"/>
        </w:rPr>
        <w:t>муниципальной</w:t>
      </w:r>
      <w:r w:rsidRPr="003144DC">
        <w:rPr>
          <w:color w:val="000000"/>
          <w:sz w:val="18"/>
          <w:szCs w:val="18"/>
          <w:lang w:eastAsia="ar-SA"/>
        </w:rPr>
        <w:t xml:space="preserve"> услуги, то специалист Администрации осуществляет подготовку решения об отказе в предоставлении </w:t>
      </w:r>
      <w:r w:rsidRPr="003144DC">
        <w:rPr>
          <w:rFonts w:eastAsia="Arial"/>
          <w:bCs/>
          <w:color w:val="000000"/>
          <w:sz w:val="18"/>
          <w:szCs w:val="18"/>
          <w:lang w:eastAsia="ar-SA"/>
        </w:rPr>
        <w:t xml:space="preserve">муниципальной </w:t>
      </w:r>
      <w:r w:rsidRPr="003144DC">
        <w:rPr>
          <w:color w:val="000000"/>
          <w:sz w:val="18"/>
          <w:szCs w:val="18"/>
          <w:lang w:eastAsia="ar-SA"/>
        </w:rPr>
        <w:t>услуги.</w:t>
      </w:r>
    </w:p>
    <w:p w:rsidR="003144DC" w:rsidRPr="003144DC" w:rsidRDefault="003144DC" w:rsidP="003144DC">
      <w:pPr>
        <w:widowControl w:val="0"/>
        <w:autoSpaceDE w:val="0"/>
        <w:autoSpaceDN w:val="0"/>
        <w:jc w:val="both"/>
        <w:rPr>
          <w:sz w:val="18"/>
          <w:szCs w:val="18"/>
        </w:rPr>
      </w:pPr>
      <w:r w:rsidRPr="003144DC">
        <w:rPr>
          <w:sz w:val="18"/>
          <w:szCs w:val="18"/>
        </w:rPr>
        <w:t>3.2.3. Формирование и направление запросов.</w:t>
      </w:r>
    </w:p>
    <w:p w:rsidR="003144DC" w:rsidRPr="003144DC" w:rsidRDefault="003144DC" w:rsidP="003144DC">
      <w:pPr>
        <w:widowControl w:val="0"/>
        <w:autoSpaceDE w:val="0"/>
        <w:autoSpaceDN w:val="0"/>
        <w:jc w:val="both"/>
        <w:rPr>
          <w:sz w:val="18"/>
          <w:szCs w:val="18"/>
        </w:rPr>
      </w:pPr>
      <w:r w:rsidRPr="003144DC">
        <w:rPr>
          <w:sz w:val="18"/>
          <w:szCs w:val="18"/>
        </w:rPr>
        <w:t>Основанием для начала административной процедуры является прием заявления без приложения документов, указанных в пункте 2.7 Регламента.</w:t>
      </w:r>
    </w:p>
    <w:p w:rsidR="003144DC" w:rsidRPr="003144DC" w:rsidRDefault="003144DC" w:rsidP="003144DC">
      <w:pPr>
        <w:widowControl w:val="0"/>
        <w:autoSpaceDE w:val="0"/>
        <w:autoSpaceDN w:val="0"/>
        <w:jc w:val="both"/>
        <w:rPr>
          <w:sz w:val="18"/>
          <w:szCs w:val="18"/>
        </w:rPr>
      </w:pPr>
      <w:r w:rsidRPr="003144DC">
        <w:rPr>
          <w:sz w:val="18"/>
          <w:szCs w:val="18"/>
        </w:rPr>
        <w:t>В этом случае в зависимости от представленных документов специалист Администрации осуществляет подготовку и направление запросов в органы исполнительной власти, организации, в распоряжении которых находятся документы, необходимые для предоставления муниципальной услуги.</w:t>
      </w:r>
    </w:p>
    <w:p w:rsidR="003144DC" w:rsidRPr="003144DC" w:rsidRDefault="003144DC" w:rsidP="003144DC">
      <w:pPr>
        <w:widowControl w:val="0"/>
        <w:autoSpaceDE w:val="0"/>
        <w:autoSpaceDN w:val="0"/>
        <w:jc w:val="both"/>
        <w:rPr>
          <w:sz w:val="18"/>
          <w:szCs w:val="18"/>
        </w:rPr>
      </w:pPr>
      <w:r w:rsidRPr="003144DC">
        <w:rPr>
          <w:sz w:val="18"/>
          <w:szCs w:val="18"/>
        </w:rPr>
        <w:t>Максимальный срок выполнения данного действия составляет 10 рабочих дней с учетом получения ответов на межведомственные запросы.</w:t>
      </w:r>
    </w:p>
    <w:p w:rsidR="003144DC" w:rsidRPr="003144DC" w:rsidRDefault="003144DC" w:rsidP="003144DC">
      <w:pPr>
        <w:widowControl w:val="0"/>
        <w:autoSpaceDE w:val="0"/>
        <w:autoSpaceDN w:val="0"/>
        <w:jc w:val="both"/>
        <w:rPr>
          <w:sz w:val="18"/>
          <w:szCs w:val="18"/>
        </w:rPr>
      </w:pPr>
      <w:r w:rsidRPr="003144DC">
        <w:rPr>
          <w:sz w:val="18"/>
          <w:szCs w:val="18"/>
        </w:rPr>
        <w:t>Результатом административной процедуры является получение из органов исполнительной власти и (или) подведомственных им организаций запрашиваемых документов либо отказ в их предоставлении.</w:t>
      </w:r>
    </w:p>
    <w:p w:rsidR="003144DC" w:rsidRPr="003144DC" w:rsidRDefault="003144DC" w:rsidP="003144DC">
      <w:pPr>
        <w:widowControl w:val="0"/>
        <w:autoSpaceDE w:val="0"/>
        <w:autoSpaceDN w:val="0"/>
        <w:jc w:val="both"/>
        <w:rPr>
          <w:sz w:val="18"/>
          <w:szCs w:val="18"/>
        </w:rPr>
      </w:pPr>
      <w:r w:rsidRPr="003144DC">
        <w:rPr>
          <w:sz w:val="18"/>
          <w:szCs w:val="18"/>
        </w:rPr>
        <w:t>Ответы на запросы на бумажном носителе приобщаются к заявлению.</w:t>
      </w:r>
    </w:p>
    <w:p w:rsidR="003144DC" w:rsidRPr="003144DC" w:rsidRDefault="003144DC" w:rsidP="003144DC">
      <w:pPr>
        <w:widowControl w:val="0"/>
        <w:tabs>
          <w:tab w:val="left" w:pos="0"/>
        </w:tabs>
        <w:suppressAutoHyphens/>
        <w:jc w:val="both"/>
        <w:rPr>
          <w:sz w:val="18"/>
          <w:szCs w:val="18"/>
          <w:lang w:eastAsia="ar-SA"/>
        </w:rPr>
      </w:pPr>
      <w:r w:rsidRPr="003144DC">
        <w:rPr>
          <w:sz w:val="18"/>
          <w:szCs w:val="18"/>
          <w:lang w:eastAsia="ar-SA"/>
        </w:rPr>
        <w:t>3.2.4. Принятие решения о признании садового дома жилым домом или жилого дома садовым домом либо об отказе в признании садового дома жилым домом или жилого дома садовым домом.</w:t>
      </w:r>
    </w:p>
    <w:p w:rsidR="003144DC" w:rsidRPr="003144DC" w:rsidRDefault="003144DC" w:rsidP="003144DC">
      <w:pPr>
        <w:autoSpaceDE w:val="0"/>
        <w:autoSpaceDN w:val="0"/>
        <w:adjustRightInd w:val="0"/>
        <w:jc w:val="both"/>
        <w:rPr>
          <w:sz w:val="18"/>
          <w:szCs w:val="18"/>
          <w:lang w:eastAsia="ar-SA"/>
        </w:rPr>
      </w:pPr>
      <w:r w:rsidRPr="003144DC">
        <w:rPr>
          <w:sz w:val="18"/>
          <w:szCs w:val="18"/>
        </w:rPr>
        <w:t xml:space="preserve">При установлении отсутствия оснований для отказа в предоставлении муниципальной услуги, указанных в </w:t>
      </w:r>
      <w:hyperlink r:id="rId11" w:history="1">
        <w:r w:rsidRPr="003144DC">
          <w:rPr>
            <w:sz w:val="18"/>
            <w:szCs w:val="18"/>
          </w:rPr>
          <w:t>пункте 2.1</w:t>
        </w:r>
      </w:hyperlink>
      <w:r w:rsidRPr="003144DC">
        <w:rPr>
          <w:sz w:val="18"/>
          <w:szCs w:val="18"/>
        </w:rPr>
        <w:t xml:space="preserve">3 Регламента, специалист Администрации в течение 3 рабочих дней осуществляет подготовку проекта постановления Администрации </w:t>
      </w:r>
      <w:r w:rsidRPr="003144DC">
        <w:rPr>
          <w:sz w:val="18"/>
          <w:szCs w:val="18"/>
          <w:lang w:eastAsia="ar-SA"/>
        </w:rPr>
        <w:t>о признании садового дома жилым домом или жилого дома садовым домом.</w:t>
      </w:r>
    </w:p>
    <w:p w:rsidR="003144DC" w:rsidRPr="003144DC" w:rsidRDefault="003144DC" w:rsidP="003144DC">
      <w:pPr>
        <w:autoSpaceDE w:val="0"/>
        <w:autoSpaceDN w:val="0"/>
        <w:adjustRightInd w:val="0"/>
        <w:jc w:val="both"/>
        <w:rPr>
          <w:sz w:val="18"/>
          <w:szCs w:val="18"/>
        </w:rPr>
      </w:pPr>
      <w:r w:rsidRPr="003144DC">
        <w:rPr>
          <w:sz w:val="18"/>
          <w:szCs w:val="18"/>
        </w:rPr>
        <w:t xml:space="preserve">В случае выявления оснований для отказа в предоставлении муниципальной услуги, указанных в </w:t>
      </w:r>
      <w:hyperlink r:id="rId12" w:history="1">
        <w:r w:rsidRPr="003144DC">
          <w:rPr>
            <w:sz w:val="18"/>
            <w:szCs w:val="18"/>
          </w:rPr>
          <w:t>пункте 2.1</w:t>
        </w:r>
      </w:hyperlink>
      <w:r w:rsidRPr="003144DC">
        <w:rPr>
          <w:sz w:val="18"/>
          <w:szCs w:val="18"/>
        </w:rPr>
        <w:t xml:space="preserve">3 Регламента, специалист Администрации в течение 3 рабочих дней готовит проект постановления Администрации об отказе </w:t>
      </w:r>
      <w:r w:rsidRPr="003144DC">
        <w:rPr>
          <w:sz w:val="18"/>
          <w:szCs w:val="18"/>
          <w:lang w:eastAsia="ar-SA"/>
        </w:rPr>
        <w:t>в признании садового дома жилым домом или жилого дома садовым домом.</w:t>
      </w:r>
    </w:p>
    <w:p w:rsidR="003144DC" w:rsidRPr="003144DC" w:rsidRDefault="003144DC" w:rsidP="003144DC">
      <w:pPr>
        <w:autoSpaceDE w:val="0"/>
        <w:autoSpaceDN w:val="0"/>
        <w:adjustRightInd w:val="0"/>
        <w:jc w:val="both"/>
        <w:rPr>
          <w:sz w:val="18"/>
          <w:szCs w:val="18"/>
          <w:lang w:eastAsia="ar-SA"/>
        </w:rPr>
      </w:pPr>
      <w:r w:rsidRPr="003144DC">
        <w:rPr>
          <w:sz w:val="18"/>
          <w:szCs w:val="18"/>
        </w:rPr>
        <w:t xml:space="preserve">Подготовленные проекты постановлений Администрации представляются главе Администрации для принятия решения в срок, не позднее чем за 3 рабочих дня до истечения установленного срока рассмотрения заявления о </w:t>
      </w:r>
      <w:r w:rsidRPr="003144DC">
        <w:rPr>
          <w:sz w:val="18"/>
          <w:szCs w:val="18"/>
          <w:lang w:eastAsia="ar-SA"/>
        </w:rPr>
        <w:t>признании садового дома жилым домом или жилого дома садовым домом либо об отказе в признании садового дома жилым домом или жилого дома садовым домом.</w:t>
      </w:r>
    </w:p>
    <w:p w:rsidR="003144DC" w:rsidRPr="003144DC" w:rsidRDefault="003144DC" w:rsidP="003144DC">
      <w:pPr>
        <w:autoSpaceDE w:val="0"/>
        <w:autoSpaceDN w:val="0"/>
        <w:adjustRightInd w:val="0"/>
        <w:jc w:val="both"/>
        <w:rPr>
          <w:sz w:val="18"/>
          <w:szCs w:val="18"/>
          <w:lang w:eastAsia="ar-SA"/>
        </w:rPr>
      </w:pPr>
      <w:r w:rsidRPr="003144DC">
        <w:rPr>
          <w:sz w:val="18"/>
          <w:szCs w:val="18"/>
        </w:rPr>
        <w:t xml:space="preserve">Результатом административной процедуры является издание постановления Администрации о признании или отказе в признании </w:t>
      </w:r>
      <w:r w:rsidRPr="003144DC">
        <w:rPr>
          <w:sz w:val="18"/>
          <w:szCs w:val="18"/>
          <w:lang w:eastAsia="ar-SA"/>
        </w:rPr>
        <w:t>садового дома жилым домом или жилого дома садовым домом.</w:t>
      </w:r>
    </w:p>
    <w:p w:rsidR="003144DC" w:rsidRPr="003144DC" w:rsidRDefault="003144DC" w:rsidP="003144DC">
      <w:pPr>
        <w:autoSpaceDE w:val="0"/>
        <w:autoSpaceDN w:val="0"/>
        <w:adjustRightInd w:val="0"/>
        <w:jc w:val="both"/>
        <w:rPr>
          <w:sz w:val="18"/>
          <w:szCs w:val="18"/>
        </w:rPr>
      </w:pPr>
      <w:r w:rsidRPr="003144DC">
        <w:rPr>
          <w:sz w:val="18"/>
          <w:szCs w:val="18"/>
        </w:rPr>
        <w:t>Общий срок исполнения указанной муниципальной услуги не должен превышать 10 рабочих дней.</w:t>
      </w:r>
    </w:p>
    <w:p w:rsidR="003144DC" w:rsidRPr="003144DC" w:rsidRDefault="003144DC" w:rsidP="003144DC">
      <w:pPr>
        <w:widowControl w:val="0"/>
        <w:tabs>
          <w:tab w:val="left" w:pos="1080"/>
          <w:tab w:val="left" w:pos="1620"/>
        </w:tabs>
        <w:suppressAutoHyphens/>
        <w:jc w:val="both"/>
        <w:rPr>
          <w:sz w:val="18"/>
          <w:szCs w:val="18"/>
          <w:lang w:eastAsia="ar-SA"/>
        </w:rPr>
      </w:pPr>
      <w:r w:rsidRPr="003144DC">
        <w:rPr>
          <w:sz w:val="18"/>
          <w:szCs w:val="18"/>
        </w:rPr>
        <w:t>3.2.5. В</w:t>
      </w:r>
      <w:r w:rsidRPr="003144DC">
        <w:rPr>
          <w:sz w:val="18"/>
          <w:szCs w:val="18"/>
          <w:lang w:eastAsia="ar-SA"/>
        </w:rPr>
        <w:t>ыдача (направление) по адресу, указанному в заявлении, заявителю документа, подтверждающего принятие решения о признании садового дома жилым домом или жилого дома садовым домом либо об отказе в признании садового дома жилым домом или жилого дома садовым домом.</w:t>
      </w:r>
    </w:p>
    <w:p w:rsidR="003144DC" w:rsidRPr="003144DC" w:rsidRDefault="003144DC" w:rsidP="003144DC">
      <w:pPr>
        <w:autoSpaceDE w:val="0"/>
        <w:autoSpaceDN w:val="0"/>
        <w:adjustRightInd w:val="0"/>
        <w:jc w:val="both"/>
        <w:rPr>
          <w:sz w:val="18"/>
          <w:szCs w:val="18"/>
          <w:lang w:eastAsia="ar-SA"/>
        </w:rPr>
      </w:pPr>
      <w:r w:rsidRPr="003144DC">
        <w:rPr>
          <w:sz w:val="18"/>
          <w:szCs w:val="18"/>
        </w:rPr>
        <w:t xml:space="preserve">Основанием для начала административной процедуры и критерием выдачи результата оказания муниципальной услуги заявителю является наличие постановления Администрации о признании или отказе в признании </w:t>
      </w:r>
      <w:r w:rsidRPr="003144DC">
        <w:rPr>
          <w:sz w:val="18"/>
          <w:szCs w:val="18"/>
          <w:lang w:eastAsia="ar-SA"/>
        </w:rPr>
        <w:t>садового дома жилым домом или жилого дома садовым домом.</w:t>
      </w:r>
    </w:p>
    <w:p w:rsidR="003144DC" w:rsidRPr="003144DC" w:rsidRDefault="003144DC" w:rsidP="003144DC">
      <w:pPr>
        <w:widowControl w:val="0"/>
        <w:tabs>
          <w:tab w:val="left" w:pos="1080"/>
          <w:tab w:val="left" w:pos="1620"/>
        </w:tabs>
        <w:suppressAutoHyphens/>
        <w:jc w:val="both"/>
        <w:rPr>
          <w:sz w:val="18"/>
          <w:szCs w:val="18"/>
        </w:rPr>
      </w:pPr>
      <w:r w:rsidRPr="003144DC">
        <w:rPr>
          <w:sz w:val="18"/>
          <w:szCs w:val="18"/>
        </w:rPr>
        <w:t xml:space="preserve">Специалист Администрации, уполномоченный на выдачу результата оказания муниципальной услуги, в течение 2 рабочих дней </w:t>
      </w:r>
      <w:r w:rsidRPr="003144DC">
        <w:rPr>
          <w:sz w:val="18"/>
          <w:szCs w:val="18"/>
        </w:rPr>
        <w:lastRenderedPageBreak/>
        <w:t>извещает заявителя о необходимости получения результата оказания муниципальной услуги с указанием времени и места получения.</w:t>
      </w:r>
    </w:p>
    <w:p w:rsidR="003144DC" w:rsidRPr="003144DC" w:rsidRDefault="003144DC" w:rsidP="003144DC">
      <w:pPr>
        <w:autoSpaceDE w:val="0"/>
        <w:autoSpaceDN w:val="0"/>
        <w:adjustRightInd w:val="0"/>
        <w:jc w:val="both"/>
        <w:rPr>
          <w:sz w:val="18"/>
          <w:szCs w:val="18"/>
        </w:rPr>
      </w:pPr>
      <w:r w:rsidRPr="003144DC">
        <w:rPr>
          <w:sz w:val="18"/>
          <w:szCs w:val="18"/>
        </w:rPr>
        <w:t>В целях оптимизации предоставления муниципальной услуги заявитель также может быть уведомлен о принятом решении по телефону (факсу) или в электронной форме.</w:t>
      </w:r>
    </w:p>
    <w:p w:rsidR="003144DC" w:rsidRPr="003144DC" w:rsidRDefault="003144DC" w:rsidP="003144DC">
      <w:pPr>
        <w:autoSpaceDE w:val="0"/>
        <w:autoSpaceDN w:val="0"/>
        <w:adjustRightInd w:val="0"/>
        <w:jc w:val="both"/>
        <w:rPr>
          <w:sz w:val="18"/>
          <w:szCs w:val="18"/>
          <w:lang w:eastAsia="ar-SA"/>
        </w:rPr>
      </w:pPr>
      <w:r w:rsidRPr="003144DC">
        <w:rPr>
          <w:sz w:val="18"/>
          <w:szCs w:val="18"/>
        </w:rPr>
        <w:t xml:space="preserve">Постановление Администрации о признании или отказе в признании </w:t>
      </w:r>
      <w:r w:rsidRPr="003144DC">
        <w:rPr>
          <w:sz w:val="18"/>
          <w:szCs w:val="18"/>
          <w:lang w:eastAsia="ar-SA"/>
        </w:rPr>
        <w:t xml:space="preserve">садового дома жилым домом или жилого дома садовым домом </w:t>
      </w:r>
      <w:r w:rsidRPr="003144DC">
        <w:rPr>
          <w:sz w:val="18"/>
          <w:szCs w:val="18"/>
        </w:rPr>
        <w:t>в течение 2 рабочих дней со дня его регистрации выдаются непосредственно заявителю (его законному представителю) либо направляются им способом, указанным в заявлении.</w:t>
      </w:r>
    </w:p>
    <w:p w:rsidR="003144DC" w:rsidRPr="003144DC" w:rsidRDefault="003144DC" w:rsidP="003144DC">
      <w:pPr>
        <w:autoSpaceDE w:val="0"/>
        <w:autoSpaceDN w:val="0"/>
        <w:adjustRightInd w:val="0"/>
        <w:jc w:val="both"/>
        <w:rPr>
          <w:sz w:val="18"/>
          <w:szCs w:val="18"/>
        </w:rPr>
      </w:pPr>
      <w:r w:rsidRPr="003144DC">
        <w:rPr>
          <w:sz w:val="18"/>
          <w:szCs w:val="18"/>
        </w:rPr>
        <w:t>Результатом административной процедуры является выдача заявителю результата предоставления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3.3. Особенности выполнения административных процедур в электронной форме.</w:t>
      </w:r>
    </w:p>
    <w:p w:rsidR="003144DC" w:rsidRPr="003144DC" w:rsidRDefault="003144DC" w:rsidP="003144DC">
      <w:pPr>
        <w:widowControl w:val="0"/>
        <w:suppressAutoHyphens/>
        <w:jc w:val="both"/>
        <w:rPr>
          <w:sz w:val="18"/>
          <w:szCs w:val="18"/>
          <w:lang w:eastAsia="ar-SA"/>
        </w:rPr>
      </w:pPr>
      <w:r w:rsidRPr="003144DC">
        <w:rPr>
          <w:sz w:val="18"/>
          <w:szCs w:val="18"/>
          <w:lang w:eastAsia="ar-SA"/>
        </w:rPr>
        <w:t>3.3.1. Предоставление муниципальной услуги на Едином портале и Региональном портале осуществляется в соответствии с Федеральным законом от 27.07.2010 № 210-ФЗ «Об организации предоставления государственных и муниципальных услуг» (далее - ФЗ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144DC" w:rsidRPr="003144DC" w:rsidRDefault="003144DC" w:rsidP="003144DC">
      <w:pPr>
        <w:widowControl w:val="0"/>
        <w:suppressAutoHyphens/>
        <w:jc w:val="both"/>
        <w:rPr>
          <w:sz w:val="18"/>
          <w:szCs w:val="18"/>
          <w:lang w:eastAsia="ar-SA"/>
        </w:rPr>
      </w:pPr>
      <w:r w:rsidRPr="003144DC">
        <w:rPr>
          <w:sz w:val="18"/>
          <w:szCs w:val="18"/>
          <w:lang w:eastAsia="ar-SA"/>
        </w:rPr>
        <w:t>3.4. Особенности выполнения административных процедур в МФЦ.</w:t>
      </w:r>
    </w:p>
    <w:p w:rsidR="003144DC" w:rsidRPr="003144DC" w:rsidRDefault="003144DC" w:rsidP="003144DC">
      <w:pPr>
        <w:widowControl w:val="0"/>
        <w:suppressAutoHyphens/>
        <w:jc w:val="both"/>
        <w:rPr>
          <w:sz w:val="18"/>
          <w:szCs w:val="18"/>
          <w:lang w:eastAsia="ar-SA"/>
        </w:rPr>
      </w:pPr>
      <w:r w:rsidRPr="003144DC">
        <w:rPr>
          <w:sz w:val="18"/>
          <w:szCs w:val="18"/>
          <w:lang w:eastAsia="ar-SA"/>
        </w:rPr>
        <w:t>3.4.1. В случае если за предоставлением муниципальной услуги заявитель обращался в МФЦ, выдача результата предоставления муниципальной услуги осуществляется в МФЦ.</w:t>
      </w:r>
    </w:p>
    <w:p w:rsidR="003144DC" w:rsidRPr="003144DC" w:rsidRDefault="003144DC" w:rsidP="003144DC">
      <w:pPr>
        <w:widowControl w:val="0"/>
        <w:suppressAutoHyphens/>
        <w:jc w:val="both"/>
        <w:rPr>
          <w:sz w:val="18"/>
          <w:szCs w:val="18"/>
          <w:lang w:eastAsia="ar-SA"/>
        </w:rPr>
      </w:pPr>
      <w:r w:rsidRPr="003144DC">
        <w:rPr>
          <w:sz w:val="18"/>
          <w:szCs w:val="18"/>
          <w:lang w:eastAsia="ar-SA"/>
        </w:rPr>
        <w:t>О получении результата оказания услуги курьером МФЦ осуществляется соответствующая отметка в журнале за прохождением документов Администрации.</w:t>
      </w:r>
    </w:p>
    <w:p w:rsidR="003144DC" w:rsidRPr="003144DC" w:rsidRDefault="003144DC" w:rsidP="003144DC">
      <w:pPr>
        <w:widowControl w:val="0"/>
        <w:suppressAutoHyphens/>
        <w:jc w:val="both"/>
        <w:rPr>
          <w:sz w:val="18"/>
          <w:szCs w:val="18"/>
          <w:lang w:eastAsia="ar-SA"/>
        </w:rPr>
      </w:pPr>
      <w:r w:rsidRPr="003144DC">
        <w:rPr>
          <w:sz w:val="18"/>
          <w:szCs w:val="18"/>
          <w:lang w:eastAsia="ar-SA"/>
        </w:rPr>
        <w:t>При выдаче заявителю результата оказания услуги специалист МФЦ проверяет документ, удостоверяющий личность, и (или) доверенность от уполномоченного лица. Заявителю выдается документ под роспись с указанием даты его получения.</w:t>
      </w:r>
    </w:p>
    <w:p w:rsidR="003144DC" w:rsidRPr="003144DC" w:rsidRDefault="003144DC" w:rsidP="003144DC">
      <w:pPr>
        <w:widowControl w:val="0"/>
        <w:suppressAutoHyphens/>
        <w:jc w:val="both"/>
        <w:rPr>
          <w:sz w:val="18"/>
          <w:szCs w:val="18"/>
          <w:lang w:eastAsia="ar-SA"/>
        </w:rPr>
      </w:pPr>
      <w:r w:rsidRPr="003144DC">
        <w:rPr>
          <w:sz w:val="18"/>
          <w:szCs w:val="18"/>
          <w:lang w:eastAsia="ar-SA"/>
        </w:rPr>
        <w:t>В случае неявки заявителя в МФЦ, в течение 30 дней с момента окончания срока получения результата оказания услуги, МФЦ передает документы в Администрацию под роспись с сопроводительным письмом.</w:t>
      </w:r>
    </w:p>
    <w:p w:rsidR="003144DC" w:rsidRPr="003144DC" w:rsidRDefault="003144DC" w:rsidP="003144DC">
      <w:pPr>
        <w:widowControl w:val="0"/>
        <w:suppressAutoHyphens/>
        <w:jc w:val="center"/>
        <w:rPr>
          <w:b/>
          <w:sz w:val="18"/>
          <w:szCs w:val="18"/>
          <w:lang w:eastAsia="ar-SA"/>
        </w:rPr>
      </w:pPr>
      <w:r w:rsidRPr="003144DC">
        <w:rPr>
          <w:b/>
          <w:sz w:val="18"/>
          <w:szCs w:val="18"/>
          <w:lang w:eastAsia="ar-SA"/>
        </w:rPr>
        <w:t>IV. Формы контроля за исполнением Регламента</w:t>
      </w:r>
    </w:p>
    <w:p w:rsidR="003144DC" w:rsidRPr="003144DC" w:rsidRDefault="003144DC" w:rsidP="003144DC">
      <w:pPr>
        <w:widowControl w:val="0"/>
        <w:suppressAutoHyphens/>
        <w:jc w:val="both"/>
        <w:rPr>
          <w:sz w:val="18"/>
          <w:szCs w:val="18"/>
          <w:lang w:eastAsia="ar-SA"/>
        </w:rPr>
      </w:pPr>
      <w:r w:rsidRPr="003144DC">
        <w:rPr>
          <w:sz w:val="18"/>
          <w:szCs w:val="18"/>
          <w:lang w:eastAsia="ar-SA"/>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главой Администрации, а также специалистами, ответственными за выполнение административных действий, входящих в состав административных процедур, в рамках своей компетенции.</w:t>
      </w:r>
    </w:p>
    <w:p w:rsidR="003144DC" w:rsidRPr="003144DC" w:rsidRDefault="003144DC" w:rsidP="003144DC">
      <w:pPr>
        <w:widowControl w:val="0"/>
        <w:suppressAutoHyphens/>
        <w:jc w:val="both"/>
        <w:rPr>
          <w:sz w:val="18"/>
          <w:szCs w:val="18"/>
          <w:lang w:eastAsia="ar-SA"/>
        </w:rPr>
      </w:pPr>
      <w:r w:rsidRPr="003144DC">
        <w:rPr>
          <w:sz w:val="18"/>
          <w:szCs w:val="18"/>
          <w:lang w:eastAsia="ar-SA"/>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4.2. В Администрации проводятся плановые и внеплановые проверки полноты и качества предоставления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При проведении плановой проверки рассматриваются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3144DC" w:rsidRPr="003144DC" w:rsidRDefault="003144DC" w:rsidP="003144DC">
      <w:pPr>
        <w:widowControl w:val="0"/>
        <w:suppressAutoHyphens/>
        <w:jc w:val="both"/>
        <w:rPr>
          <w:sz w:val="18"/>
          <w:szCs w:val="18"/>
          <w:lang w:eastAsia="ar-SA"/>
        </w:rPr>
      </w:pPr>
      <w:r w:rsidRPr="003144DC">
        <w:rPr>
          <w:sz w:val="18"/>
          <w:szCs w:val="18"/>
          <w:lang w:eastAsia="ar-SA"/>
        </w:rPr>
        <w:t>Периодичность осуществления проверок определяется главой Администрации.</w:t>
      </w:r>
    </w:p>
    <w:p w:rsidR="003144DC" w:rsidRPr="003144DC" w:rsidRDefault="003144DC" w:rsidP="003144DC">
      <w:pPr>
        <w:widowControl w:val="0"/>
        <w:suppressAutoHyphens/>
        <w:jc w:val="both"/>
        <w:rPr>
          <w:sz w:val="18"/>
          <w:szCs w:val="18"/>
          <w:lang w:eastAsia="ar-SA"/>
        </w:rPr>
      </w:pPr>
      <w:r w:rsidRPr="003144DC">
        <w:rPr>
          <w:sz w:val="18"/>
          <w:szCs w:val="18"/>
          <w:lang w:eastAsia="ar-SA"/>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Плановые и внеплановые проверки проводятся на основании распоряжений Администрации.</w:t>
      </w:r>
    </w:p>
    <w:p w:rsidR="003144DC" w:rsidRPr="003144DC" w:rsidRDefault="003144DC" w:rsidP="003144DC">
      <w:pPr>
        <w:widowControl w:val="0"/>
        <w:suppressAutoHyphens/>
        <w:jc w:val="both"/>
        <w:rPr>
          <w:sz w:val="18"/>
          <w:szCs w:val="18"/>
          <w:lang w:eastAsia="ar-SA"/>
        </w:rPr>
      </w:pPr>
      <w:r w:rsidRPr="003144DC">
        <w:rPr>
          <w:sz w:val="18"/>
          <w:szCs w:val="18"/>
          <w:lang w:eastAsia="ar-SA"/>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3144DC" w:rsidRPr="003144DC" w:rsidRDefault="003144DC" w:rsidP="003144DC">
      <w:pPr>
        <w:widowControl w:val="0"/>
        <w:suppressAutoHyphens/>
        <w:jc w:val="both"/>
        <w:rPr>
          <w:sz w:val="18"/>
          <w:szCs w:val="18"/>
          <w:lang w:eastAsia="ar-SA"/>
        </w:rPr>
      </w:pPr>
      <w:r w:rsidRPr="003144DC">
        <w:rPr>
          <w:sz w:val="18"/>
          <w:szCs w:val="18"/>
          <w:lang w:eastAsia="ar-SA"/>
        </w:rPr>
        <w:t>4.4. Персональная ответственность специалистов Администрации закрепляется в их должностных инструкциях в соответствии с требованиями законодательства Российской Федерации.</w:t>
      </w:r>
    </w:p>
    <w:p w:rsidR="003144DC" w:rsidRPr="003144DC" w:rsidRDefault="003144DC" w:rsidP="003144DC">
      <w:pPr>
        <w:widowControl w:val="0"/>
        <w:suppressAutoHyphens/>
        <w:jc w:val="both"/>
        <w:rPr>
          <w:sz w:val="18"/>
          <w:szCs w:val="18"/>
          <w:lang w:eastAsia="ar-SA"/>
        </w:rPr>
      </w:pPr>
      <w:r w:rsidRPr="003144DC">
        <w:rPr>
          <w:sz w:val="18"/>
          <w:szCs w:val="18"/>
          <w:lang w:eastAsia="ar-SA"/>
        </w:rPr>
        <w:t>4.5. Ответственные исполнители несут персональную ответственность за:</w:t>
      </w:r>
    </w:p>
    <w:p w:rsidR="003144DC" w:rsidRPr="003144DC" w:rsidRDefault="003144DC" w:rsidP="003144DC">
      <w:pPr>
        <w:widowControl w:val="0"/>
        <w:suppressAutoHyphens/>
        <w:jc w:val="both"/>
        <w:rPr>
          <w:sz w:val="18"/>
          <w:szCs w:val="18"/>
          <w:lang w:eastAsia="ar-SA"/>
        </w:rPr>
      </w:pPr>
      <w:r w:rsidRPr="003144DC">
        <w:rPr>
          <w:sz w:val="18"/>
          <w:szCs w:val="18"/>
          <w:lang w:eastAsia="ar-SA"/>
        </w:rPr>
        <w:t>4.5.1 соответствие результатов рассмотрения документов требованиям законодательства Российской Федерации;</w:t>
      </w:r>
    </w:p>
    <w:p w:rsidR="003144DC" w:rsidRPr="003144DC" w:rsidRDefault="003144DC" w:rsidP="003144DC">
      <w:pPr>
        <w:widowControl w:val="0"/>
        <w:suppressAutoHyphens/>
        <w:jc w:val="both"/>
        <w:rPr>
          <w:sz w:val="18"/>
          <w:szCs w:val="18"/>
          <w:lang w:eastAsia="ar-SA"/>
        </w:rPr>
      </w:pPr>
      <w:r w:rsidRPr="003144DC">
        <w:rPr>
          <w:sz w:val="18"/>
          <w:szCs w:val="18"/>
          <w:lang w:eastAsia="ar-SA"/>
        </w:rPr>
        <w:t>4.5.2 соблюдение сроков выполнения административных процедур при предоставлении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через Единый портал и Региональный портал.</w:t>
      </w:r>
    </w:p>
    <w:p w:rsidR="003144DC" w:rsidRPr="003144DC" w:rsidRDefault="003144DC" w:rsidP="003144DC">
      <w:pPr>
        <w:widowControl w:val="0"/>
        <w:suppressAutoHyphens/>
        <w:jc w:val="center"/>
        <w:rPr>
          <w:b/>
          <w:sz w:val="18"/>
          <w:szCs w:val="18"/>
          <w:lang w:eastAsia="ar-SA"/>
        </w:rPr>
      </w:pPr>
      <w:r w:rsidRPr="003144DC">
        <w:rPr>
          <w:b/>
          <w:sz w:val="18"/>
          <w:szCs w:val="18"/>
          <w:lang w:eastAsia="ar-SA"/>
        </w:rPr>
        <w:t>V.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многофункционального центра, организаций, указанных в части 1.1 статьи 16 ФЗ № 210-ФЗ, а также их должностных лиц, государственных или муниципальных служащих, работников</w:t>
      </w:r>
    </w:p>
    <w:p w:rsidR="003144DC" w:rsidRPr="003144DC" w:rsidRDefault="003144DC" w:rsidP="003144DC">
      <w:pPr>
        <w:widowControl w:val="0"/>
        <w:suppressAutoHyphens/>
        <w:jc w:val="both"/>
        <w:rPr>
          <w:sz w:val="18"/>
          <w:szCs w:val="18"/>
          <w:lang w:eastAsia="ar-SA"/>
        </w:rPr>
      </w:pPr>
      <w:r w:rsidRPr="003144DC">
        <w:rPr>
          <w:sz w:val="18"/>
          <w:szCs w:val="18"/>
          <w:lang w:eastAsia="ar-SA"/>
        </w:rPr>
        <w:t>5.1. Заявители вправе обжаловать решения, принятые в ходе предоставления муниципальной услуги (на любом этапе), действия (бездействие) Администрации, а также ее должностных лиц, муниципальных служащих, МФЦ, работника МФЦ, а также организаций, предусмотренных частью 1.1 статьи 16 ФЗ № 210-ФЗ, или их работников в досудебном порядке.</w:t>
      </w:r>
    </w:p>
    <w:p w:rsidR="003144DC" w:rsidRPr="003144DC" w:rsidRDefault="003144DC" w:rsidP="003144DC">
      <w:pPr>
        <w:widowControl w:val="0"/>
        <w:suppressAutoHyphens/>
        <w:jc w:val="both"/>
        <w:rPr>
          <w:sz w:val="18"/>
          <w:szCs w:val="18"/>
          <w:lang w:eastAsia="ar-SA"/>
        </w:rPr>
      </w:pPr>
      <w:r w:rsidRPr="003144DC">
        <w:rPr>
          <w:sz w:val="18"/>
          <w:szCs w:val="18"/>
          <w:lang w:eastAsia="ar-SA"/>
        </w:rPr>
        <w:t>5.2. Предметом жалобы могут являться нарушения прав и законных интересов заявителей, противоправные решения, действия (бездействие) Администрации, а также ее должностных лиц, муниципальных служащих, МФЦ, работника МФЦ, а также организаций, предусмотренных частью 1.1 статьи 16 ФЗ № 210-ФЗ, или их работников,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Региональном портале.</w:t>
      </w:r>
    </w:p>
    <w:p w:rsidR="003144DC" w:rsidRPr="003144DC" w:rsidRDefault="003144DC" w:rsidP="003144DC">
      <w:pPr>
        <w:widowControl w:val="0"/>
        <w:suppressAutoHyphens/>
        <w:jc w:val="both"/>
        <w:rPr>
          <w:sz w:val="18"/>
          <w:szCs w:val="18"/>
          <w:lang w:eastAsia="ar-SA"/>
        </w:rPr>
      </w:pPr>
      <w:r w:rsidRPr="003144DC">
        <w:rPr>
          <w:sz w:val="18"/>
          <w:szCs w:val="18"/>
          <w:lang w:eastAsia="ar-SA"/>
        </w:rPr>
        <w:t>Указанная информация также может быть сообщена заявителю в устной и (или) в письменной форме.</w:t>
      </w:r>
    </w:p>
    <w:p w:rsidR="003144DC" w:rsidRPr="003144DC" w:rsidRDefault="003144DC" w:rsidP="003144DC">
      <w:pPr>
        <w:widowControl w:val="0"/>
        <w:suppressAutoHyphens/>
        <w:jc w:val="both"/>
        <w:rPr>
          <w:sz w:val="18"/>
          <w:szCs w:val="18"/>
          <w:lang w:eastAsia="ar-SA"/>
        </w:rPr>
      </w:pPr>
      <w:r w:rsidRPr="003144DC">
        <w:rPr>
          <w:sz w:val="18"/>
          <w:szCs w:val="18"/>
          <w:lang w:eastAsia="ar-SA"/>
        </w:rPr>
        <w:t>5.4. Заявитель может обратиться с жалобой на нарушение порядка предоставления муниципальной услуги, в том числе в следующих случаях:</w:t>
      </w:r>
    </w:p>
    <w:p w:rsidR="003144DC" w:rsidRPr="003144DC" w:rsidRDefault="003144DC" w:rsidP="003144DC">
      <w:pPr>
        <w:widowControl w:val="0"/>
        <w:suppressAutoHyphens/>
        <w:jc w:val="both"/>
        <w:rPr>
          <w:sz w:val="18"/>
          <w:szCs w:val="18"/>
          <w:lang w:eastAsia="ar-SA"/>
        </w:rPr>
      </w:pPr>
      <w:r w:rsidRPr="003144DC">
        <w:rPr>
          <w:sz w:val="18"/>
          <w:szCs w:val="18"/>
          <w:lang w:eastAsia="ar-SA"/>
        </w:rPr>
        <w:t>1) нарушение срока регистрации запроса о предоставлении муниципальной услуги, запроса, указанного в статье 15.1 ФЗ № 210-ФЗ;</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w:t>
      </w:r>
      <w:r w:rsidRPr="003144DC">
        <w:rPr>
          <w:sz w:val="18"/>
          <w:szCs w:val="18"/>
          <w:lang w:eastAsia="ar-SA"/>
        </w:rPr>
        <w:lastRenderedPageBreak/>
        <w:t>определенном частью 1.3 статьи 16 ФЗ № 210-ФЗ;</w:t>
      </w:r>
    </w:p>
    <w:p w:rsidR="003144DC" w:rsidRPr="003144DC" w:rsidRDefault="003144DC" w:rsidP="003144DC">
      <w:pPr>
        <w:widowControl w:val="0"/>
        <w:suppressAutoHyphens/>
        <w:jc w:val="both"/>
        <w:rPr>
          <w:sz w:val="18"/>
          <w:szCs w:val="18"/>
          <w:lang w:eastAsia="ar-SA"/>
        </w:rPr>
      </w:pPr>
      <w:r w:rsidRPr="003144DC">
        <w:rPr>
          <w:sz w:val="18"/>
          <w:szCs w:val="18"/>
          <w:lang w:eastAsia="ar-SA"/>
        </w:rPr>
        <w:t>3) требование у заявителя документов, не предусмотренных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3144DC" w:rsidRPr="003144DC" w:rsidRDefault="003144DC" w:rsidP="003144DC">
      <w:pPr>
        <w:widowControl w:val="0"/>
        <w:suppressAutoHyphens/>
        <w:jc w:val="both"/>
        <w:rPr>
          <w:sz w:val="18"/>
          <w:szCs w:val="18"/>
          <w:lang w:eastAsia="ar-SA"/>
        </w:rPr>
      </w:pPr>
      <w:r w:rsidRPr="003144DC">
        <w:rPr>
          <w:sz w:val="18"/>
          <w:szCs w:val="18"/>
          <w:lang w:eastAsia="ar-SA"/>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ФЗ № 210-ФЗ;</w:t>
      </w:r>
    </w:p>
    <w:p w:rsidR="003144DC" w:rsidRPr="003144DC" w:rsidRDefault="003144DC" w:rsidP="003144DC">
      <w:pPr>
        <w:widowControl w:val="0"/>
        <w:suppressAutoHyphens/>
        <w:jc w:val="both"/>
        <w:rPr>
          <w:sz w:val="18"/>
          <w:szCs w:val="18"/>
          <w:lang w:eastAsia="ar-SA"/>
        </w:rPr>
      </w:pPr>
      <w:r w:rsidRPr="003144DC">
        <w:rPr>
          <w:sz w:val="18"/>
          <w:szCs w:val="18"/>
          <w:lang w:eastAsia="ar-SA"/>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3144DC" w:rsidRPr="003144DC" w:rsidRDefault="003144DC" w:rsidP="003144DC">
      <w:pPr>
        <w:widowControl w:val="0"/>
        <w:suppressAutoHyphens/>
        <w:jc w:val="both"/>
        <w:rPr>
          <w:sz w:val="18"/>
          <w:szCs w:val="18"/>
          <w:lang w:eastAsia="ar-SA"/>
        </w:rPr>
      </w:pPr>
      <w:r w:rsidRPr="003144DC">
        <w:rPr>
          <w:sz w:val="18"/>
          <w:szCs w:val="18"/>
          <w:lang w:eastAsia="ar-SA"/>
        </w:rPr>
        <w:t>7) отказ Администрации, должностного лица Администрации, МФЦ, работника МФЦ, организаций, предусмотренных частью 1.1 статьи 16 ФЗ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ФЗ № 210-ФЗ;</w:t>
      </w:r>
    </w:p>
    <w:p w:rsidR="003144DC" w:rsidRPr="003144DC" w:rsidRDefault="003144DC" w:rsidP="003144DC">
      <w:pPr>
        <w:widowControl w:val="0"/>
        <w:suppressAutoHyphens/>
        <w:jc w:val="both"/>
        <w:rPr>
          <w:sz w:val="18"/>
          <w:szCs w:val="18"/>
          <w:lang w:eastAsia="ar-SA"/>
        </w:rPr>
      </w:pPr>
      <w:r w:rsidRPr="003144DC">
        <w:rPr>
          <w:sz w:val="18"/>
          <w:szCs w:val="18"/>
          <w:lang w:eastAsia="ar-SA"/>
        </w:rPr>
        <w:t>8) нарушение срока или порядка выдачи документов по результатам предоставления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ФЗ № 210-ФЗ;</w:t>
      </w:r>
    </w:p>
    <w:p w:rsidR="003144DC" w:rsidRPr="003144DC" w:rsidRDefault="003144DC" w:rsidP="003144DC">
      <w:pPr>
        <w:widowControl w:val="0"/>
        <w:suppressAutoHyphens/>
        <w:jc w:val="both"/>
        <w:rPr>
          <w:sz w:val="18"/>
          <w:szCs w:val="18"/>
          <w:lang w:eastAsia="ar-SA"/>
        </w:rPr>
      </w:pPr>
      <w:r w:rsidRPr="003144DC">
        <w:rPr>
          <w:sz w:val="18"/>
          <w:szCs w:val="18"/>
          <w:lang w:eastAsia="ar-SA"/>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предусмотренных пунктом 4 части 1 статьи 7 ФЗ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ФЗ № 210-ФЗ.</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5.5. Жалоба подается в письменной форме на бумажном носителе, в электронной форме в Администрацию, МФЦ либо в соответствующий орган местного самоуправления Мошковского сельсовета Бековского района Пензенской области, являющийся учредителем МФЦ (далее - учредитель МФЦ), а также в организации, предусмотренные частью 1.1 статьи 16 ФЗ № 210-ФЗ. </w:t>
      </w:r>
    </w:p>
    <w:p w:rsidR="003144DC" w:rsidRPr="003144DC" w:rsidRDefault="003144DC" w:rsidP="003144DC">
      <w:pPr>
        <w:widowControl w:val="0"/>
        <w:suppressAutoHyphens/>
        <w:jc w:val="both"/>
        <w:rPr>
          <w:sz w:val="18"/>
          <w:szCs w:val="18"/>
          <w:lang w:eastAsia="ar-SA"/>
        </w:rPr>
      </w:pPr>
      <w:r w:rsidRPr="003144DC">
        <w:rPr>
          <w:sz w:val="18"/>
          <w:szCs w:val="18"/>
          <w:lang w:eastAsia="ar-SA"/>
        </w:rPr>
        <w:t>Жалобы на решения и действия (бездействие) главы Администрации, подаются в вышестоящий орган (при его наличии) либо в случае его отсутствия рассматриваются непосредственно главой Администрации.</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 Жалобы на решения и действия (бездействие) работника МФЦ подаются руководителю МФЦ. Жалобы на решения и действия (бездействие) МФЦ подаются учредителю МФЦ или должностному лицу, уполномоченному нормативным правовым актом Пензенской области. </w:t>
      </w:r>
    </w:p>
    <w:p w:rsidR="003144DC" w:rsidRPr="003144DC" w:rsidRDefault="003144DC" w:rsidP="003144DC">
      <w:pPr>
        <w:widowControl w:val="0"/>
        <w:suppressAutoHyphens/>
        <w:jc w:val="both"/>
        <w:rPr>
          <w:sz w:val="18"/>
          <w:szCs w:val="18"/>
          <w:lang w:eastAsia="ar-SA"/>
        </w:rPr>
      </w:pPr>
      <w:r w:rsidRPr="003144DC">
        <w:rPr>
          <w:sz w:val="18"/>
          <w:szCs w:val="18"/>
          <w:lang w:eastAsia="ar-SA"/>
        </w:rPr>
        <w:t>Жалобы на решения и действия (бездействие) работников организаций, предусмотренных частью 1.1 статьи 16 ФЗ № 210-ФЗ, подаются руководителям этих организаций.</w:t>
      </w:r>
    </w:p>
    <w:p w:rsidR="003144DC" w:rsidRPr="003144DC" w:rsidRDefault="003144DC" w:rsidP="003144DC">
      <w:pPr>
        <w:widowControl w:val="0"/>
        <w:suppressAutoHyphens/>
        <w:jc w:val="both"/>
        <w:rPr>
          <w:sz w:val="18"/>
          <w:szCs w:val="18"/>
          <w:lang w:eastAsia="ar-SA"/>
        </w:rPr>
      </w:pPr>
      <w:r w:rsidRPr="003144DC">
        <w:rPr>
          <w:sz w:val="18"/>
          <w:szCs w:val="18"/>
          <w:lang w:eastAsia="ar-SA"/>
        </w:rPr>
        <w:t>Жалоба на решения, принятые главой Администрации, подается в порядке, установленном действующим законодательством в уполномоченный исполнительный орган муниципальной власти Пензенской области,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Жалоба на решения и действия (бездействия) Администрации, должностных лиц Администрации, муниципальных служащих Администрации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w:t>
      </w:r>
      <w:proofErr w:type="spellStart"/>
      <w:r w:rsidRPr="003144DC">
        <w:rPr>
          <w:sz w:val="18"/>
          <w:szCs w:val="18"/>
          <w:lang w:eastAsia="ar-SA"/>
        </w:rPr>
        <w:t>ГрК</w:t>
      </w:r>
      <w:proofErr w:type="spellEnd"/>
      <w:r w:rsidRPr="003144DC">
        <w:rPr>
          <w:sz w:val="18"/>
          <w:szCs w:val="18"/>
          <w:lang w:eastAsia="ar-SA"/>
        </w:rPr>
        <w:t xml:space="preserve"> РФ, может быть подана такими лицами в порядке, установленном статьей 11.2 ФЗ № 210-ФЗ, либо в порядке, установленном антимонопольным законодательством Российской Федерации, в антимонопольный орган.</w:t>
      </w:r>
    </w:p>
    <w:p w:rsidR="003144DC" w:rsidRPr="003144DC" w:rsidRDefault="003144DC" w:rsidP="003144DC">
      <w:pPr>
        <w:widowControl w:val="0"/>
        <w:suppressAutoHyphens/>
        <w:jc w:val="both"/>
        <w:rPr>
          <w:sz w:val="18"/>
          <w:szCs w:val="18"/>
          <w:lang w:eastAsia="ar-SA"/>
        </w:rPr>
      </w:pPr>
      <w:r w:rsidRPr="003144DC">
        <w:rPr>
          <w:sz w:val="18"/>
          <w:szCs w:val="18"/>
          <w:lang w:eastAsia="ar-SA"/>
        </w:rPr>
        <w:t>5.6. Особенности подачи и рассмотрения жалобы на решения и действия (бездействие) Администрации, должностных лиц, муниципальных служащих при предоставлении муниципальной услуги устанавливаются Порядком подачи и рассмотрения жалоб на решения и действия (бездействие) органов местного самоуправления Мошковского сельсовета Бековского района Пензенской области и их должностных лиц, муниципальных служащих, утвержденным постановлением Администрации.</w:t>
      </w:r>
    </w:p>
    <w:p w:rsidR="003144DC" w:rsidRPr="003144DC" w:rsidRDefault="003144DC" w:rsidP="003144DC">
      <w:pPr>
        <w:widowControl w:val="0"/>
        <w:suppressAutoHyphens/>
        <w:jc w:val="both"/>
        <w:rPr>
          <w:sz w:val="18"/>
          <w:szCs w:val="18"/>
          <w:lang w:eastAsia="ar-SA"/>
        </w:rPr>
      </w:pPr>
      <w:r w:rsidRPr="003144DC">
        <w:rPr>
          <w:sz w:val="18"/>
          <w:szCs w:val="18"/>
          <w:lang w:eastAsia="ar-SA"/>
        </w:rPr>
        <w:t>Рассмотрение жалоб на решения и действия (бездействие) МФЦ, работников МФЦ осуществляется в соответствии с Порядком подачи и рассмотрения жалоб на решения и действия (бездействие) многофункционального центра Бековского района Пензенской области и его работников при предоставлении муниципальных услуг, утвержденным постановлением Администрации.</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5.7. Жалоба может быть направлена по почте, электронной почте, через МФЦ, с использованием информационно-телекоммуникационной сети «Интернет», официального сайта Администрации, Единого портала либо Регионального портала, с использованием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 а также может быть принята при личном приеме заявителя. </w:t>
      </w:r>
    </w:p>
    <w:p w:rsidR="003144DC" w:rsidRPr="003144DC" w:rsidRDefault="003144DC" w:rsidP="003144DC">
      <w:pPr>
        <w:widowControl w:val="0"/>
        <w:suppressAutoHyphens/>
        <w:jc w:val="both"/>
        <w:rPr>
          <w:sz w:val="18"/>
          <w:szCs w:val="18"/>
          <w:lang w:eastAsia="ar-SA"/>
        </w:rPr>
      </w:pPr>
      <w:r w:rsidRPr="003144DC">
        <w:rPr>
          <w:sz w:val="18"/>
          <w:szCs w:val="18"/>
          <w:lang w:eastAsia="ar-SA"/>
        </w:rPr>
        <w:t>5.8.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3144DC" w:rsidRPr="003144DC" w:rsidRDefault="003144DC" w:rsidP="003144DC">
      <w:pPr>
        <w:widowControl w:val="0"/>
        <w:suppressAutoHyphens/>
        <w:jc w:val="both"/>
        <w:rPr>
          <w:sz w:val="18"/>
          <w:szCs w:val="18"/>
          <w:lang w:eastAsia="ar-SA"/>
        </w:rPr>
      </w:pPr>
      <w:r w:rsidRPr="003144DC">
        <w:rPr>
          <w:sz w:val="18"/>
          <w:szCs w:val="18"/>
          <w:lang w:eastAsia="ar-SA"/>
        </w:rPr>
        <w:t>5.9.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3144DC" w:rsidRPr="003144DC" w:rsidRDefault="003144DC" w:rsidP="003144DC">
      <w:pPr>
        <w:widowControl w:val="0"/>
        <w:suppressAutoHyphens/>
        <w:jc w:val="both"/>
        <w:rPr>
          <w:sz w:val="18"/>
          <w:szCs w:val="18"/>
          <w:lang w:eastAsia="ar-SA"/>
        </w:rPr>
      </w:pPr>
      <w:r w:rsidRPr="003144DC">
        <w:rPr>
          <w:sz w:val="18"/>
          <w:szCs w:val="18"/>
          <w:lang w:eastAsia="ar-SA"/>
        </w:rPr>
        <w:lastRenderedPageBreak/>
        <w:t>5.10. Жалоба должна содержать:</w:t>
      </w:r>
    </w:p>
    <w:p w:rsidR="003144DC" w:rsidRPr="003144DC" w:rsidRDefault="003144DC" w:rsidP="003144DC">
      <w:pPr>
        <w:widowControl w:val="0"/>
        <w:suppressAutoHyphens/>
        <w:jc w:val="both"/>
        <w:rPr>
          <w:sz w:val="18"/>
          <w:szCs w:val="18"/>
          <w:lang w:eastAsia="ar-SA"/>
        </w:rPr>
      </w:pPr>
      <w:r w:rsidRPr="003144DC">
        <w:rPr>
          <w:sz w:val="18"/>
          <w:szCs w:val="18"/>
          <w:lang w:eastAsia="ar-SA"/>
        </w:rPr>
        <w:t>1) наименование Администрации, главы Администрации, либо муниципального служащего, МФЦ, его руководителя и (или) работника, организаций, предусмотренных частью 1.1 статьи 16 ФЗ № 210-ФЗ, их руководителей и (или) работников, решения и действия (бездействие) которых обжалуются;</w:t>
      </w:r>
    </w:p>
    <w:p w:rsidR="003144DC" w:rsidRPr="003144DC" w:rsidRDefault="003144DC" w:rsidP="003144DC">
      <w:pPr>
        <w:widowControl w:val="0"/>
        <w:suppressAutoHyphens/>
        <w:jc w:val="both"/>
        <w:rPr>
          <w:sz w:val="18"/>
          <w:szCs w:val="18"/>
          <w:lang w:eastAsia="ar-SA"/>
        </w:rPr>
      </w:pPr>
      <w:r w:rsidRPr="003144DC">
        <w:rPr>
          <w:sz w:val="18"/>
          <w:szCs w:val="18"/>
          <w:lang w:eastAsia="ar-SA"/>
        </w:rPr>
        <w:t>2) фамилию, имя, отчество (последние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144DC" w:rsidRPr="003144DC" w:rsidRDefault="003144DC" w:rsidP="003144DC">
      <w:pPr>
        <w:widowControl w:val="0"/>
        <w:suppressAutoHyphens/>
        <w:jc w:val="both"/>
        <w:rPr>
          <w:sz w:val="18"/>
          <w:szCs w:val="18"/>
          <w:lang w:eastAsia="ar-SA"/>
        </w:rPr>
      </w:pPr>
      <w:r w:rsidRPr="003144DC">
        <w:rPr>
          <w:sz w:val="18"/>
          <w:szCs w:val="18"/>
          <w:lang w:eastAsia="ar-SA"/>
        </w:rPr>
        <w:t>3) сведения об обжалуемых решениях и действиях (бездействии) Администрации, главы Администрации, либо муниципального служащего, МФЦ, работника МФЦ, организаций, предусмотренных частью 1.1 статьи 16 ФЗ № 210-ФЗ;</w:t>
      </w:r>
    </w:p>
    <w:p w:rsidR="003144DC" w:rsidRPr="003144DC" w:rsidRDefault="003144DC" w:rsidP="003144DC">
      <w:pPr>
        <w:widowControl w:val="0"/>
        <w:suppressAutoHyphens/>
        <w:jc w:val="both"/>
        <w:rPr>
          <w:sz w:val="18"/>
          <w:szCs w:val="18"/>
          <w:lang w:eastAsia="ar-SA"/>
        </w:rPr>
      </w:pPr>
      <w:r w:rsidRPr="003144DC">
        <w:rPr>
          <w:sz w:val="18"/>
          <w:szCs w:val="18"/>
          <w:lang w:eastAsia="ar-SA"/>
        </w:rPr>
        <w:t>4) доводы, на основании которых заявитель не согласен с решением и действием (бездействием) Администрации, главы Администрации, либо муниципального служащего, МФЦ, работника МФЦ, организаций, предусмотренных частью 1.1 статьи 16 ФЗ № 210-ФЗ, их работников. Заявителем могут быть представлены документы (при наличии), подтверждающие доводы заявителя, либо их копии.</w:t>
      </w:r>
    </w:p>
    <w:p w:rsidR="003144DC" w:rsidRPr="003144DC" w:rsidRDefault="003144DC" w:rsidP="003144DC">
      <w:pPr>
        <w:widowControl w:val="0"/>
        <w:suppressAutoHyphens/>
        <w:jc w:val="both"/>
        <w:rPr>
          <w:sz w:val="18"/>
          <w:szCs w:val="18"/>
          <w:lang w:eastAsia="ar-SA"/>
        </w:rPr>
      </w:pPr>
      <w:r w:rsidRPr="003144DC">
        <w:rPr>
          <w:sz w:val="18"/>
          <w:szCs w:val="18"/>
          <w:lang w:eastAsia="ar-SA"/>
        </w:rPr>
        <w:t>5.11. Жалоба подлежит обязательной регистрации в течение одного рабочего дня с момента поступления.</w:t>
      </w:r>
    </w:p>
    <w:p w:rsidR="003144DC" w:rsidRPr="003144DC" w:rsidRDefault="003144DC" w:rsidP="003144DC">
      <w:pPr>
        <w:widowControl w:val="0"/>
        <w:suppressAutoHyphens/>
        <w:jc w:val="both"/>
        <w:rPr>
          <w:sz w:val="18"/>
          <w:szCs w:val="18"/>
          <w:lang w:eastAsia="ar-SA"/>
        </w:rPr>
      </w:pPr>
      <w:r w:rsidRPr="003144DC">
        <w:rPr>
          <w:sz w:val="18"/>
          <w:szCs w:val="18"/>
          <w:lang w:eastAsia="ar-SA"/>
        </w:rPr>
        <w:t>При поступлении жалобы через МФЦ,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3144DC" w:rsidRPr="003144DC" w:rsidRDefault="003144DC" w:rsidP="003144DC">
      <w:pPr>
        <w:widowControl w:val="0"/>
        <w:suppressAutoHyphens/>
        <w:jc w:val="both"/>
        <w:rPr>
          <w:sz w:val="18"/>
          <w:szCs w:val="18"/>
          <w:lang w:eastAsia="ar-SA"/>
        </w:rPr>
      </w:pPr>
      <w:r w:rsidRPr="003144DC">
        <w:rPr>
          <w:sz w:val="18"/>
          <w:szCs w:val="18"/>
          <w:lang w:eastAsia="ar-SA"/>
        </w:rPr>
        <w:t>При этом срок рассмотрения жалобы исчисляется со дня регистрации жалобы в Администрации.</w:t>
      </w:r>
    </w:p>
    <w:p w:rsidR="003144DC" w:rsidRPr="003144DC" w:rsidRDefault="003144DC" w:rsidP="003144DC">
      <w:pPr>
        <w:widowControl w:val="0"/>
        <w:suppressAutoHyphens/>
        <w:jc w:val="both"/>
        <w:rPr>
          <w:sz w:val="18"/>
          <w:szCs w:val="18"/>
          <w:lang w:eastAsia="ar-SA"/>
        </w:rPr>
      </w:pPr>
      <w:r w:rsidRPr="003144DC">
        <w:rPr>
          <w:sz w:val="18"/>
          <w:szCs w:val="18"/>
          <w:lang w:eastAsia="ar-SA"/>
        </w:rPr>
        <w:t>5.12. Жалоба, поступившая в Администрацию, МФЦ, учредителю МФЦ, в организации, предусмотренные частью 1.1 статьи 16 ФЗ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организаций, предусмотренных частью 1.1 статьи 16 ФЗ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144DC" w:rsidRPr="003144DC" w:rsidRDefault="003144DC" w:rsidP="003144DC">
      <w:pPr>
        <w:widowControl w:val="0"/>
        <w:suppressAutoHyphens/>
        <w:jc w:val="both"/>
        <w:rPr>
          <w:sz w:val="18"/>
          <w:szCs w:val="18"/>
          <w:lang w:eastAsia="ar-SA"/>
        </w:rPr>
      </w:pPr>
      <w:r w:rsidRPr="003144DC">
        <w:rPr>
          <w:sz w:val="18"/>
          <w:szCs w:val="18"/>
          <w:lang w:eastAsia="ar-SA"/>
        </w:rPr>
        <w:t>5.13. Основания для приостановления рассмотрения жалобы отсутствуют.</w:t>
      </w:r>
    </w:p>
    <w:p w:rsidR="003144DC" w:rsidRPr="003144DC" w:rsidRDefault="003144DC" w:rsidP="003144DC">
      <w:pPr>
        <w:widowControl w:val="0"/>
        <w:suppressAutoHyphens/>
        <w:jc w:val="both"/>
        <w:rPr>
          <w:sz w:val="18"/>
          <w:szCs w:val="18"/>
          <w:lang w:eastAsia="ar-SA"/>
        </w:rPr>
      </w:pPr>
      <w:r w:rsidRPr="003144DC">
        <w:rPr>
          <w:sz w:val="18"/>
          <w:szCs w:val="18"/>
          <w:lang w:eastAsia="ar-SA"/>
        </w:rPr>
        <w:t>5.14. По результатам рассмотрения жалобы принимается одно из следующих решений:</w:t>
      </w:r>
    </w:p>
    <w:p w:rsidR="003144DC" w:rsidRPr="003144DC" w:rsidRDefault="003144DC" w:rsidP="003144DC">
      <w:pPr>
        <w:widowControl w:val="0"/>
        <w:suppressAutoHyphens/>
        <w:jc w:val="both"/>
        <w:rPr>
          <w:sz w:val="18"/>
          <w:szCs w:val="18"/>
          <w:lang w:eastAsia="ar-SA"/>
        </w:rPr>
      </w:pPr>
      <w:r w:rsidRPr="003144DC">
        <w:rPr>
          <w:sz w:val="18"/>
          <w:szCs w:val="18"/>
          <w:lang w:eastAsia="ar-SA"/>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3144DC" w:rsidRPr="003144DC" w:rsidRDefault="003144DC" w:rsidP="003144DC">
      <w:pPr>
        <w:widowControl w:val="0"/>
        <w:suppressAutoHyphens/>
        <w:jc w:val="both"/>
        <w:rPr>
          <w:sz w:val="18"/>
          <w:szCs w:val="18"/>
          <w:lang w:eastAsia="ar-SA"/>
        </w:rPr>
      </w:pPr>
      <w:r w:rsidRPr="003144DC">
        <w:rPr>
          <w:sz w:val="18"/>
          <w:szCs w:val="18"/>
          <w:lang w:eastAsia="ar-SA"/>
        </w:rPr>
        <w:t>2) в удовлетворении жалобы отказывается.</w:t>
      </w:r>
    </w:p>
    <w:p w:rsidR="003144DC" w:rsidRPr="003144DC" w:rsidRDefault="003144DC" w:rsidP="003144DC">
      <w:pPr>
        <w:widowControl w:val="0"/>
        <w:suppressAutoHyphens/>
        <w:jc w:val="both"/>
        <w:rPr>
          <w:sz w:val="18"/>
          <w:szCs w:val="18"/>
          <w:lang w:eastAsia="ar-SA"/>
        </w:rPr>
      </w:pPr>
      <w:r w:rsidRPr="003144DC">
        <w:rPr>
          <w:sz w:val="18"/>
          <w:szCs w:val="18"/>
          <w:lang w:eastAsia="ar-SA"/>
        </w:rPr>
        <w:t>5.15. Не позднее дня, следующего за днем принятия решения, указанного в пункте 5.14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144DC" w:rsidRPr="003144DC" w:rsidRDefault="003144DC" w:rsidP="003144DC">
      <w:pPr>
        <w:widowControl w:val="0"/>
        <w:suppressAutoHyphens/>
        <w:jc w:val="both"/>
        <w:rPr>
          <w:sz w:val="18"/>
          <w:szCs w:val="18"/>
          <w:lang w:eastAsia="ar-SA"/>
        </w:rPr>
      </w:pPr>
      <w:r w:rsidRPr="003144DC">
        <w:rPr>
          <w:sz w:val="18"/>
          <w:szCs w:val="18"/>
          <w:lang w:eastAsia="ar-SA"/>
        </w:rPr>
        <w:t>5.16.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МФЦ, либо организацией, предусмотренной частью 1.1 статьи 16 ФЗ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144DC" w:rsidRPr="003144DC" w:rsidRDefault="003144DC" w:rsidP="003144DC">
      <w:pPr>
        <w:widowControl w:val="0"/>
        <w:suppressAutoHyphens/>
        <w:jc w:val="both"/>
        <w:rPr>
          <w:sz w:val="18"/>
          <w:szCs w:val="18"/>
          <w:lang w:eastAsia="ar-SA"/>
        </w:rPr>
      </w:pPr>
      <w:r w:rsidRPr="003144DC">
        <w:rPr>
          <w:sz w:val="18"/>
          <w:szCs w:val="18"/>
          <w:lang w:eastAsia="ar-SA"/>
        </w:rPr>
        <w:t>5.17.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144DC" w:rsidRPr="003144DC" w:rsidRDefault="003144DC" w:rsidP="003144DC">
      <w:pPr>
        <w:widowControl w:val="0"/>
        <w:suppressAutoHyphens/>
        <w:jc w:val="both"/>
        <w:rPr>
          <w:sz w:val="18"/>
          <w:szCs w:val="18"/>
          <w:lang w:eastAsia="ar-SA"/>
        </w:rPr>
      </w:pPr>
      <w:r w:rsidRPr="003144DC">
        <w:rPr>
          <w:sz w:val="18"/>
          <w:szCs w:val="18"/>
          <w:lang w:eastAsia="ar-SA"/>
        </w:rPr>
        <w:t>5.18.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144DC" w:rsidRDefault="003144DC" w:rsidP="003144DC">
      <w:pPr>
        <w:widowControl w:val="0"/>
        <w:suppressAutoHyphens/>
        <w:jc w:val="both"/>
        <w:rPr>
          <w:sz w:val="18"/>
          <w:szCs w:val="18"/>
          <w:lang w:eastAsia="ar-SA"/>
        </w:rPr>
      </w:pPr>
      <w:r w:rsidRPr="003144DC">
        <w:rPr>
          <w:sz w:val="18"/>
          <w:szCs w:val="18"/>
          <w:lang w:eastAsia="ar-SA"/>
        </w:rPr>
        <w:t>5.19.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9E6218" w:rsidRPr="003144DC" w:rsidRDefault="009E6218" w:rsidP="003144DC">
      <w:pPr>
        <w:widowControl w:val="0"/>
        <w:suppressAutoHyphens/>
        <w:jc w:val="both"/>
        <w:rPr>
          <w:sz w:val="18"/>
          <w:szCs w:val="18"/>
          <w:lang w:eastAsia="ar-SA"/>
        </w:rPr>
      </w:pPr>
    </w:p>
    <w:p w:rsidR="003144DC" w:rsidRPr="003144DC" w:rsidRDefault="003144DC" w:rsidP="009E6218">
      <w:pPr>
        <w:widowControl w:val="0"/>
        <w:suppressAutoHyphens/>
        <w:jc w:val="center"/>
        <w:rPr>
          <w:sz w:val="18"/>
          <w:szCs w:val="18"/>
          <w:lang w:eastAsia="ar-SA"/>
        </w:rPr>
      </w:pPr>
      <w:r w:rsidRPr="003144DC">
        <w:rPr>
          <w:rFonts w:eastAsia="Calibri"/>
          <w:sz w:val="18"/>
          <w:szCs w:val="18"/>
          <w:lang w:eastAsia="ar-SA"/>
        </w:rPr>
        <w:t>Приложение к административному регламенту предоставления муниципальной услуги</w:t>
      </w:r>
      <w:r w:rsidRPr="003144DC">
        <w:rPr>
          <w:sz w:val="18"/>
          <w:szCs w:val="18"/>
          <w:lang w:eastAsia="ar-SA"/>
        </w:rPr>
        <w:t xml:space="preserve"> </w:t>
      </w:r>
      <w:r w:rsidRPr="003144DC">
        <w:rPr>
          <w:rFonts w:eastAsia="Calibri"/>
          <w:sz w:val="18"/>
          <w:szCs w:val="18"/>
          <w:lang w:eastAsia="ar-SA"/>
        </w:rPr>
        <w:t>«Признание садового дома жилым домом или жилого дома садовым домом»</w:t>
      </w:r>
    </w:p>
    <w:p w:rsidR="003144DC" w:rsidRPr="003144DC" w:rsidRDefault="003144DC" w:rsidP="003144DC">
      <w:pPr>
        <w:widowControl w:val="0"/>
        <w:suppressAutoHyphens/>
        <w:jc w:val="right"/>
        <w:rPr>
          <w:sz w:val="18"/>
          <w:szCs w:val="18"/>
          <w:lang w:eastAsia="ar-SA"/>
        </w:rPr>
      </w:pPr>
      <w:r w:rsidRPr="003144DC">
        <w:rPr>
          <w:sz w:val="18"/>
          <w:szCs w:val="18"/>
          <w:lang w:eastAsia="ar-SA"/>
        </w:rPr>
        <w:t>Главе администрации</w:t>
      </w:r>
    </w:p>
    <w:p w:rsidR="003144DC" w:rsidRPr="003144DC" w:rsidRDefault="003144DC" w:rsidP="003144DC">
      <w:pPr>
        <w:widowControl w:val="0"/>
        <w:suppressAutoHyphens/>
        <w:jc w:val="right"/>
        <w:rPr>
          <w:sz w:val="18"/>
          <w:szCs w:val="18"/>
          <w:lang w:eastAsia="ar-SA"/>
        </w:rPr>
      </w:pPr>
      <w:r w:rsidRPr="003144DC">
        <w:rPr>
          <w:sz w:val="18"/>
          <w:szCs w:val="18"/>
          <w:lang w:eastAsia="ar-SA"/>
        </w:rPr>
        <w:t xml:space="preserve">Мошковского сельсовета </w:t>
      </w:r>
    </w:p>
    <w:p w:rsidR="003144DC" w:rsidRPr="003144DC" w:rsidRDefault="003144DC" w:rsidP="003144DC">
      <w:pPr>
        <w:widowControl w:val="0"/>
        <w:suppressAutoHyphens/>
        <w:jc w:val="right"/>
        <w:rPr>
          <w:sz w:val="18"/>
          <w:szCs w:val="18"/>
          <w:lang w:eastAsia="ar-SA"/>
        </w:rPr>
      </w:pPr>
      <w:r w:rsidRPr="003144DC">
        <w:rPr>
          <w:sz w:val="18"/>
          <w:szCs w:val="18"/>
          <w:lang w:eastAsia="ar-SA"/>
        </w:rPr>
        <w:t>Бековского района Пензенской области</w:t>
      </w:r>
    </w:p>
    <w:p w:rsidR="003144DC" w:rsidRPr="003144DC" w:rsidRDefault="003144DC" w:rsidP="003144DC">
      <w:pPr>
        <w:widowControl w:val="0"/>
        <w:suppressAutoHyphens/>
        <w:jc w:val="right"/>
        <w:rPr>
          <w:sz w:val="18"/>
          <w:szCs w:val="18"/>
          <w:lang w:eastAsia="ar-SA"/>
        </w:rPr>
      </w:pPr>
      <w:r w:rsidRPr="003144DC">
        <w:rPr>
          <w:sz w:val="18"/>
          <w:szCs w:val="18"/>
          <w:lang w:eastAsia="ar-SA"/>
        </w:rPr>
        <w:t>____________________________________</w:t>
      </w:r>
    </w:p>
    <w:p w:rsidR="003144DC" w:rsidRPr="003144DC" w:rsidRDefault="003144DC" w:rsidP="003144DC">
      <w:pPr>
        <w:widowControl w:val="0"/>
        <w:suppressAutoHyphens/>
        <w:jc w:val="right"/>
        <w:rPr>
          <w:sz w:val="18"/>
          <w:szCs w:val="18"/>
          <w:lang w:eastAsia="ar-SA"/>
        </w:rPr>
      </w:pPr>
      <w:r w:rsidRPr="003144DC">
        <w:rPr>
          <w:sz w:val="18"/>
          <w:szCs w:val="18"/>
          <w:lang w:eastAsia="ar-SA"/>
        </w:rPr>
        <w:t>(ФИО заявителя)</w:t>
      </w:r>
    </w:p>
    <w:p w:rsidR="003144DC" w:rsidRPr="003144DC" w:rsidRDefault="003144DC" w:rsidP="003144DC">
      <w:pPr>
        <w:widowControl w:val="0"/>
        <w:suppressAutoHyphens/>
        <w:jc w:val="right"/>
        <w:rPr>
          <w:sz w:val="18"/>
          <w:szCs w:val="18"/>
          <w:lang w:eastAsia="ar-SA"/>
        </w:rPr>
      </w:pPr>
      <w:r w:rsidRPr="003144DC">
        <w:rPr>
          <w:sz w:val="18"/>
          <w:szCs w:val="18"/>
          <w:lang w:eastAsia="ar-SA"/>
        </w:rPr>
        <w:t>паспорт_______________________________</w:t>
      </w:r>
    </w:p>
    <w:p w:rsidR="003144DC" w:rsidRPr="003144DC" w:rsidRDefault="003144DC" w:rsidP="003144DC">
      <w:pPr>
        <w:widowControl w:val="0"/>
        <w:suppressAutoHyphens/>
        <w:jc w:val="right"/>
        <w:rPr>
          <w:sz w:val="18"/>
          <w:szCs w:val="18"/>
          <w:lang w:eastAsia="ar-SA"/>
        </w:rPr>
      </w:pPr>
      <w:r w:rsidRPr="003144DC">
        <w:rPr>
          <w:sz w:val="18"/>
          <w:szCs w:val="18"/>
          <w:lang w:eastAsia="ar-SA"/>
        </w:rPr>
        <w:t> выдан ________________________________</w:t>
      </w:r>
    </w:p>
    <w:p w:rsidR="003144DC" w:rsidRPr="003144DC" w:rsidRDefault="003144DC" w:rsidP="003144DC">
      <w:pPr>
        <w:widowControl w:val="0"/>
        <w:suppressAutoHyphens/>
        <w:jc w:val="right"/>
        <w:rPr>
          <w:sz w:val="18"/>
          <w:szCs w:val="18"/>
          <w:lang w:eastAsia="ar-SA"/>
        </w:rPr>
      </w:pPr>
      <w:r w:rsidRPr="003144DC">
        <w:rPr>
          <w:sz w:val="18"/>
          <w:szCs w:val="18"/>
          <w:lang w:eastAsia="ar-SA"/>
        </w:rPr>
        <w:t>адрес_________________________________</w:t>
      </w:r>
    </w:p>
    <w:p w:rsidR="003144DC" w:rsidRPr="003144DC" w:rsidRDefault="003144DC" w:rsidP="003144DC">
      <w:pPr>
        <w:widowControl w:val="0"/>
        <w:suppressAutoHyphens/>
        <w:jc w:val="right"/>
        <w:rPr>
          <w:sz w:val="18"/>
          <w:szCs w:val="18"/>
          <w:lang w:eastAsia="ar-SA"/>
        </w:rPr>
      </w:pPr>
      <w:r w:rsidRPr="003144DC">
        <w:rPr>
          <w:sz w:val="18"/>
          <w:szCs w:val="18"/>
          <w:lang w:eastAsia="ar-SA"/>
        </w:rPr>
        <w:t>______________________________________</w:t>
      </w:r>
    </w:p>
    <w:p w:rsidR="003144DC" w:rsidRPr="003144DC" w:rsidRDefault="003144DC" w:rsidP="003144DC">
      <w:pPr>
        <w:widowControl w:val="0"/>
        <w:suppressAutoHyphens/>
        <w:jc w:val="right"/>
        <w:rPr>
          <w:sz w:val="18"/>
          <w:szCs w:val="18"/>
          <w:lang w:eastAsia="ar-SA"/>
        </w:rPr>
      </w:pPr>
      <w:r w:rsidRPr="003144DC">
        <w:rPr>
          <w:sz w:val="18"/>
          <w:szCs w:val="18"/>
          <w:lang w:eastAsia="ar-SA"/>
        </w:rPr>
        <w:t xml:space="preserve"> телефон _______________________________ </w:t>
      </w:r>
    </w:p>
    <w:p w:rsidR="003144DC" w:rsidRPr="003144DC" w:rsidRDefault="003144DC" w:rsidP="003144DC">
      <w:pPr>
        <w:widowControl w:val="0"/>
        <w:autoSpaceDE w:val="0"/>
        <w:autoSpaceDN w:val="0"/>
        <w:adjustRightInd w:val="0"/>
        <w:jc w:val="center"/>
        <w:rPr>
          <w:rFonts w:ascii="Arial" w:hAnsi="Arial" w:cs="Arial"/>
          <w:b/>
          <w:bCs/>
          <w:color w:val="2B4279"/>
          <w:sz w:val="18"/>
          <w:szCs w:val="18"/>
        </w:rPr>
      </w:pPr>
      <w:r w:rsidRPr="003144DC">
        <w:rPr>
          <w:rFonts w:ascii="Arial" w:hAnsi="Arial" w:cs="Arial"/>
          <w:b/>
          <w:bCs/>
          <w:color w:val="2B4279"/>
          <w:sz w:val="18"/>
          <w:szCs w:val="18"/>
        </w:rPr>
        <w:t xml:space="preserve"> </w:t>
      </w:r>
    </w:p>
    <w:p w:rsidR="003144DC" w:rsidRPr="003144DC" w:rsidRDefault="003144DC" w:rsidP="003144DC">
      <w:pPr>
        <w:widowControl w:val="0"/>
        <w:suppressAutoHyphens/>
        <w:jc w:val="center"/>
        <w:rPr>
          <w:sz w:val="18"/>
          <w:szCs w:val="18"/>
          <w:lang w:eastAsia="ar-SA"/>
        </w:rPr>
      </w:pPr>
      <w:r w:rsidRPr="003144DC">
        <w:rPr>
          <w:sz w:val="18"/>
          <w:szCs w:val="18"/>
          <w:lang w:eastAsia="ar-SA"/>
        </w:rPr>
        <w:t>ЗАЯВЛЕНИЕ</w:t>
      </w:r>
    </w:p>
    <w:p w:rsidR="003144DC" w:rsidRPr="003144DC" w:rsidRDefault="003144DC" w:rsidP="003144DC">
      <w:pPr>
        <w:widowControl w:val="0"/>
        <w:suppressAutoHyphens/>
        <w:jc w:val="center"/>
        <w:rPr>
          <w:sz w:val="18"/>
          <w:szCs w:val="18"/>
          <w:lang w:eastAsia="ar-SA"/>
        </w:rPr>
      </w:pPr>
      <w:r w:rsidRPr="003144DC">
        <w:rPr>
          <w:sz w:val="18"/>
          <w:szCs w:val="18"/>
          <w:lang w:eastAsia="ar-SA"/>
        </w:rPr>
        <w:t>о признании садового дома жилым домом или жилого дома садовым домом</w:t>
      </w:r>
    </w:p>
    <w:p w:rsidR="003144DC" w:rsidRPr="003144DC" w:rsidRDefault="003144DC" w:rsidP="003144DC">
      <w:pPr>
        <w:widowControl w:val="0"/>
        <w:suppressAutoHyphens/>
        <w:jc w:val="both"/>
        <w:rPr>
          <w:sz w:val="18"/>
          <w:szCs w:val="18"/>
          <w:lang w:eastAsia="ar-SA"/>
        </w:rPr>
      </w:pPr>
    </w:p>
    <w:p w:rsidR="003144DC" w:rsidRPr="003144DC" w:rsidRDefault="003144DC" w:rsidP="003144DC">
      <w:pPr>
        <w:widowControl w:val="0"/>
        <w:suppressAutoHyphens/>
        <w:jc w:val="both"/>
        <w:rPr>
          <w:sz w:val="18"/>
          <w:szCs w:val="18"/>
          <w:lang w:eastAsia="ar-SA"/>
        </w:rPr>
      </w:pPr>
      <w:r w:rsidRPr="003144DC">
        <w:rPr>
          <w:sz w:val="18"/>
          <w:szCs w:val="18"/>
          <w:lang w:eastAsia="ar-SA"/>
        </w:rPr>
        <w:t>Прошу рассмотреть представленные документы и признать садовый дом (жилой дом) расположенный по адресу_____________________________ _______________________________________________________________________</w:t>
      </w:r>
    </w:p>
    <w:p w:rsidR="003144DC" w:rsidRPr="003144DC" w:rsidRDefault="003144DC" w:rsidP="003144DC">
      <w:pPr>
        <w:widowControl w:val="0"/>
        <w:suppressAutoHyphens/>
        <w:jc w:val="both"/>
        <w:rPr>
          <w:sz w:val="18"/>
          <w:szCs w:val="18"/>
          <w:lang w:eastAsia="ar-SA"/>
        </w:rPr>
      </w:pPr>
      <w:r w:rsidRPr="003144DC">
        <w:rPr>
          <w:sz w:val="18"/>
          <w:szCs w:val="18"/>
          <w:lang w:eastAsia="ar-SA"/>
        </w:rPr>
        <w:t>с кадастровым номером ___________________________, расположенный на земельном участке с кадастровым номером ____________________________ жилым домом (садовым домом).</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Обязуюсь обеспечить свободный доступ к садовому дому (жилому дому) должностных лиц администрации Мошковского сельсовета Бековского района Пензенской области и членов межведомственной комиссии по признанию помещения жилым помещением, жилого помещения пригодным (непригодным) для проживания граждан и многоквартирного дома аварийным и подлежащим сносу или реконструкции. </w:t>
      </w:r>
    </w:p>
    <w:p w:rsidR="003144DC" w:rsidRPr="003144DC" w:rsidRDefault="003144DC" w:rsidP="003144DC">
      <w:pPr>
        <w:widowControl w:val="0"/>
        <w:suppressAutoHyphens/>
        <w:jc w:val="both"/>
        <w:rPr>
          <w:sz w:val="18"/>
          <w:szCs w:val="18"/>
          <w:lang w:eastAsia="ar-SA"/>
        </w:rPr>
      </w:pPr>
      <w:r w:rsidRPr="003144DC">
        <w:rPr>
          <w:sz w:val="18"/>
          <w:szCs w:val="18"/>
          <w:lang w:eastAsia="ar-SA"/>
        </w:rPr>
        <w:lastRenderedPageBreak/>
        <w:t>К заявлению прилагаю следующие документы:</w:t>
      </w:r>
    </w:p>
    <w:p w:rsidR="003144DC" w:rsidRPr="003144DC" w:rsidRDefault="003144DC" w:rsidP="003144DC">
      <w:pPr>
        <w:widowControl w:val="0"/>
        <w:suppressAutoHyphens/>
        <w:jc w:val="both"/>
        <w:rPr>
          <w:sz w:val="18"/>
          <w:szCs w:val="18"/>
          <w:lang w:eastAsia="ar-SA"/>
        </w:rPr>
      </w:pPr>
      <w:r w:rsidRPr="003144DC">
        <w:rPr>
          <w:sz w:val="18"/>
          <w:szCs w:val="18"/>
          <w:lang w:eastAsia="ar-SA"/>
        </w:rPr>
        <w:t>________________________________________________________________</w:t>
      </w:r>
    </w:p>
    <w:p w:rsidR="003144DC" w:rsidRPr="003144DC" w:rsidRDefault="003144DC" w:rsidP="003144DC">
      <w:pPr>
        <w:widowControl w:val="0"/>
        <w:suppressAutoHyphens/>
        <w:jc w:val="both"/>
        <w:rPr>
          <w:sz w:val="18"/>
          <w:szCs w:val="18"/>
          <w:lang w:eastAsia="ar-SA"/>
        </w:rPr>
      </w:pPr>
      <w:r w:rsidRPr="003144DC">
        <w:rPr>
          <w:sz w:val="18"/>
          <w:szCs w:val="18"/>
          <w:lang w:eastAsia="ar-SA"/>
        </w:rPr>
        <w:t>________________________________________________________________</w:t>
      </w:r>
    </w:p>
    <w:p w:rsidR="003144DC" w:rsidRPr="003144DC" w:rsidRDefault="003144DC" w:rsidP="003144DC">
      <w:pPr>
        <w:widowControl w:val="0"/>
        <w:suppressAutoHyphens/>
        <w:jc w:val="both"/>
        <w:rPr>
          <w:sz w:val="18"/>
          <w:szCs w:val="18"/>
          <w:lang w:eastAsia="ar-SA"/>
        </w:rPr>
      </w:pPr>
    </w:p>
    <w:p w:rsidR="003144DC" w:rsidRPr="003144DC" w:rsidRDefault="003144DC" w:rsidP="003144DC">
      <w:pPr>
        <w:widowControl w:val="0"/>
        <w:suppressAutoHyphens/>
        <w:jc w:val="both"/>
        <w:rPr>
          <w:sz w:val="18"/>
          <w:szCs w:val="18"/>
          <w:lang w:eastAsia="ar-SA"/>
        </w:rPr>
      </w:pPr>
      <w:r w:rsidRPr="003144DC">
        <w:rPr>
          <w:sz w:val="18"/>
          <w:szCs w:val="18"/>
          <w:lang w:eastAsia="ar-SA"/>
        </w:rPr>
        <w:t>Даю согласие на обработку персональных данных, указанных в настоящем заявлении и прилагаемых документах, в соответствии с Федеральным законом от 27.07.2006 № 152-ФЗ «О персональных данных». Согласие действует в течение 1 года со дня подписания настоящего заявления. В случае отзыва настоящего согласия обязуюсь направить письменное заявление в администрацию Мошковского сельсовета Бековского района Пензенской области с указанием даты прекращения действия согласия.</w:t>
      </w:r>
    </w:p>
    <w:p w:rsidR="003144DC" w:rsidRPr="003144DC" w:rsidRDefault="003144DC" w:rsidP="003144DC">
      <w:pPr>
        <w:widowControl w:val="0"/>
        <w:suppressAutoHyphens/>
        <w:jc w:val="both"/>
        <w:rPr>
          <w:sz w:val="18"/>
          <w:szCs w:val="18"/>
          <w:lang w:eastAsia="ar-SA"/>
        </w:rPr>
      </w:pPr>
    </w:p>
    <w:p w:rsidR="003144DC" w:rsidRPr="003144DC" w:rsidRDefault="003144DC" w:rsidP="003144DC">
      <w:pPr>
        <w:widowControl w:val="0"/>
        <w:suppressAutoHyphens/>
        <w:jc w:val="both"/>
        <w:rPr>
          <w:sz w:val="18"/>
          <w:szCs w:val="18"/>
          <w:lang w:eastAsia="ar-SA"/>
        </w:rPr>
      </w:pPr>
      <w:r w:rsidRPr="003144DC">
        <w:rPr>
          <w:sz w:val="18"/>
          <w:szCs w:val="18"/>
          <w:lang w:eastAsia="ar-SA"/>
        </w:rPr>
        <w:t>Подпись лица, подавшего заявление:</w:t>
      </w:r>
    </w:p>
    <w:p w:rsidR="003144DC" w:rsidRPr="003144DC" w:rsidRDefault="003144DC" w:rsidP="003144DC">
      <w:pPr>
        <w:widowControl w:val="0"/>
        <w:suppressAutoHyphens/>
        <w:jc w:val="both"/>
        <w:rPr>
          <w:sz w:val="18"/>
          <w:szCs w:val="18"/>
          <w:lang w:eastAsia="ar-SA"/>
        </w:rPr>
      </w:pPr>
    </w:p>
    <w:p w:rsidR="003144DC" w:rsidRPr="003144DC" w:rsidRDefault="003144DC" w:rsidP="003144DC">
      <w:pPr>
        <w:widowControl w:val="0"/>
        <w:suppressAutoHyphens/>
        <w:jc w:val="both"/>
        <w:rPr>
          <w:sz w:val="18"/>
          <w:szCs w:val="18"/>
          <w:lang w:eastAsia="ar-SA"/>
        </w:rPr>
      </w:pPr>
      <w:r w:rsidRPr="003144DC">
        <w:rPr>
          <w:sz w:val="18"/>
          <w:szCs w:val="18"/>
          <w:lang w:eastAsia="ar-SA"/>
        </w:rPr>
        <w:t>«____»__________ 20___г. ___________        ________________________</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                                                      (</w:t>
      </w:r>
      <w:proofErr w:type="gramStart"/>
      <w:r w:rsidRPr="003144DC">
        <w:rPr>
          <w:sz w:val="18"/>
          <w:szCs w:val="18"/>
          <w:lang w:eastAsia="ar-SA"/>
        </w:rPr>
        <w:t xml:space="preserve">подпись)   </w:t>
      </w:r>
      <w:proofErr w:type="gramEnd"/>
      <w:r w:rsidRPr="003144DC">
        <w:rPr>
          <w:sz w:val="18"/>
          <w:szCs w:val="18"/>
          <w:lang w:eastAsia="ar-SA"/>
        </w:rPr>
        <w:t xml:space="preserve">                 (расшифровка подписи заявителя) </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Способ получения документов (в том числе решения о признании садового дома жилым домом или жилого дома садовым домом, копии распорядительного акта главы администрации административного округа об отказе в признании садового дома жилым домом или жилого дома садовым домом) (нужное подчеркнуть): </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 лично в Администрации; </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 лично в МФЦ; </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 почтовым отправлением по адресу: ________________________________; </w:t>
      </w:r>
    </w:p>
    <w:p w:rsidR="003144DC" w:rsidRPr="003144DC" w:rsidRDefault="003144DC" w:rsidP="003144DC">
      <w:pPr>
        <w:widowControl w:val="0"/>
        <w:suppressAutoHyphens/>
        <w:jc w:val="both"/>
        <w:rPr>
          <w:sz w:val="18"/>
          <w:szCs w:val="18"/>
          <w:lang w:eastAsia="ar-SA"/>
        </w:rPr>
      </w:pPr>
      <w:r w:rsidRPr="003144DC">
        <w:rPr>
          <w:sz w:val="18"/>
          <w:szCs w:val="18"/>
          <w:lang w:eastAsia="ar-SA"/>
        </w:rPr>
        <w:t xml:space="preserve">- на адрес электронной почты: _______________________________________. </w:t>
      </w:r>
    </w:p>
    <w:p w:rsidR="003144DC" w:rsidRPr="003144DC" w:rsidRDefault="003144DC" w:rsidP="003144DC">
      <w:pPr>
        <w:widowControl w:val="0"/>
        <w:suppressAutoHyphens/>
        <w:jc w:val="both"/>
        <w:rPr>
          <w:sz w:val="18"/>
          <w:szCs w:val="18"/>
          <w:lang w:eastAsia="ar-SA"/>
        </w:rPr>
      </w:pPr>
      <w:r w:rsidRPr="003144DC">
        <w:rPr>
          <w:sz w:val="18"/>
          <w:szCs w:val="18"/>
          <w:lang w:eastAsia="ar-SA"/>
        </w:rPr>
        <w:t>_____________________________________________________________________________</w:t>
      </w:r>
      <w:r w:rsidR="00645B4A">
        <w:rPr>
          <w:sz w:val="18"/>
          <w:szCs w:val="18"/>
          <w:lang w:eastAsia="ar-SA"/>
        </w:rPr>
        <w:t>____________________________________</w:t>
      </w:r>
    </w:p>
    <w:p w:rsidR="00645B4A" w:rsidRDefault="00645B4A" w:rsidP="003144DC">
      <w:pPr>
        <w:suppressAutoHyphens/>
        <w:autoSpaceDE w:val="0"/>
        <w:autoSpaceDN w:val="0"/>
        <w:adjustRightInd w:val="0"/>
        <w:jc w:val="center"/>
        <w:rPr>
          <w:b/>
          <w:sz w:val="18"/>
          <w:szCs w:val="18"/>
        </w:rPr>
      </w:pPr>
    </w:p>
    <w:p w:rsidR="003144DC" w:rsidRPr="003144DC" w:rsidRDefault="003144DC" w:rsidP="003144DC">
      <w:pPr>
        <w:suppressAutoHyphens/>
        <w:autoSpaceDE w:val="0"/>
        <w:autoSpaceDN w:val="0"/>
        <w:adjustRightInd w:val="0"/>
        <w:jc w:val="center"/>
        <w:rPr>
          <w:b/>
          <w:bCs/>
          <w:sz w:val="18"/>
          <w:szCs w:val="18"/>
          <w:lang w:eastAsia="ar-SA"/>
        </w:rPr>
      </w:pPr>
      <w:r w:rsidRPr="003144DC">
        <w:rPr>
          <w:b/>
          <w:sz w:val="18"/>
          <w:szCs w:val="18"/>
        </w:rPr>
        <w:t>Постановление администрации Мошковского сельсовета Бековского рай она Пензенской области от 1</w:t>
      </w:r>
      <w:r w:rsidR="00645B4A">
        <w:rPr>
          <w:b/>
          <w:sz w:val="18"/>
          <w:szCs w:val="18"/>
        </w:rPr>
        <w:t>8</w:t>
      </w:r>
      <w:r w:rsidRPr="003144DC">
        <w:rPr>
          <w:b/>
          <w:sz w:val="18"/>
          <w:szCs w:val="18"/>
        </w:rPr>
        <w:t>.12.2019 № 134 «</w:t>
      </w:r>
      <w:r w:rsidRPr="003144DC">
        <w:rPr>
          <w:b/>
          <w:bCs/>
          <w:sz w:val="18"/>
          <w:szCs w:val="18"/>
          <w:lang w:eastAsia="ar-SA"/>
        </w:rPr>
        <w:t xml:space="preserve">О внесении изменений в Положение о премировании работников администрации Мошковского сельсовета Бековского района Пензенской области, замещающих должности, не являющиеся должностями муниципальной службы, утвержденное постановлением администрации Мошковского сельсовета Бековского района Пензенской области от 15.02.2019 № 15» </w:t>
      </w:r>
    </w:p>
    <w:p w:rsidR="003144DC" w:rsidRPr="003144DC" w:rsidRDefault="003144DC" w:rsidP="003144DC">
      <w:pPr>
        <w:suppressAutoHyphens/>
        <w:autoSpaceDE w:val="0"/>
        <w:autoSpaceDN w:val="0"/>
        <w:adjustRightInd w:val="0"/>
        <w:jc w:val="both"/>
        <w:rPr>
          <w:sz w:val="18"/>
          <w:szCs w:val="18"/>
          <w:lang w:eastAsia="ar-SA"/>
        </w:rPr>
      </w:pPr>
      <w:r w:rsidRPr="003144DC">
        <w:rPr>
          <w:sz w:val="18"/>
          <w:szCs w:val="18"/>
          <w:lang w:eastAsia="ar-SA"/>
        </w:rPr>
        <w:t xml:space="preserve">Руководствуясь постановлением </w:t>
      </w:r>
      <w:r w:rsidRPr="003144DC">
        <w:rPr>
          <w:bCs/>
          <w:sz w:val="18"/>
          <w:szCs w:val="18"/>
          <w:lang w:eastAsia="ar-SA"/>
        </w:rPr>
        <w:t xml:space="preserve">администрации Мошковского сельсовета Бековского района </w:t>
      </w:r>
      <w:r w:rsidRPr="003144DC">
        <w:rPr>
          <w:sz w:val="18"/>
          <w:szCs w:val="18"/>
          <w:lang w:eastAsia="ar-SA"/>
        </w:rPr>
        <w:t xml:space="preserve">Пензенской области </w:t>
      </w:r>
      <w:r w:rsidRPr="003144DC">
        <w:rPr>
          <w:bCs/>
          <w:sz w:val="18"/>
          <w:szCs w:val="18"/>
          <w:lang w:eastAsia="ar-SA"/>
        </w:rPr>
        <w:t>от 11.09.2015 № 62 «Об оплате труда работников органов местного самоуправления Мошковского сельсовета Бековского района Пензенской области, замещающих должности, не являющиеся должностями муниципальной службы» (с последующими изменениями)</w:t>
      </w:r>
      <w:r w:rsidRPr="003144DC">
        <w:rPr>
          <w:sz w:val="18"/>
          <w:szCs w:val="18"/>
          <w:lang w:eastAsia="ar-SA"/>
        </w:rPr>
        <w:t xml:space="preserve">, на основании статьи 23 Устава </w:t>
      </w:r>
      <w:r w:rsidRPr="003144DC">
        <w:rPr>
          <w:bCs/>
          <w:sz w:val="18"/>
          <w:szCs w:val="18"/>
          <w:lang w:eastAsia="ar-SA"/>
        </w:rPr>
        <w:t>Мошковского сельсовета</w:t>
      </w:r>
      <w:r w:rsidRPr="003144DC">
        <w:rPr>
          <w:sz w:val="18"/>
          <w:szCs w:val="18"/>
          <w:lang w:eastAsia="ar-SA"/>
        </w:rPr>
        <w:t xml:space="preserve"> Бековского района Пензенской области</w:t>
      </w:r>
    </w:p>
    <w:p w:rsidR="003144DC" w:rsidRPr="003144DC" w:rsidRDefault="003144DC" w:rsidP="003144DC">
      <w:pPr>
        <w:suppressAutoHyphens/>
        <w:autoSpaceDE w:val="0"/>
        <w:autoSpaceDN w:val="0"/>
        <w:adjustRightInd w:val="0"/>
        <w:jc w:val="center"/>
        <w:rPr>
          <w:b/>
          <w:sz w:val="18"/>
          <w:szCs w:val="18"/>
          <w:lang w:eastAsia="ar-SA"/>
        </w:rPr>
      </w:pPr>
      <w:r w:rsidRPr="003144DC">
        <w:rPr>
          <w:sz w:val="18"/>
          <w:szCs w:val="18"/>
          <w:lang w:eastAsia="ar-SA"/>
        </w:rPr>
        <w:t xml:space="preserve">администрация </w:t>
      </w:r>
      <w:r w:rsidRPr="003144DC">
        <w:rPr>
          <w:bCs/>
          <w:sz w:val="18"/>
          <w:szCs w:val="18"/>
          <w:lang w:eastAsia="ar-SA"/>
        </w:rPr>
        <w:t>Мошковского сельсовета</w:t>
      </w:r>
      <w:r w:rsidRPr="003144DC">
        <w:rPr>
          <w:b/>
          <w:sz w:val="18"/>
          <w:szCs w:val="18"/>
          <w:lang w:eastAsia="ar-SA"/>
        </w:rPr>
        <w:t xml:space="preserve"> постановляет:</w:t>
      </w:r>
    </w:p>
    <w:p w:rsidR="003144DC" w:rsidRPr="003144DC" w:rsidRDefault="003144DC" w:rsidP="003144DC">
      <w:pPr>
        <w:suppressAutoHyphens/>
        <w:autoSpaceDE w:val="0"/>
        <w:autoSpaceDN w:val="0"/>
        <w:adjustRightInd w:val="0"/>
        <w:jc w:val="both"/>
        <w:rPr>
          <w:bCs/>
          <w:sz w:val="18"/>
          <w:szCs w:val="18"/>
          <w:lang w:eastAsia="ar-SA"/>
        </w:rPr>
      </w:pPr>
      <w:r w:rsidRPr="003144DC">
        <w:rPr>
          <w:sz w:val="18"/>
          <w:szCs w:val="18"/>
          <w:lang w:eastAsia="ar-SA"/>
        </w:rPr>
        <w:t xml:space="preserve">1. Внести в </w:t>
      </w:r>
      <w:r w:rsidRPr="003144DC">
        <w:rPr>
          <w:bCs/>
          <w:sz w:val="18"/>
          <w:szCs w:val="18"/>
          <w:lang w:eastAsia="ar-SA"/>
        </w:rPr>
        <w:t>Положение о премировании работников администрации Мошковского сельсовета Бековского района Пензенской области, замещающих должности, не являющиеся должностями муниципальной службы, утвержденное постановлением администрации Мошковского сельсовета Бековского района Пензенской области от 15.02.2019 № 15, следующие изменения:</w:t>
      </w:r>
    </w:p>
    <w:p w:rsidR="003144DC" w:rsidRPr="003144DC" w:rsidRDefault="003144DC" w:rsidP="003144DC">
      <w:pPr>
        <w:suppressAutoHyphens/>
        <w:autoSpaceDE w:val="0"/>
        <w:autoSpaceDN w:val="0"/>
        <w:adjustRightInd w:val="0"/>
        <w:jc w:val="both"/>
        <w:rPr>
          <w:spacing w:val="2"/>
          <w:sz w:val="18"/>
          <w:szCs w:val="18"/>
          <w:lang w:eastAsia="ar-SA"/>
        </w:rPr>
      </w:pPr>
      <w:r w:rsidRPr="003144DC">
        <w:rPr>
          <w:sz w:val="18"/>
          <w:szCs w:val="18"/>
          <w:lang w:eastAsia="ar-SA"/>
        </w:rPr>
        <w:t>1.1. В пункте 1.3 слова «</w:t>
      </w:r>
      <w:r w:rsidRPr="003144DC">
        <w:rPr>
          <w:spacing w:val="2"/>
          <w:sz w:val="18"/>
          <w:szCs w:val="18"/>
          <w:lang w:eastAsia="ar-SA"/>
        </w:rPr>
        <w:t>из расчета трех должностных окладов в год» исключить;</w:t>
      </w:r>
    </w:p>
    <w:p w:rsidR="003144DC" w:rsidRPr="003144DC" w:rsidRDefault="003144DC" w:rsidP="003144DC">
      <w:pPr>
        <w:suppressAutoHyphens/>
        <w:autoSpaceDE w:val="0"/>
        <w:autoSpaceDN w:val="0"/>
        <w:adjustRightInd w:val="0"/>
        <w:jc w:val="both"/>
        <w:rPr>
          <w:spacing w:val="2"/>
          <w:sz w:val="18"/>
          <w:szCs w:val="18"/>
          <w:lang w:eastAsia="ar-SA"/>
        </w:rPr>
      </w:pPr>
      <w:r w:rsidRPr="003144DC">
        <w:rPr>
          <w:spacing w:val="2"/>
          <w:sz w:val="18"/>
          <w:szCs w:val="18"/>
          <w:lang w:eastAsia="ar-SA"/>
        </w:rPr>
        <w:t>1.2. Дополнить пунктом 3.4 следующего содержания:</w:t>
      </w:r>
    </w:p>
    <w:p w:rsidR="003144DC" w:rsidRPr="003144DC" w:rsidRDefault="003144DC" w:rsidP="003144DC">
      <w:pPr>
        <w:suppressAutoHyphens/>
        <w:autoSpaceDE w:val="0"/>
        <w:autoSpaceDN w:val="0"/>
        <w:adjustRightInd w:val="0"/>
        <w:jc w:val="both"/>
        <w:rPr>
          <w:sz w:val="18"/>
          <w:szCs w:val="18"/>
          <w:lang w:eastAsia="ar-SA"/>
        </w:rPr>
      </w:pPr>
      <w:r w:rsidRPr="003144DC">
        <w:rPr>
          <w:spacing w:val="2"/>
          <w:sz w:val="18"/>
          <w:szCs w:val="18"/>
          <w:lang w:eastAsia="ar-SA"/>
        </w:rPr>
        <w:t>«</w:t>
      </w:r>
      <w:r w:rsidRPr="003144DC">
        <w:rPr>
          <w:sz w:val="18"/>
          <w:szCs w:val="18"/>
          <w:lang w:eastAsia="ar-SA"/>
        </w:rPr>
        <w:t>3.4. В конце последнего месяца отчетного года при наличии экономии фонда оплаты труда выплачивается премия по итогам работы за год, размер которой определяется исходя из результатов деятельности работника и максимальными размерами не ограничивается.</w:t>
      </w:r>
    </w:p>
    <w:p w:rsidR="003144DC" w:rsidRPr="003144DC" w:rsidRDefault="003144DC" w:rsidP="003144DC">
      <w:pPr>
        <w:suppressAutoHyphens/>
        <w:autoSpaceDE w:val="0"/>
        <w:autoSpaceDN w:val="0"/>
        <w:adjustRightInd w:val="0"/>
        <w:jc w:val="both"/>
        <w:rPr>
          <w:sz w:val="18"/>
          <w:szCs w:val="18"/>
          <w:lang w:eastAsia="ar-SA"/>
        </w:rPr>
      </w:pPr>
      <w:r w:rsidRPr="003144DC">
        <w:rPr>
          <w:sz w:val="18"/>
          <w:szCs w:val="18"/>
          <w:lang w:eastAsia="ar-SA"/>
        </w:rPr>
        <w:t>Премия по итогам работы за год выплачивается за фактически отработанное время. Периоды нахождения в ежегодном оплачиваемом отпуске, учебном отпуске, отпуске без сохранения денежного содержания, по временной нетрудоспособности не подлежат исключению из расчетного периода.</w:t>
      </w:r>
    </w:p>
    <w:p w:rsidR="003144DC" w:rsidRPr="003144DC" w:rsidRDefault="003144DC" w:rsidP="003144DC">
      <w:pPr>
        <w:suppressAutoHyphens/>
        <w:autoSpaceDE w:val="0"/>
        <w:autoSpaceDN w:val="0"/>
        <w:adjustRightInd w:val="0"/>
        <w:jc w:val="both"/>
        <w:rPr>
          <w:sz w:val="18"/>
          <w:szCs w:val="18"/>
          <w:lang w:eastAsia="ar-SA"/>
        </w:rPr>
      </w:pPr>
      <w:r w:rsidRPr="003144DC">
        <w:rPr>
          <w:sz w:val="18"/>
          <w:szCs w:val="18"/>
          <w:lang w:eastAsia="ar-SA"/>
        </w:rPr>
        <w:t>Периоды нахождения в отпуске по беременности и родам, отпуске по уходу за ребенком до достижения им возраста трех лет в расчетный период не включаются.</w:t>
      </w:r>
    </w:p>
    <w:p w:rsidR="003144DC" w:rsidRPr="003144DC" w:rsidRDefault="003144DC" w:rsidP="003144DC">
      <w:pPr>
        <w:suppressAutoHyphens/>
        <w:autoSpaceDE w:val="0"/>
        <w:autoSpaceDN w:val="0"/>
        <w:adjustRightInd w:val="0"/>
        <w:jc w:val="both"/>
        <w:rPr>
          <w:sz w:val="18"/>
          <w:szCs w:val="18"/>
          <w:lang w:eastAsia="ar-SA"/>
        </w:rPr>
      </w:pPr>
      <w:r w:rsidRPr="003144DC">
        <w:rPr>
          <w:sz w:val="18"/>
          <w:szCs w:val="18"/>
          <w:lang w:eastAsia="ar-SA"/>
        </w:rPr>
        <w:t>Премирование работника по итогам работы за год осуществляется в порядке, установленном разделом вторым настоящего Положения.».</w:t>
      </w:r>
    </w:p>
    <w:p w:rsidR="003144DC" w:rsidRPr="003144DC" w:rsidRDefault="003144DC" w:rsidP="003144DC">
      <w:pPr>
        <w:suppressAutoHyphens/>
        <w:autoSpaceDE w:val="0"/>
        <w:autoSpaceDN w:val="0"/>
        <w:adjustRightInd w:val="0"/>
        <w:jc w:val="both"/>
        <w:rPr>
          <w:sz w:val="18"/>
          <w:szCs w:val="18"/>
          <w:lang w:eastAsia="ar-SA"/>
        </w:rPr>
      </w:pPr>
      <w:r w:rsidRPr="003144DC">
        <w:rPr>
          <w:sz w:val="18"/>
          <w:szCs w:val="18"/>
          <w:lang w:eastAsia="ar-SA"/>
        </w:rPr>
        <w:t xml:space="preserve">2. Опубликовать настоящее постановление в информационном бюллетене «Ведомости </w:t>
      </w:r>
      <w:r w:rsidRPr="003144DC">
        <w:rPr>
          <w:bCs/>
          <w:sz w:val="18"/>
          <w:szCs w:val="18"/>
          <w:lang w:eastAsia="ar-SA"/>
        </w:rPr>
        <w:t>Мошковского сельсовета</w:t>
      </w:r>
      <w:r w:rsidRPr="003144DC">
        <w:rPr>
          <w:sz w:val="18"/>
          <w:szCs w:val="18"/>
          <w:lang w:eastAsia="ar-SA"/>
        </w:rPr>
        <w:t>».</w:t>
      </w:r>
    </w:p>
    <w:p w:rsidR="003144DC" w:rsidRPr="003144DC" w:rsidRDefault="003144DC" w:rsidP="003144DC">
      <w:pPr>
        <w:suppressAutoHyphens/>
        <w:jc w:val="both"/>
        <w:rPr>
          <w:sz w:val="18"/>
          <w:szCs w:val="18"/>
          <w:lang w:eastAsia="ar-SA"/>
        </w:rPr>
      </w:pPr>
      <w:r w:rsidRPr="003144DC">
        <w:rPr>
          <w:sz w:val="18"/>
          <w:szCs w:val="18"/>
          <w:lang w:eastAsia="ar-SA"/>
        </w:rPr>
        <w:t>3. Настоящее постановление вступает в силу после его официального опубликования и распространяется на правоотношения, возникшие с 01.01.2019.</w:t>
      </w:r>
    </w:p>
    <w:p w:rsidR="003144DC" w:rsidRPr="003144DC" w:rsidRDefault="003144DC" w:rsidP="003144DC">
      <w:pPr>
        <w:suppressAutoHyphens/>
        <w:autoSpaceDE w:val="0"/>
        <w:autoSpaceDN w:val="0"/>
        <w:adjustRightInd w:val="0"/>
        <w:jc w:val="both"/>
        <w:rPr>
          <w:sz w:val="18"/>
          <w:szCs w:val="18"/>
          <w:lang w:eastAsia="ar-SA"/>
        </w:rPr>
      </w:pPr>
      <w:r w:rsidRPr="003144DC">
        <w:rPr>
          <w:sz w:val="18"/>
          <w:szCs w:val="18"/>
          <w:lang w:eastAsia="ar-SA"/>
        </w:rPr>
        <w:t xml:space="preserve">4. Контроль за исполнением настоящего постановления возложить на главу администрации </w:t>
      </w:r>
      <w:r w:rsidRPr="003144DC">
        <w:rPr>
          <w:bCs/>
          <w:sz w:val="18"/>
          <w:szCs w:val="18"/>
          <w:lang w:eastAsia="ar-SA"/>
        </w:rPr>
        <w:t>Мошковского сельсовета Гнивковского И.Б.</w:t>
      </w:r>
    </w:p>
    <w:p w:rsidR="003144DC" w:rsidRPr="003144DC" w:rsidRDefault="003144DC" w:rsidP="003144DC">
      <w:pPr>
        <w:suppressAutoHyphens/>
        <w:autoSpaceDE w:val="0"/>
        <w:autoSpaceDN w:val="0"/>
        <w:adjustRightInd w:val="0"/>
        <w:jc w:val="both"/>
        <w:rPr>
          <w:sz w:val="18"/>
          <w:szCs w:val="18"/>
          <w:lang w:eastAsia="ar-SA"/>
        </w:rPr>
      </w:pPr>
      <w:r w:rsidRPr="003144DC">
        <w:rPr>
          <w:sz w:val="18"/>
          <w:szCs w:val="18"/>
          <w:lang w:eastAsia="ar-SA"/>
        </w:rPr>
        <w:t xml:space="preserve">Глава администрации </w:t>
      </w:r>
    </w:p>
    <w:p w:rsidR="003144DC" w:rsidRDefault="003144DC" w:rsidP="003144DC">
      <w:pPr>
        <w:suppressAutoHyphens/>
        <w:autoSpaceDE w:val="0"/>
        <w:autoSpaceDN w:val="0"/>
        <w:adjustRightInd w:val="0"/>
        <w:outlineLvl w:val="0"/>
        <w:rPr>
          <w:bCs/>
          <w:sz w:val="18"/>
          <w:szCs w:val="18"/>
          <w:lang w:eastAsia="ar-SA"/>
        </w:rPr>
      </w:pPr>
      <w:r w:rsidRPr="003144DC">
        <w:rPr>
          <w:bCs/>
          <w:sz w:val="18"/>
          <w:szCs w:val="18"/>
          <w:lang w:eastAsia="ar-SA"/>
        </w:rPr>
        <w:t>Мошковского сельсовета                                                           И.Б. Гнивковский</w:t>
      </w:r>
    </w:p>
    <w:p w:rsidR="00645B4A" w:rsidRPr="003144DC" w:rsidRDefault="00645B4A" w:rsidP="003144DC">
      <w:pPr>
        <w:suppressAutoHyphens/>
        <w:autoSpaceDE w:val="0"/>
        <w:autoSpaceDN w:val="0"/>
        <w:adjustRightInd w:val="0"/>
        <w:outlineLvl w:val="0"/>
        <w:rPr>
          <w:sz w:val="18"/>
          <w:szCs w:val="18"/>
          <w:lang w:eastAsia="ar-SA"/>
        </w:rPr>
      </w:pPr>
      <w:r>
        <w:rPr>
          <w:bCs/>
          <w:sz w:val="18"/>
          <w:szCs w:val="18"/>
          <w:lang w:eastAsia="ar-SA"/>
        </w:rPr>
        <w:t>_________________________________________________________________________________________________________________</w:t>
      </w:r>
    </w:p>
    <w:p w:rsidR="0023597A" w:rsidRPr="0023597A" w:rsidRDefault="0023597A" w:rsidP="0023597A">
      <w:pPr>
        <w:pStyle w:val="ConsPlusNormal2"/>
        <w:jc w:val="center"/>
        <w:rPr>
          <w:rFonts w:ascii="Times New Roman" w:hAnsi="Times New Roman"/>
          <w:b/>
          <w:sz w:val="18"/>
          <w:szCs w:val="18"/>
        </w:rPr>
      </w:pPr>
      <w:r w:rsidRPr="0023597A">
        <w:rPr>
          <w:rFonts w:ascii="Times New Roman" w:hAnsi="Times New Roman"/>
          <w:b/>
          <w:sz w:val="18"/>
          <w:szCs w:val="18"/>
        </w:rPr>
        <w:t>Постановление администрации Мошковского сельсовета Бековского рай она Пензенской области от 18.12.2019 № 135 «</w:t>
      </w:r>
      <w:r w:rsidRPr="0023597A">
        <w:rPr>
          <w:rFonts w:ascii="Times New Roman" w:hAnsi="Times New Roman"/>
          <w:b/>
          <w:bCs/>
          <w:spacing w:val="-1"/>
          <w:sz w:val="18"/>
          <w:szCs w:val="18"/>
        </w:rPr>
        <w:t>О внесении изменений в муниципальную программу Мошковского сельсовета</w:t>
      </w:r>
      <w:r w:rsidRPr="0023597A">
        <w:rPr>
          <w:rFonts w:ascii="Times New Roman" w:hAnsi="Times New Roman"/>
          <w:b/>
          <w:bCs/>
          <w:color w:val="FF0000"/>
          <w:spacing w:val="-1"/>
          <w:sz w:val="18"/>
          <w:szCs w:val="18"/>
        </w:rPr>
        <w:t xml:space="preserve"> </w:t>
      </w:r>
      <w:r w:rsidRPr="0023597A">
        <w:rPr>
          <w:rFonts w:ascii="Times New Roman" w:hAnsi="Times New Roman"/>
          <w:b/>
          <w:bCs/>
          <w:spacing w:val="-1"/>
          <w:sz w:val="18"/>
          <w:szCs w:val="18"/>
        </w:rPr>
        <w:t>Бековского района Пензенской области «</w:t>
      </w:r>
      <w:r w:rsidRPr="0023597A">
        <w:rPr>
          <w:rFonts w:ascii="Times New Roman" w:hAnsi="Times New Roman"/>
          <w:b/>
          <w:sz w:val="18"/>
          <w:szCs w:val="18"/>
        </w:rPr>
        <w:t>Благоустройство населенных пунктов Мошковского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50</w:t>
      </w:r>
    </w:p>
    <w:p w:rsidR="0023597A" w:rsidRPr="0023597A" w:rsidRDefault="0023597A" w:rsidP="0023597A">
      <w:pPr>
        <w:tabs>
          <w:tab w:val="left" w:pos="3213"/>
        </w:tabs>
        <w:jc w:val="both"/>
        <w:rPr>
          <w:sz w:val="18"/>
          <w:szCs w:val="18"/>
        </w:rPr>
      </w:pPr>
      <w:r w:rsidRPr="0023597A">
        <w:rPr>
          <w:bCs/>
          <w:sz w:val="18"/>
          <w:szCs w:val="18"/>
        </w:rPr>
        <w:t>В соответствии</w:t>
      </w:r>
      <w:r w:rsidRPr="0023597A">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23597A">
        <w:rPr>
          <w:bCs/>
          <w:sz w:val="18"/>
          <w:szCs w:val="18"/>
        </w:rPr>
        <w:t>Об утверждении Порядка разработки и реализации муниципальных программ Мошковского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23597A">
        <w:rPr>
          <w:sz w:val="18"/>
          <w:szCs w:val="18"/>
        </w:rPr>
        <w:t>, на основании статьи 23 Устава Мошковского сельсовета Бековского района Пензенской области</w:t>
      </w:r>
    </w:p>
    <w:p w:rsidR="0023597A" w:rsidRPr="0023597A" w:rsidRDefault="0023597A" w:rsidP="0023597A">
      <w:pPr>
        <w:tabs>
          <w:tab w:val="left" w:pos="0"/>
        </w:tabs>
        <w:jc w:val="center"/>
        <w:rPr>
          <w:b/>
          <w:sz w:val="18"/>
          <w:szCs w:val="18"/>
        </w:rPr>
      </w:pPr>
      <w:r w:rsidRPr="0023597A">
        <w:rPr>
          <w:sz w:val="18"/>
          <w:szCs w:val="18"/>
        </w:rPr>
        <w:t>администрация Мошковского сельсовета</w:t>
      </w:r>
      <w:r w:rsidRPr="0023597A">
        <w:rPr>
          <w:b/>
          <w:sz w:val="18"/>
          <w:szCs w:val="18"/>
        </w:rPr>
        <w:t xml:space="preserve"> постановляет:</w:t>
      </w:r>
    </w:p>
    <w:p w:rsidR="0023597A" w:rsidRPr="0023597A" w:rsidRDefault="0023597A" w:rsidP="0023597A">
      <w:pPr>
        <w:autoSpaceDE w:val="0"/>
        <w:autoSpaceDN w:val="0"/>
        <w:adjustRightInd w:val="0"/>
        <w:jc w:val="both"/>
        <w:rPr>
          <w:sz w:val="18"/>
          <w:szCs w:val="18"/>
        </w:rPr>
      </w:pPr>
      <w:r w:rsidRPr="0023597A">
        <w:rPr>
          <w:bCs/>
          <w:sz w:val="18"/>
          <w:szCs w:val="18"/>
        </w:rPr>
        <w:t xml:space="preserve">1. Внести в </w:t>
      </w:r>
      <w:r w:rsidRPr="0023597A">
        <w:rPr>
          <w:sz w:val="18"/>
          <w:szCs w:val="18"/>
        </w:rPr>
        <w:t xml:space="preserve">муниципальную программу Мошковского сельсовета Бековского района Пензенской области </w:t>
      </w:r>
      <w:r w:rsidRPr="0023597A">
        <w:rPr>
          <w:bCs/>
          <w:spacing w:val="-1"/>
          <w:sz w:val="18"/>
          <w:szCs w:val="18"/>
        </w:rPr>
        <w:t>«</w:t>
      </w:r>
      <w:r w:rsidRPr="0023597A">
        <w:rPr>
          <w:sz w:val="18"/>
          <w:szCs w:val="18"/>
        </w:rPr>
        <w:t>Благоустройство населенных пунктов Мошковского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50,</w:t>
      </w:r>
      <w:r w:rsidRPr="0023597A">
        <w:rPr>
          <w:b/>
          <w:sz w:val="18"/>
          <w:szCs w:val="18"/>
        </w:rPr>
        <w:t xml:space="preserve"> </w:t>
      </w:r>
      <w:r w:rsidRPr="0023597A">
        <w:rPr>
          <w:sz w:val="18"/>
          <w:szCs w:val="18"/>
        </w:rPr>
        <w:t>следующие изменения:</w:t>
      </w:r>
    </w:p>
    <w:p w:rsidR="0023597A" w:rsidRPr="0023597A" w:rsidRDefault="0023597A" w:rsidP="0023597A">
      <w:pPr>
        <w:autoSpaceDE w:val="0"/>
        <w:autoSpaceDN w:val="0"/>
        <w:adjustRightInd w:val="0"/>
        <w:jc w:val="both"/>
        <w:rPr>
          <w:sz w:val="18"/>
          <w:szCs w:val="18"/>
        </w:rPr>
      </w:pPr>
      <w:r w:rsidRPr="0023597A">
        <w:rPr>
          <w:sz w:val="18"/>
          <w:szCs w:val="18"/>
        </w:rPr>
        <w:t>1.1.  В паспорте муниципальной программы позицию «Объемы бюджетных ассигнований муниципальной программы изложить в следующей редакции:</w:t>
      </w:r>
    </w:p>
    <w:p w:rsidR="0023597A" w:rsidRPr="0023597A" w:rsidRDefault="0023597A" w:rsidP="0023597A">
      <w:pPr>
        <w:autoSpaceDE w:val="0"/>
        <w:autoSpaceDN w:val="0"/>
        <w:adjustRightInd w:val="0"/>
        <w:rPr>
          <w:sz w:val="18"/>
          <w:szCs w:val="18"/>
        </w:rPr>
      </w:pPr>
      <w:r w:rsidRPr="0023597A">
        <w:rPr>
          <w:sz w:val="18"/>
          <w:szCs w:val="18"/>
        </w:rPr>
        <w:t>«</w:t>
      </w:r>
    </w:p>
    <w:tbl>
      <w:tblPr>
        <w:tblW w:w="0" w:type="auto"/>
        <w:jc w:val="center"/>
        <w:tblLayout w:type="fixed"/>
        <w:tblCellMar>
          <w:left w:w="75" w:type="dxa"/>
          <w:right w:w="75" w:type="dxa"/>
        </w:tblCellMar>
        <w:tblLook w:val="0000" w:firstRow="0" w:lastRow="0" w:firstColumn="0" w:lastColumn="0" w:noHBand="0" w:noVBand="0"/>
      </w:tblPr>
      <w:tblGrid>
        <w:gridCol w:w="3474"/>
        <w:gridCol w:w="6024"/>
      </w:tblGrid>
      <w:tr w:rsidR="0023597A" w:rsidRPr="0023597A" w:rsidTr="0023597A">
        <w:trPr>
          <w:trHeight w:val="600"/>
          <w:jc w:val="center"/>
        </w:trPr>
        <w:tc>
          <w:tcPr>
            <w:tcW w:w="3474" w:type="dxa"/>
            <w:tcBorders>
              <w:top w:val="single" w:sz="4" w:space="0" w:color="auto"/>
              <w:left w:val="single" w:sz="4" w:space="0" w:color="auto"/>
              <w:bottom w:val="single" w:sz="4" w:space="0" w:color="auto"/>
              <w:right w:val="single" w:sz="4" w:space="0" w:color="auto"/>
            </w:tcBorders>
          </w:tcPr>
          <w:p w:rsidR="0023597A" w:rsidRPr="0023597A" w:rsidRDefault="0023597A" w:rsidP="0023597A">
            <w:pPr>
              <w:autoSpaceDE w:val="0"/>
              <w:autoSpaceDN w:val="0"/>
              <w:adjustRightInd w:val="0"/>
              <w:rPr>
                <w:b/>
                <w:i/>
                <w:sz w:val="18"/>
                <w:szCs w:val="18"/>
              </w:rPr>
            </w:pPr>
            <w:r w:rsidRPr="0023597A">
              <w:rPr>
                <w:rStyle w:val="aff1"/>
                <w:b w:val="0"/>
                <w:i w:val="0"/>
                <w:sz w:val="18"/>
                <w:szCs w:val="18"/>
                <w:lang w:val="ru-RU"/>
              </w:rPr>
              <w:lastRenderedPageBreak/>
              <w:t>Объемы бюджетных ассигнований муниципальной программы (по годам и источникам финансирования)</w:t>
            </w:r>
          </w:p>
        </w:tc>
        <w:tc>
          <w:tcPr>
            <w:tcW w:w="6024" w:type="dxa"/>
            <w:tcBorders>
              <w:top w:val="single" w:sz="4" w:space="0" w:color="auto"/>
              <w:left w:val="single" w:sz="4" w:space="0" w:color="auto"/>
              <w:bottom w:val="single" w:sz="4" w:space="0" w:color="auto"/>
              <w:right w:val="single" w:sz="4" w:space="0" w:color="auto"/>
            </w:tcBorders>
          </w:tcPr>
          <w:p w:rsidR="0023597A" w:rsidRPr="0023597A" w:rsidRDefault="0023597A" w:rsidP="0023597A">
            <w:pPr>
              <w:autoSpaceDE w:val="0"/>
              <w:autoSpaceDN w:val="0"/>
              <w:adjustRightInd w:val="0"/>
              <w:rPr>
                <w:rStyle w:val="aff1"/>
                <w:b w:val="0"/>
                <w:i w:val="0"/>
                <w:color w:val="000000"/>
                <w:sz w:val="18"/>
                <w:szCs w:val="18"/>
                <w:lang w:val="ru-RU"/>
              </w:rPr>
            </w:pPr>
            <w:r w:rsidRPr="0023597A">
              <w:rPr>
                <w:rStyle w:val="aff1"/>
                <w:b w:val="0"/>
                <w:i w:val="0"/>
                <w:sz w:val="18"/>
                <w:szCs w:val="18"/>
                <w:lang w:val="ru-RU"/>
              </w:rPr>
              <w:t xml:space="preserve">Общий объем бюджетных ассигнований на реализацию муниципальной программы за счет средств бюджета </w:t>
            </w:r>
            <w:r w:rsidRPr="0023597A">
              <w:rPr>
                <w:sz w:val="18"/>
                <w:szCs w:val="18"/>
              </w:rPr>
              <w:t>Мошковского</w:t>
            </w:r>
            <w:r w:rsidRPr="0023597A">
              <w:rPr>
                <w:rStyle w:val="aff1"/>
                <w:sz w:val="18"/>
                <w:szCs w:val="18"/>
                <w:lang w:val="ru-RU"/>
              </w:rPr>
              <w:t xml:space="preserve"> </w:t>
            </w:r>
            <w:r w:rsidRPr="0023597A">
              <w:rPr>
                <w:rStyle w:val="aff1"/>
                <w:b w:val="0"/>
                <w:i w:val="0"/>
                <w:sz w:val="18"/>
                <w:szCs w:val="18"/>
                <w:lang w:val="ru-RU"/>
              </w:rPr>
              <w:t xml:space="preserve">сельсовета Бековского района Пензенской </w:t>
            </w:r>
            <w:r w:rsidRPr="0023597A">
              <w:rPr>
                <w:rStyle w:val="aff1"/>
                <w:b w:val="0"/>
                <w:i w:val="0"/>
                <w:color w:val="000000"/>
                <w:sz w:val="18"/>
                <w:szCs w:val="18"/>
                <w:lang w:val="ru-RU"/>
              </w:rPr>
              <w:t xml:space="preserve">области – </w:t>
            </w:r>
            <w:r w:rsidRPr="0023597A">
              <w:rPr>
                <w:color w:val="000000"/>
                <w:sz w:val="18"/>
                <w:szCs w:val="18"/>
              </w:rPr>
              <w:t>852,706 тыс.</w:t>
            </w:r>
            <w:r w:rsidRPr="0023597A">
              <w:rPr>
                <w:b/>
                <w:i/>
                <w:color w:val="000000"/>
                <w:sz w:val="18"/>
                <w:szCs w:val="18"/>
              </w:rPr>
              <w:t xml:space="preserve"> руб.</w:t>
            </w:r>
            <w:r w:rsidRPr="0023597A">
              <w:rPr>
                <w:rStyle w:val="aff1"/>
                <w:b w:val="0"/>
                <w:i w:val="0"/>
                <w:color w:val="000000"/>
                <w:sz w:val="18"/>
                <w:szCs w:val="18"/>
                <w:lang w:val="ru-RU"/>
              </w:rPr>
              <w:t>, из них по годам:</w:t>
            </w:r>
          </w:p>
          <w:p w:rsidR="0023597A" w:rsidRPr="0023597A" w:rsidRDefault="0023597A" w:rsidP="0023597A">
            <w:pPr>
              <w:autoSpaceDE w:val="0"/>
              <w:autoSpaceDN w:val="0"/>
              <w:adjustRightInd w:val="0"/>
              <w:rPr>
                <w:rStyle w:val="aff1"/>
                <w:b w:val="0"/>
                <w:i w:val="0"/>
                <w:color w:val="000000"/>
                <w:sz w:val="18"/>
                <w:szCs w:val="18"/>
                <w:lang w:val="ru-RU"/>
              </w:rPr>
            </w:pPr>
            <w:r w:rsidRPr="0023597A">
              <w:rPr>
                <w:rStyle w:val="aff1"/>
                <w:b w:val="0"/>
                <w:i w:val="0"/>
                <w:color w:val="000000"/>
                <w:sz w:val="18"/>
                <w:szCs w:val="18"/>
                <w:lang w:val="ru-RU"/>
              </w:rPr>
              <w:t xml:space="preserve">2019 год – </w:t>
            </w:r>
            <w:r w:rsidRPr="0023597A">
              <w:rPr>
                <w:color w:val="000000"/>
                <w:sz w:val="18"/>
                <w:szCs w:val="18"/>
              </w:rPr>
              <w:t xml:space="preserve">85,320 </w:t>
            </w:r>
            <w:r w:rsidRPr="0023597A">
              <w:rPr>
                <w:rStyle w:val="aff1"/>
                <w:b w:val="0"/>
                <w:color w:val="000000"/>
                <w:sz w:val="18"/>
                <w:szCs w:val="18"/>
                <w:lang w:val="ru-RU"/>
              </w:rPr>
              <w:t>тыс</w:t>
            </w:r>
            <w:r w:rsidRPr="0023597A">
              <w:rPr>
                <w:rStyle w:val="aff1"/>
                <w:b w:val="0"/>
                <w:i w:val="0"/>
                <w:color w:val="000000"/>
                <w:sz w:val="18"/>
                <w:szCs w:val="18"/>
                <w:lang w:val="ru-RU"/>
              </w:rPr>
              <w:t>. руб.;</w:t>
            </w:r>
          </w:p>
          <w:p w:rsidR="0023597A" w:rsidRPr="0023597A" w:rsidRDefault="0023597A" w:rsidP="0023597A">
            <w:pPr>
              <w:autoSpaceDE w:val="0"/>
              <w:autoSpaceDN w:val="0"/>
              <w:adjustRightInd w:val="0"/>
              <w:rPr>
                <w:rStyle w:val="aff1"/>
                <w:b w:val="0"/>
                <w:i w:val="0"/>
                <w:color w:val="000000"/>
                <w:sz w:val="18"/>
                <w:szCs w:val="18"/>
                <w:lang w:val="ru-RU"/>
              </w:rPr>
            </w:pPr>
            <w:r w:rsidRPr="0023597A">
              <w:rPr>
                <w:rStyle w:val="aff1"/>
                <w:b w:val="0"/>
                <w:i w:val="0"/>
                <w:color w:val="000000"/>
                <w:sz w:val="18"/>
                <w:szCs w:val="18"/>
                <w:lang w:val="ru-RU"/>
              </w:rPr>
              <w:t xml:space="preserve">2020 год – </w:t>
            </w:r>
            <w:r w:rsidRPr="0023597A">
              <w:rPr>
                <w:color w:val="000000"/>
                <w:sz w:val="18"/>
                <w:szCs w:val="18"/>
              </w:rPr>
              <w:t>229,788</w:t>
            </w:r>
            <w:r>
              <w:rPr>
                <w:b/>
                <w:i/>
                <w:color w:val="000000"/>
                <w:sz w:val="18"/>
                <w:szCs w:val="18"/>
              </w:rPr>
              <w:t xml:space="preserve"> </w:t>
            </w:r>
            <w:r w:rsidRPr="0023597A">
              <w:rPr>
                <w:rStyle w:val="aff1"/>
                <w:b w:val="0"/>
                <w:i w:val="0"/>
                <w:color w:val="000000"/>
                <w:sz w:val="18"/>
                <w:szCs w:val="18"/>
                <w:lang w:val="ru-RU"/>
              </w:rPr>
              <w:t>тыс. руб.;</w:t>
            </w:r>
          </w:p>
          <w:p w:rsidR="0023597A" w:rsidRPr="0023597A" w:rsidRDefault="0023597A" w:rsidP="0023597A">
            <w:pPr>
              <w:autoSpaceDE w:val="0"/>
              <w:autoSpaceDN w:val="0"/>
              <w:adjustRightInd w:val="0"/>
              <w:rPr>
                <w:rStyle w:val="aff1"/>
                <w:b w:val="0"/>
                <w:i w:val="0"/>
                <w:color w:val="000000"/>
                <w:sz w:val="18"/>
                <w:szCs w:val="18"/>
                <w:lang w:val="ru-RU"/>
              </w:rPr>
            </w:pPr>
            <w:r w:rsidRPr="0023597A">
              <w:rPr>
                <w:rStyle w:val="aff1"/>
                <w:b w:val="0"/>
                <w:i w:val="0"/>
                <w:color w:val="000000"/>
                <w:sz w:val="18"/>
                <w:szCs w:val="18"/>
                <w:lang w:val="ru-RU"/>
              </w:rPr>
              <w:t xml:space="preserve">2021 год – </w:t>
            </w:r>
            <w:r w:rsidRPr="0023597A">
              <w:rPr>
                <w:color w:val="000000"/>
                <w:sz w:val="18"/>
                <w:szCs w:val="18"/>
              </w:rPr>
              <w:t>89,395</w:t>
            </w:r>
            <w:r w:rsidRPr="0023597A">
              <w:rPr>
                <w:b/>
                <w:i/>
                <w:color w:val="000000"/>
                <w:sz w:val="18"/>
                <w:szCs w:val="18"/>
              </w:rPr>
              <w:t xml:space="preserve"> </w:t>
            </w:r>
            <w:r w:rsidRPr="0023597A">
              <w:rPr>
                <w:rStyle w:val="aff1"/>
                <w:b w:val="0"/>
                <w:i w:val="0"/>
                <w:color w:val="000000"/>
                <w:sz w:val="18"/>
                <w:szCs w:val="18"/>
                <w:lang w:val="ru-RU"/>
              </w:rPr>
              <w:t>тыс. руб.;</w:t>
            </w:r>
          </w:p>
          <w:p w:rsidR="0023597A" w:rsidRPr="0023597A" w:rsidRDefault="0023597A" w:rsidP="0023597A">
            <w:pPr>
              <w:autoSpaceDE w:val="0"/>
              <w:autoSpaceDN w:val="0"/>
              <w:adjustRightInd w:val="0"/>
              <w:rPr>
                <w:rStyle w:val="aff1"/>
                <w:b w:val="0"/>
                <w:i w:val="0"/>
                <w:color w:val="000000"/>
                <w:sz w:val="18"/>
                <w:szCs w:val="18"/>
                <w:lang w:val="ru-RU"/>
              </w:rPr>
            </w:pPr>
            <w:r w:rsidRPr="0023597A">
              <w:rPr>
                <w:rStyle w:val="aff1"/>
                <w:b w:val="0"/>
                <w:i w:val="0"/>
                <w:color w:val="000000"/>
                <w:sz w:val="18"/>
                <w:szCs w:val="18"/>
                <w:lang w:val="ru-RU"/>
              </w:rPr>
              <w:t>2022 год –</w:t>
            </w:r>
            <w:r w:rsidRPr="0023597A">
              <w:rPr>
                <w:b/>
                <w:i/>
                <w:color w:val="000000"/>
                <w:sz w:val="18"/>
                <w:szCs w:val="18"/>
              </w:rPr>
              <w:t xml:space="preserve"> </w:t>
            </w:r>
            <w:r w:rsidRPr="0023597A">
              <w:rPr>
                <w:color w:val="000000"/>
                <w:sz w:val="18"/>
                <w:szCs w:val="18"/>
              </w:rPr>
              <w:t>212,401</w:t>
            </w:r>
            <w:r w:rsidRPr="0023597A">
              <w:rPr>
                <w:b/>
                <w:i/>
                <w:color w:val="000000"/>
                <w:sz w:val="18"/>
                <w:szCs w:val="18"/>
              </w:rPr>
              <w:t xml:space="preserve"> </w:t>
            </w:r>
            <w:r w:rsidRPr="0023597A">
              <w:rPr>
                <w:rStyle w:val="aff1"/>
                <w:b w:val="0"/>
                <w:i w:val="0"/>
                <w:color w:val="000000"/>
                <w:sz w:val="18"/>
                <w:szCs w:val="18"/>
                <w:lang w:val="ru-RU"/>
              </w:rPr>
              <w:t>тыс. руб.;</w:t>
            </w:r>
          </w:p>
          <w:p w:rsidR="0023597A" w:rsidRPr="0023597A" w:rsidRDefault="0023597A" w:rsidP="0023597A">
            <w:pPr>
              <w:autoSpaceDE w:val="0"/>
              <w:autoSpaceDN w:val="0"/>
              <w:adjustRightInd w:val="0"/>
              <w:rPr>
                <w:rStyle w:val="aff1"/>
                <w:b w:val="0"/>
                <w:i w:val="0"/>
                <w:color w:val="000000"/>
                <w:sz w:val="18"/>
                <w:szCs w:val="18"/>
                <w:lang w:val="ru-RU"/>
              </w:rPr>
            </w:pPr>
            <w:r w:rsidRPr="0023597A">
              <w:rPr>
                <w:rStyle w:val="aff1"/>
                <w:b w:val="0"/>
                <w:i w:val="0"/>
                <w:color w:val="000000"/>
                <w:sz w:val="18"/>
                <w:szCs w:val="18"/>
                <w:lang w:val="ru-RU"/>
              </w:rPr>
              <w:t xml:space="preserve">2023 год – </w:t>
            </w:r>
            <w:r w:rsidRPr="0023597A">
              <w:rPr>
                <w:color w:val="000000"/>
                <w:sz w:val="18"/>
                <w:szCs w:val="18"/>
              </w:rPr>
              <w:t>116,401</w:t>
            </w:r>
            <w:r w:rsidRPr="0023597A">
              <w:rPr>
                <w:b/>
                <w:i/>
                <w:color w:val="000000"/>
                <w:sz w:val="18"/>
                <w:szCs w:val="18"/>
              </w:rPr>
              <w:t xml:space="preserve"> </w:t>
            </w:r>
            <w:r w:rsidRPr="0023597A">
              <w:rPr>
                <w:rStyle w:val="aff1"/>
                <w:b w:val="0"/>
                <w:i w:val="0"/>
                <w:color w:val="000000"/>
                <w:sz w:val="18"/>
                <w:szCs w:val="18"/>
                <w:lang w:val="ru-RU"/>
              </w:rPr>
              <w:t>тыс. руб.;</w:t>
            </w:r>
          </w:p>
          <w:p w:rsidR="0023597A" w:rsidRPr="0023597A" w:rsidRDefault="0023597A" w:rsidP="0023597A">
            <w:pPr>
              <w:autoSpaceDE w:val="0"/>
              <w:autoSpaceDN w:val="0"/>
              <w:adjustRightInd w:val="0"/>
              <w:rPr>
                <w:rStyle w:val="aff1"/>
                <w:b w:val="0"/>
                <w:i w:val="0"/>
                <w:sz w:val="18"/>
                <w:szCs w:val="18"/>
                <w:lang w:val="ru-RU"/>
              </w:rPr>
            </w:pPr>
            <w:r w:rsidRPr="0023597A">
              <w:rPr>
                <w:rStyle w:val="aff1"/>
                <w:b w:val="0"/>
                <w:i w:val="0"/>
                <w:color w:val="000000"/>
                <w:sz w:val="18"/>
                <w:szCs w:val="18"/>
                <w:lang w:val="ru-RU"/>
              </w:rPr>
              <w:t>2024 год –</w:t>
            </w:r>
            <w:r w:rsidRPr="0023597A">
              <w:rPr>
                <w:b/>
                <w:i/>
                <w:color w:val="000000"/>
                <w:sz w:val="18"/>
                <w:szCs w:val="18"/>
              </w:rPr>
              <w:t xml:space="preserve"> </w:t>
            </w:r>
            <w:r w:rsidRPr="0023597A">
              <w:rPr>
                <w:color w:val="000000"/>
                <w:sz w:val="18"/>
                <w:szCs w:val="18"/>
              </w:rPr>
              <w:t>119,401</w:t>
            </w:r>
            <w:r w:rsidRPr="0023597A">
              <w:rPr>
                <w:b/>
                <w:i/>
                <w:color w:val="000000"/>
                <w:sz w:val="18"/>
                <w:szCs w:val="18"/>
              </w:rPr>
              <w:t xml:space="preserve"> </w:t>
            </w:r>
            <w:r w:rsidRPr="0023597A">
              <w:rPr>
                <w:rStyle w:val="aff1"/>
                <w:b w:val="0"/>
                <w:i w:val="0"/>
                <w:color w:val="000000"/>
                <w:sz w:val="18"/>
                <w:szCs w:val="18"/>
                <w:lang w:val="ru-RU"/>
              </w:rPr>
              <w:t>тыс. руб.</w:t>
            </w:r>
          </w:p>
        </w:tc>
      </w:tr>
    </w:tbl>
    <w:p w:rsidR="0023597A" w:rsidRPr="0023597A" w:rsidRDefault="0023597A" w:rsidP="0023597A">
      <w:pPr>
        <w:tabs>
          <w:tab w:val="left" w:pos="940"/>
          <w:tab w:val="center" w:pos="4677"/>
          <w:tab w:val="right" w:pos="9354"/>
        </w:tabs>
        <w:autoSpaceDE w:val="0"/>
        <w:autoSpaceDN w:val="0"/>
        <w:adjustRightInd w:val="0"/>
        <w:rPr>
          <w:sz w:val="18"/>
          <w:szCs w:val="18"/>
        </w:rPr>
      </w:pPr>
      <w:r w:rsidRPr="0023597A">
        <w:rPr>
          <w:b/>
          <w:sz w:val="18"/>
          <w:szCs w:val="18"/>
        </w:rPr>
        <w:tab/>
      </w:r>
      <w:r w:rsidRPr="0023597A">
        <w:rPr>
          <w:b/>
          <w:sz w:val="18"/>
          <w:szCs w:val="18"/>
        </w:rPr>
        <w:tab/>
      </w:r>
      <w:r w:rsidRPr="0023597A">
        <w:rPr>
          <w:b/>
          <w:sz w:val="18"/>
          <w:szCs w:val="18"/>
        </w:rPr>
        <w:tab/>
      </w:r>
      <w:r w:rsidRPr="0023597A">
        <w:rPr>
          <w:sz w:val="18"/>
          <w:szCs w:val="18"/>
        </w:rPr>
        <w:t xml:space="preserve">»; </w:t>
      </w:r>
      <w:r w:rsidRPr="0023597A">
        <w:rPr>
          <w:sz w:val="18"/>
          <w:szCs w:val="18"/>
        </w:rPr>
        <w:tab/>
      </w:r>
    </w:p>
    <w:p w:rsidR="0023597A" w:rsidRDefault="0023597A" w:rsidP="0023597A">
      <w:pPr>
        <w:pStyle w:val="ConsPlusTitle"/>
        <w:widowControl/>
        <w:jc w:val="both"/>
        <w:rPr>
          <w:rFonts w:ascii="Times New Roman" w:hAnsi="Times New Roman"/>
          <w:b w:val="0"/>
          <w:sz w:val="18"/>
          <w:szCs w:val="18"/>
        </w:rPr>
      </w:pPr>
      <w:r w:rsidRPr="0023597A">
        <w:rPr>
          <w:rFonts w:ascii="Times New Roman" w:hAnsi="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23597A" w:rsidRPr="0023597A" w:rsidRDefault="0023597A" w:rsidP="0023597A">
      <w:pPr>
        <w:pStyle w:val="21"/>
        <w:spacing w:after="0" w:line="240" w:lineRule="auto"/>
        <w:jc w:val="center"/>
        <w:rPr>
          <w:b/>
          <w:sz w:val="18"/>
          <w:szCs w:val="18"/>
        </w:rPr>
      </w:pPr>
      <w:r w:rsidRPr="0023597A">
        <w:rPr>
          <w:b/>
          <w:sz w:val="18"/>
          <w:szCs w:val="18"/>
        </w:rPr>
        <w:t>«4. Ресурсное обеспечение и перечень мероприятий муниципальной программы</w:t>
      </w:r>
    </w:p>
    <w:p w:rsidR="0023597A" w:rsidRPr="0023597A" w:rsidRDefault="0023597A" w:rsidP="0023597A">
      <w:pPr>
        <w:pStyle w:val="Default"/>
        <w:jc w:val="both"/>
        <w:rPr>
          <w:rStyle w:val="aff1"/>
          <w:b w:val="0"/>
          <w:i w:val="0"/>
          <w:sz w:val="18"/>
          <w:szCs w:val="18"/>
          <w:lang w:val="ru-RU"/>
        </w:rPr>
      </w:pPr>
      <w:r w:rsidRPr="0023597A">
        <w:rPr>
          <w:sz w:val="18"/>
          <w:szCs w:val="18"/>
        </w:rPr>
        <w:t xml:space="preserve">Финансовое обеспечение реализации муниципальной программы осуществляется за счет средств бюджета Мошковского сельсовета Бековского района Пензенской области </w:t>
      </w:r>
      <w:r w:rsidRPr="0023597A">
        <w:rPr>
          <w:rStyle w:val="aff1"/>
          <w:sz w:val="18"/>
          <w:szCs w:val="18"/>
          <w:lang w:val="ru-RU"/>
        </w:rPr>
        <w:t xml:space="preserve">– </w:t>
      </w:r>
      <w:r w:rsidRPr="0023597A">
        <w:rPr>
          <w:sz w:val="18"/>
          <w:szCs w:val="18"/>
        </w:rPr>
        <w:t>852,706 тыс. руб.</w:t>
      </w:r>
      <w:r w:rsidRPr="0023597A">
        <w:rPr>
          <w:rStyle w:val="aff1"/>
          <w:sz w:val="18"/>
          <w:szCs w:val="18"/>
          <w:lang w:val="ru-RU"/>
        </w:rPr>
        <w:t xml:space="preserve">, </w:t>
      </w:r>
      <w:r w:rsidRPr="0023597A">
        <w:rPr>
          <w:rStyle w:val="aff1"/>
          <w:b w:val="0"/>
          <w:i w:val="0"/>
          <w:sz w:val="18"/>
          <w:szCs w:val="18"/>
          <w:lang w:val="ru-RU"/>
        </w:rPr>
        <w:t>из них по годам:</w:t>
      </w:r>
    </w:p>
    <w:p w:rsidR="0023597A" w:rsidRPr="0023597A" w:rsidRDefault="0023597A" w:rsidP="0023597A">
      <w:pPr>
        <w:autoSpaceDE w:val="0"/>
        <w:autoSpaceDN w:val="0"/>
        <w:adjustRightInd w:val="0"/>
        <w:jc w:val="both"/>
        <w:rPr>
          <w:rStyle w:val="aff1"/>
          <w:b w:val="0"/>
          <w:i w:val="0"/>
          <w:color w:val="000000"/>
          <w:sz w:val="18"/>
          <w:szCs w:val="18"/>
          <w:lang w:val="ru-RU"/>
        </w:rPr>
      </w:pPr>
      <w:r w:rsidRPr="0023597A">
        <w:rPr>
          <w:rStyle w:val="aff1"/>
          <w:b w:val="0"/>
          <w:i w:val="0"/>
          <w:color w:val="000000"/>
          <w:sz w:val="18"/>
          <w:szCs w:val="18"/>
          <w:lang w:val="ru-RU"/>
        </w:rPr>
        <w:t xml:space="preserve">2019 год </w:t>
      </w:r>
      <w:r w:rsidRPr="0023597A">
        <w:rPr>
          <w:rStyle w:val="aff1"/>
          <w:color w:val="000000"/>
          <w:sz w:val="18"/>
          <w:szCs w:val="18"/>
          <w:lang w:val="ru-RU"/>
        </w:rPr>
        <w:t xml:space="preserve">– </w:t>
      </w:r>
      <w:r w:rsidRPr="0023597A">
        <w:rPr>
          <w:color w:val="000000"/>
          <w:sz w:val="18"/>
          <w:szCs w:val="18"/>
        </w:rPr>
        <w:t>85,320</w:t>
      </w:r>
      <w:r w:rsidRPr="0023597A">
        <w:rPr>
          <w:b/>
          <w:i/>
          <w:color w:val="000000"/>
          <w:sz w:val="18"/>
          <w:szCs w:val="18"/>
        </w:rPr>
        <w:t xml:space="preserve"> </w:t>
      </w:r>
      <w:r w:rsidRPr="0023597A">
        <w:rPr>
          <w:rStyle w:val="aff1"/>
          <w:b w:val="0"/>
          <w:i w:val="0"/>
          <w:color w:val="000000"/>
          <w:sz w:val="18"/>
          <w:szCs w:val="18"/>
          <w:lang w:val="ru-RU"/>
        </w:rPr>
        <w:t>тыс. руб.;</w:t>
      </w:r>
    </w:p>
    <w:p w:rsidR="0023597A" w:rsidRPr="0023597A" w:rsidRDefault="0023597A" w:rsidP="0023597A">
      <w:pPr>
        <w:autoSpaceDE w:val="0"/>
        <w:autoSpaceDN w:val="0"/>
        <w:adjustRightInd w:val="0"/>
        <w:jc w:val="both"/>
        <w:rPr>
          <w:rStyle w:val="aff1"/>
          <w:b w:val="0"/>
          <w:i w:val="0"/>
          <w:color w:val="000000"/>
          <w:sz w:val="18"/>
          <w:szCs w:val="18"/>
          <w:lang w:val="ru-RU"/>
        </w:rPr>
      </w:pPr>
      <w:r w:rsidRPr="0023597A">
        <w:rPr>
          <w:rStyle w:val="aff1"/>
          <w:b w:val="0"/>
          <w:i w:val="0"/>
          <w:color w:val="000000"/>
          <w:sz w:val="18"/>
          <w:szCs w:val="18"/>
          <w:lang w:val="ru-RU"/>
        </w:rPr>
        <w:t xml:space="preserve">2020 год – </w:t>
      </w:r>
      <w:r w:rsidRPr="0023597A">
        <w:rPr>
          <w:color w:val="000000"/>
          <w:sz w:val="18"/>
          <w:szCs w:val="18"/>
        </w:rPr>
        <w:t>229,788</w:t>
      </w:r>
      <w:r w:rsidRPr="0023597A">
        <w:rPr>
          <w:b/>
          <w:i/>
          <w:color w:val="000000"/>
          <w:sz w:val="18"/>
          <w:szCs w:val="18"/>
        </w:rPr>
        <w:t xml:space="preserve"> </w:t>
      </w:r>
      <w:r w:rsidRPr="0023597A">
        <w:rPr>
          <w:rStyle w:val="aff1"/>
          <w:b w:val="0"/>
          <w:i w:val="0"/>
          <w:color w:val="000000"/>
          <w:sz w:val="18"/>
          <w:szCs w:val="18"/>
          <w:lang w:val="ru-RU"/>
        </w:rPr>
        <w:t>тыс. руб.;</w:t>
      </w:r>
    </w:p>
    <w:p w:rsidR="0023597A" w:rsidRPr="0023597A" w:rsidRDefault="0023597A" w:rsidP="0023597A">
      <w:pPr>
        <w:autoSpaceDE w:val="0"/>
        <w:autoSpaceDN w:val="0"/>
        <w:adjustRightInd w:val="0"/>
        <w:jc w:val="both"/>
        <w:rPr>
          <w:rStyle w:val="aff1"/>
          <w:b w:val="0"/>
          <w:i w:val="0"/>
          <w:color w:val="000000"/>
          <w:sz w:val="18"/>
          <w:szCs w:val="18"/>
          <w:lang w:val="ru-RU"/>
        </w:rPr>
      </w:pPr>
      <w:r w:rsidRPr="0023597A">
        <w:rPr>
          <w:rStyle w:val="aff1"/>
          <w:b w:val="0"/>
          <w:i w:val="0"/>
          <w:color w:val="000000"/>
          <w:sz w:val="18"/>
          <w:szCs w:val="18"/>
          <w:lang w:val="ru-RU"/>
        </w:rPr>
        <w:t xml:space="preserve">2021 год – </w:t>
      </w:r>
      <w:r w:rsidRPr="0023597A">
        <w:rPr>
          <w:color w:val="000000"/>
          <w:sz w:val="18"/>
          <w:szCs w:val="18"/>
        </w:rPr>
        <w:t>89,395</w:t>
      </w:r>
      <w:r w:rsidRPr="0023597A">
        <w:rPr>
          <w:b/>
          <w:i/>
          <w:color w:val="000000"/>
          <w:sz w:val="18"/>
          <w:szCs w:val="18"/>
        </w:rPr>
        <w:t xml:space="preserve"> </w:t>
      </w:r>
      <w:r w:rsidRPr="0023597A">
        <w:rPr>
          <w:rStyle w:val="aff1"/>
          <w:b w:val="0"/>
          <w:i w:val="0"/>
          <w:color w:val="000000"/>
          <w:sz w:val="18"/>
          <w:szCs w:val="18"/>
          <w:lang w:val="ru-RU"/>
        </w:rPr>
        <w:t>тыс. руб.;</w:t>
      </w:r>
    </w:p>
    <w:p w:rsidR="0023597A" w:rsidRPr="0023597A" w:rsidRDefault="0023597A" w:rsidP="0023597A">
      <w:pPr>
        <w:autoSpaceDE w:val="0"/>
        <w:autoSpaceDN w:val="0"/>
        <w:adjustRightInd w:val="0"/>
        <w:jc w:val="both"/>
        <w:rPr>
          <w:rStyle w:val="aff1"/>
          <w:b w:val="0"/>
          <w:i w:val="0"/>
          <w:color w:val="000000"/>
          <w:sz w:val="18"/>
          <w:szCs w:val="18"/>
          <w:lang w:val="ru-RU"/>
        </w:rPr>
      </w:pPr>
      <w:r w:rsidRPr="0023597A">
        <w:rPr>
          <w:rStyle w:val="aff1"/>
          <w:b w:val="0"/>
          <w:i w:val="0"/>
          <w:color w:val="000000"/>
          <w:sz w:val="18"/>
          <w:szCs w:val="18"/>
          <w:lang w:val="ru-RU"/>
        </w:rPr>
        <w:t xml:space="preserve">2022 год </w:t>
      </w:r>
      <w:r w:rsidRPr="0023597A">
        <w:rPr>
          <w:rStyle w:val="aff1"/>
          <w:color w:val="000000"/>
          <w:sz w:val="18"/>
          <w:szCs w:val="18"/>
          <w:lang w:val="ru-RU"/>
        </w:rPr>
        <w:t>–</w:t>
      </w:r>
      <w:r w:rsidRPr="0023597A">
        <w:rPr>
          <w:color w:val="000000"/>
          <w:sz w:val="18"/>
          <w:szCs w:val="18"/>
        </w:rPr>
        <w:t xml:space="preserve"> 212,401</w:t>
      </w:r>
      <w:r w:rsidRPr="0023597A">
        <w:rPr>
          <w:b/>
          <w:i/>
          <w:color w:val="000000"/>
          <w:sz w:val="18"/>
          <w:szCs w:val="18"/>
        </w:rPr>
        <w:t xml:space="preserve"> </w:t>
      </w:r>
      <w:r w:rsidRPr="0023597A">
        <w:rPr>
          <w:rStyle w:val="aff1"/>
          <w:b w:val="0"/>
          <w:i w:val="0"/>
          <w:color w:val="000000"/>
          <w:sz w:val="18"/>
          <w:szCs w:val="18"/>
          <w:lang w:val="ru-RU"/>
        </w:rPr>
        <w:t>тыс. руб.;</w:t>
      </w:r>
    </w:p>
    <w:p w:rsidR="0023597A" w:rsidRPr="0023597A" w:rsidRDefault="0023597A" w:rsidP="0023597A">
      <w:pPr>
        <w:autoSpaceDE w:val="0"/>
        <w:autoSpaceDN w:val="0"/>
        <w:adjustRightInd w:val="0"/>
        <w:jc w:val="both"/>
        <w:rPr>
          <w:rStyle w:val="aff1"/>
          <w:b w:val="0"/>
          <w:i w:val="0"/>
          <w:color w:val="000000"/>
          <w:sz w:val="18"/>
          <w:szCs w:val="18"/>
          <w:lang w:val="ru-RU"/>
        </w:rPr>
      </w:pPr>
      <w:r w:rsidRPr="0023597A">
        <w:rPr>
          <w:rStyle w:val="aff1"/>
          <w:b w:val="0"/>
          <w:i w:val="0"/>
          <w:color w:val="000000"/>
          <w:sz w:val="18"/>
          <w:szCs w:val="18"/>
          <w:lang w:val="ru-RU"/>
        </w:rPr>
        <w:t xml:space="preserve">2023 год – </w:t>
      </w:r>
      <w:r w:rsidRPr="0023597A">
        <w:rPr>
          <w:color w:val="000000"/>
          <w:sz w:val="18"/>
          <w:szCs w:val="18"/>
        </w:rPr>
        <w:t>116,401</w:t>
      </w:r>
      <w:r w:rsidRPr="0023597A">
        <w:rPr>
          <w:b/>
          <w:i/>
          <w:color w:val="000000"/>
          <w:sz w:val="18"/>
          <w:szCs w:val="18"/>
        </w:rPr>
        <w:t xml:space="preserve"> </w:t>
      </w:r>
      <w:r w:rsidRPr="0023597A">
        <w:rPr>
          <w:rStyle w:val="aff1"/>
          <w:b w:val="0"/>
          <w:i w:val="0"/>
          <w:color w:val="000000"/>
          <w:sz w:val="18"/>
          <w:szCs w:val="18"/>
          <w:lang w:val="ru-RU"/>
        </w:rPr>
        <w:t>тыс. руб.;</w:t>
      </w:r>
    </w:p>
    <w:p w:rsidR="0023597A" w:rsidRPr="0023597A" w:rsidRDefault="0023597A" w:rsidP="0023597A">
      <w:pPr>
        <w:autoSpaceDE w:val="0"/>
        <w:autoSpaceDN w:val="0"/>
        <w:adjustRightInd w:val="0"/>
        <w:jc w:val="both"/>
        <w:rPr>
          <w:rStyle w:val="aff1"/>
          <w:b w:val="0"/>
          <w:i w:val="0"/>
          <w:color w:val="000000"/>
          <w:sz w:val="18"/>
          <w:szCs w:val="18"/>
          <w:lang w:val="ru-RU"/>
        </w:rPr>
      </w:pPr>
      <w:r w:rsidRPr="0023597A">
        <w:rPr>
          <w:rStyle w:val="aff1"/>
          <w:b w:val="0"/>
          <w:i w:val="0"/>
          <w:color w:val="000000"/>
          <w:sz w:val="18"/>
          <w:szCs w:val="18"/>
          <w:lang w:val="ru-RU"/>
        </w:rPr>
        <w:t>2024 год –</w:t>
      </w:r>
      <w:r w:rsidRPr="0023597A">
        <w:rPr>
          <w:b/>
          <w:i/>
          <w:color w:val="000000"/>
          <w:sz w:val="18"/>
          <w:szCs w:val="18"/>
        </w:rPr>
        <w:t xml:space="preserve"> </w:t>
      </w:r>
      <w:r w:rsidRPr="0023597A">
        <w:rPr>
          <w:color w:val="000000"/>
          <w:sz w:val="18"/>
          <w:szCs w:val="18"/>
        </w:rPr>
        <w:t>119,401</w:t>
      </w:r>
      <w:r w:rsidRPr="0023597A">
        <w:rPr>
          <w:b/>
          <w:i/>
          <w:color w:val="000000"/>
          <w:sz w:val="18"/>
          <w:szCs w:val="18"/>
        </w:rPr>
        <w:t xml:space="preserve"> </w:t>
      </w:r>
      <w:r w:rsidRPr="0023597A">
        <w:rPr>
          <w:rStyle w:val="aff1"/>
          <w:b w:val="0"/>
          <w:i w:val="0"/>
          <w:color w:val="000000"/>
          <w:sz w:val="18"/>
          <w:szCs w:val="18"/>
          <w:lang w:val="ru-RU"/>
        </w:rPr>
        <w:t>тыс. руб.</w:t>
      </w:r>
    </w:p>
    <w:p w:rsidR="0023597A" w:rsidRPr="0023597A" w:rsidRDefault="0023597A" w:rsidP="0023597A">
      <w:pPr>
        <w:autoSpaceDE w:val="0"/>
        <w:autoSpaceDN w:val="0"/>
        <w:adjustRightInd w:val="0"/>
        <w:jc w:val="both"/>
        <w:outlineLvl w:val="1"/>
        <w:rPr>
          <w:sz w:val="18"/>
          <w:szCs w:val="18"/>
        </w:rPr>
      </w:pPr>
      <w:r w:rsidRPr="0023597A">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23597A" w:rsidRPr="0023597A" w:rsidRDefault="0023597A" w:rsidP="0023597A">
      <w:pPr>
        <w:autoSpaceDE w:val="0"/>
        <w:autoSpaceDN w:val="0"/>
        <w:adjustRightInd w:val="0"/>
        <w:jc w:val="both"/>
        <w:rPr>
          <w:sz w:val="18"/>
          <w:szCs w:val="18"/>
        </w:rPr>
      </w:pPr>
      <w:r w:rsidRPr="0023597A">
        <w:rPr>
          <w:sz w:val="18"/>
          <w:szCs w:val="18"/>
        </w:rPr>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23597A" w:rsidRPr="0023597A" w:rsidRDefault="0023597A" w:rsidP="0023597A">
      <w:pPr>
        <w:autoSpaceDE w:val="0"/>
        <w:autoSpaceDN w:val="0"/>
        <w:adjustRightInd w:val="0"/>
        <w:jc w:val="both"/>
        <w:rPr>
          <w:sz w:val="18"/>
          <w:szCs w:val="18"/>
        </w:rPr>
      </w:pPr>
      <w:r w:rsidRPr="0023597A">
        <w:rPr>
          <w:sz w:val="18"/>
          <w:szCs w:val="18"/>
        </w:rPr>
        <w:t>Ресурсное обеспечение реализации м</w:t>
      </w:r>
      <w:r w:rsidRPr="0023597A">
        <w:rPr>
          <w:rFonts w:cs="Calibri"/>
          <w:sz w:val="18"/>
          <w:szCs w:val="18"/>
        </w:rPr>
        <w:t xml:space="preserve">униципальной программы </w:t>
      </w:r>
      <w:r w:rsidRPr="0023597A">
        <w:rPr>
          <w:sz w:val="18"/>
          <w:szCs w:val="18"/>
        </w:rPr>
        <w:t>за счет средств бюджета Мошковского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23597A" w:rsidRPr="0023597A" w:rsidRDefault="0023597A" w:rsidP="0023597A">
      <w:pPr>
        <w:autoSpaceDE w:val="0"/>
        <w:autoSpaceDN w:val="0"/>
        <w:adjustRightInd w:val="0"/>
        <w:jc w:val="both"/>
        <w:outlineLvl w:val="1"/>
        <w:rPr>
          <w:sz w:val="18"/>
          <w:szCs w:val="18"/>
        </w:rPr>
      </w:pPr>
      <w:r w:rsidRPr="0023597A">
        <w:rPr>
          <w:sz w:val="18"/>
          <w:szCs w:val="18"/>
        </w:rPr>
        <w:t>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p>
    <w:p w:rsidR="0023597A" w:rsidRPr="0023597A" w:rsidRDefault="0023597A" w:rsidP="0023597A">
      <w:pPr>
        <w:autoSpaceDE w:val="0"/>
        <w:autoSpaceDN w:val="0"/>
        <w:adjustRightInd w:val="0"/>
        <w:jc w:val="both"/>
        <w:rPr>
          <w:sz w:val="18"/>
          <w:szCs w:val="18"/>
        </w:rPr>
      </w:pPr>
      <w:r w:rsidRPr="0023597A">
        <w:rPr>
          <w:sz w:val="18"/>
          <w:szCs w:val="18"/>
        </w:rPr>
        <w:t xml:space="preserve">1.3. Приложение № 2 «Ресурсное обеспечение реализации муниципальной программы </w:t>
      </w:r>
      <w:r w:rsidRPr="0023597A">
        <w:rPr>
          <w:bCs/>
          <w:spacing w:val="-1"/>
          <w:sz w:val="18"/>
          <w:szCs w:val="18"/>
        </w:rPr>
        <w:t>«</w:t>
      </w:r>
      <w:r w:rsidRPr="0023597A">
        <w:rPr>
          <w:sz w:val="18"/>
          <w:szCs w:val="18"/>
        </w:rPr>
        <w:t>Благоустройство населенных пунктов Мошковского сельсовета Бековского района Пензенской области» за счет всех источников финансирования» изложить в новой редакции согласно приложению № 1 к настоящему постановлению;</w:t>
      </w:r>
    </w:p>
    <w:p w:rsidR="0023597A" w:rsidRPr="0023597A" w:rsidRDefault="0023597A" w:rsidP="0023597A">
      <w:pPr>
        <w:autoSpaceDE w:val="0"/>
        <w:autoSpaceDN w:val="0"/>
        <w:adjustRightInd w:val="0"/>
        <w:jc w:val="both"/>
        <w:rPr>
          <w:sz w:val="18"/>
          <w:szCs w:val="18"/>
        </w:rPr>
      </w:pPr>
      <w:r w:rsidRPr="0023597A">
        <w:rPr>
          <w:sz w:val="18"/>
          <w:szCs w:val="18"/>
        </w:rPr>
        <w:t xml:space="preserve">1.4. Приложение № 3 «Ресурсное обеспечение реализации муниципальной программы </w:t>
      </w:r>
      <w:r w:rsidRPr="0023597A">
        <w:rPr>
          <w:bCs/>
          <w:spacing w:val="-1"/>
          <w:sz w:val="18"/>
          <w:szCs w:val="18"/>
        </w:rPr>
        <w:t>«</w:t>
      </w:r>
      <w:r w:rsidRPr="0023597A">
        <w:rPr>
          <w:sz w:val="18"/>
          <w:szCs w:val="18"/>
        </w:rPr>
        <w:t>Благоустройство населенных пунктов Мошковского сельсовета Бековского района Пензенской области»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23597A" w:rsidRPr="0023597A" w:rsidRDefault="0023597A" w:rsidP="0023597A">
      <w:pPr>
        <w:autoSpaceDE w:val="0"/>
        <w:autoSpaceDN w:val="0"/>
        <w:adjustRightInd w:val="0"/>
        <w:jc w:val="both"/>
        <w:rPr>
          <w:sz w:val="18"/>
          <w:szCs w:val="18"/>
        </w:rPr>
      </w:pPr>
      <w:r w:rsidRPr="0023597A">
        <w:rPr>
          <w:sz w:val="18"/>
          <w:szCs w:val="18"/>
        </w:rPr>
        <w:t xml:space="preserve">1.5. Приложение № 4 «Мероприятия муниципальной программы </w:t>
      </w:r>
      <w:r w:rsidRPr="0023597A">
        <w:rPr>
          <w:bCs/>
          <w:spacing w:val="-1"/>
          <w:sz w:val="18"/>
          <w:szCs w:val="18"/>
        </w:rPr>
        <w:t>«</w:t>
      </w:r>
      <w:r w:rsidRPr="0023597A">
        <w:rPr>
          <w:sz w:val="18"/>
          <w:szCs w:val="18"/>
        </w:rPr>
        <w:t>Благоустройство населенных пунктов Мошковского сельсовета Бековского района Пензенской области» изложить в новой редакции согласно приложению № 3 к настоящему постановлению.</w:t>
      </w:r>
    </w:p>
    <w:p w:rsidR="0023597A" w:rsidRPr="0023597A" w:rsidRDefault="0023597A" w:rsidP="0023597A">
      <w:pPr>
        <w:jc w:val="both"/>
        <w:rPr>
          <w:sz w:val="18"/>
          <w:szCs w:val="18"/>
        </w:rPr>
      </w:pPr>
      <w:r w:rsidRPr="0023597A">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23597A" w:rsidRPr="0023597A" w:rsidRDefault="0023597A" w:rsidP="0023597A">
      <w:pPr>
        <w:autoSpaceDE w:val="0"/>
        <w:autoSpaceDN w:val="0"/>
        <w:adjustRightInd w:val="0"/>
        <w:jc w:val="both"/>
        <w:rPr>
          <w:sz w:val="18"/>
          <w:szCs w:val="18"/>
        </w:rPr>
      </w:pPr>
      <w:r w:rsidRPr="0023597A">
        <w:rPr>
          <w:sz w:val="18"/>
          <w:szCs w:val="18"/>
        </w:rPr>
        <w:t>3. Опубликовать настоящее постановление в информационном бюллетене «Ведомости Мошковского сельсовета».</w:t>
      </w:r>
    </w:p>
    <w:p w:rsidR="0023597A" w:rsidRPr="0023597A" w:rsidRDefault="0023597A" w:rsidP="0023597A">
      <w:pPr>
        <w:autoSpaceDE w:val="0"/>
        <w:autoSpaceDN w:val="0"/>
        <w:adjustRightInd w:val="0"/>
        <w:jc w:val="both"/>
        <w:rPr>
          <w:sz w:val="18"/>
          <w:szCs w:val="18"/>
        </w:rPr>
      </w:pPr>
      <w:r w:rsidRPr="0023597A">
        <w:rPr>
          <w:sz w:val="18"/>
          <w:szCs w:val="18"/>
        </w:rPr>
        <w:t xml:space="preserve">4. Настоящее постановление вступает в силу </w:t>
      </w:r>
      <w:r w:rsidRPr="0023597A">
        <w:rPr>
          <w:bCs/>
          <w:sz w:val="18"/>
          <w:szCs w:val="18"/>
        </w:rPr>
        <w:t xml:space="preserve">после </w:t>
      </w:r>
      <w:r w:rsidRPr="0023597A">
        <w:rPr>
          <w:sz w:val="18"/>
          <w:szCs w:val="18"/>
        </w:rPr>
        <w:t>его официального опубликования.</w:t>
      </w:r>
    </w:p>
    <w:p w:rsidR="0023597A" w:rsidRPr="0023597A" w:rsidRDefault="0023597A" w:rsidP="0023597A">
      <w:pPr>
        <w:autoSpaceDE w:val="0"/>
        <w:autoSpaceDN w:val="0"/>
        <w:adjustRightInd w:val="0"/>
        <w:jc w:val="both"/>
        <w:rPr>
          <w:sz w:val="18"/>
          <w:szCs w:val="18"/>
        </w:rPr>
      </w:pPr>
      <w:r w:rsidRPr="0023597A">
        <w:rPr>
          <w:sz w:val="18"/>
          <w:szCs w:val="18"/>
        </w:rPr>
        <w:t>5. Контроль за исполнением настоящего постановления возложить на главу администрации Мошковского сельсовета Гнивковского И.Б.</w:t>
      </w:r>
    </w:p>
    <w:p w:rsidR="0023597A" w:rsidRPr="0023597A" w:rsidRDefault="0023597A" w:rsidP="0023597A">
      <w:pPr>
        <w:pStyle w:val="ConsPlusTitle"/>
        <w:widowControl/>
        <w:jc w:val="both"/>
        <w:rPr>
          <w:rFonts w:ascii="Times New Roman" w:hAnsi="Times New Roman" w:cs="Times New Roman"/>
          <w:b w:val="0"/>
          <w:sz w:val="18"/>
          <w:szCs w:val="18"/>
        </w:rPr>
      </w:pPr>
      <w:r w:rsidRPr="0023597A">
        <w:rPr>
          <w:rFonts w:ascii="Times New Roman" w:hAnsi="Times New Roman" w:cs="Times New Roman"/>
          <w:b w:val="0"/>
          <w:sz w:val="18"/>
          <w:szCs w:val="18"/>
        </w:rPr>
        <w:t>Глава администрации</w:t>
      </w:r>
    </w:p>
    <w:p w:rsidR="0023597A" w:rsidRPr="0023597A" w:rsidRDefault="0023597A" w:rsidP="0023597A">
      <w:pPr>
        <w:pStyle w:val="ConsPlusTitle"/>
        <w:widowControl/>
        <w:jc w:val="both"/>
        <w:rPr>
          <w:rFonts w:ascii="Times New Roman" w:hAnsi="Times New Roman"/>
          <w:b w:val="0"/>
          <w:sz w:val="18"/>
          <w:szCs w:val="18"/>
        </w:rPr>
      </w:pPr>
      <w:r>
        <w:rPr>
          <w:rFonts w:ascii="Times New Roman" w:hAnsi="Times New Roman"/>
          <w:b w:val="0"/>
          <w:sz w:val="18"/>
          <w:szCs w:val="18"/>
        </w:rPr>
        <w:t>Мошковского сельсовета                                                                   И.Б. Гнивковский</w:t>
      </w:r>
    </w:p>
    <w:p w:rsidR="0023597A" w:rsidRPr="00CF3B2B" w:rsidRDefault="0023597A" w:rsidP="0023597A">
      <w:pPr>
        <w:pStyle w:val="ConsPlusTitle"/>
        <w:widowControl/>
        <w:jc w:val="both"/>
        <w:rPr>
          <w:rFonts w:ascii="Times New Roman" w:hAnsi="Times New Roman"/>
          <w:b w:val="0"/>
          <w:bCs w:val="0"/>
          <w:spacing w:val="20"/>
          <w:sz w:val="26"/>
          <w:szCs w:val="26"/>
        </w:rPr>
      </w:pPr>
    </w:p>
    <w:p w:rsidR="0023597A" w:rsidRPr="004E1371" w:rsidRDefault="0023597A" w:rsidP="0023597A">
      <w:pPr>
        <w:ind w:left="425" w:right="108"/>
        <w:jc w:val="center"/>
        <w:rPr>
          <w:sz w:val="18"/>
          <w:szCs w:val="18"/>
        </w:rPr>
      </w:pPr>
      <w:r>
        <w:rPr>
          <w:b/>
          <w:sz w:val="18"/>
          <w:szCs w:val="18"/>
        </w:rPr>
        <w:t xml:space="preserve"> </w:t>
      </w:r>
      <w:r w:rsidRPr="004E1371">
        <w:rPr>
          <w:sz w:val="18"/>
          <w:szCs w:val="18"/>
        </w:rPr>
        <w:t>Приложение № 1</w:t>
      </w:r>
      <w:r>
        <w:rPr>
          <w:sz w:val="18"/>
          <w:szCs w:val="18"/>
        </w:rPr>
        <w:t xml:space="preserve"> </w:t>
      </w:r>
      <w:r w:rsidRPr="004E1371">
        <w:rPr>
          <w:sz w:val="18"/>
          <w:szCs w:val="18"/>
        </w:rPr>
        <w:t>к постановлению администрации</w:t>
      </w:r>
      <w:r>
        <w:rPr>
          <w:sz w:val="18"/>
          <w:szCs w:val="18"/>
        </w:rPr>
        <w:t xml:space="preserve"> </w:t>
      </w:r>
      <w:r w:rsidRPr="004E1371">
        <w:rPr>
          <w:sz w:val="18"/>
          <w:szCs w:val="18"/>
        </w:rPr>
        <w:t>Мошковского сельсовета</w:t>
      </w:r>
      <w:r>
        <w:rPr>
          <w:sz w:val="18"/>
          <w:szCs w:val="18"/>
        </w:rPr>
        <w:t xml:space="preserve"> </w:t>
      </w:r>
      <w:r w:rsidRPr="004E1371">
        <w:rPr>
          <w:sz w:val="18"/>
          <w:szCs w:val="18"/>
        </w:rPr>
        <w:t>от 20.12.2019 № 135</w:t>
      </w:r>
    </w:p>
    <w:p w:rsidR="0023597A" w:rsidRPr="0023597A" w:rsidRDefault="0023597A" w:rsidP="0023597A">
      <w:pPr>
        <w:ind w:left="425" w:right="108"/>
        <w:jc w:val="center"/>
        <w:rPr>
          <w:rStyle w:val="aff1"/>
          <w:sz w:val="18"/>
          <w:szCs w:val="18"/>
          <w:lang w:val="ru-RU"/>
        </w:rPr>
      </w:pPr>
    </w:p>
    <w:p w:rsidR="0023597A" w:rsidRPr="007B509A" w:rsidRDefault="0023597A" w:rsidP="0023597A">
      <w:pPr>
        <w:autoSpaceDE w:val="0"/>
        <w:autoSpaceDN w:val="0"/>
        <w:adjustRightInd w:val="0"/>
        <w:jc w:val="center"/>
        <w:rPr>
          <w:rStyle w:val="aff1"/>
          <w:b w:val="0"/>
          <w:i w:val="0"/>
          <w:sz w:val="18"/>
          <w:szCs w:val="18"/>
          <w:lang w:val="ru-RU"/>
        </w:rPr>
      </w:pPr>
      <w:r w:rsidRPr="007B509A">
        <w:rPr>
          <w:rStyle w:val="aff1"/>
          <w:b w:val="0"/>
          <w:i w:val="0"/>
          <w:sz w:val="18"/>
          <w:szCs w:val="18"/>
          <w:lang w:val="ru-RU"/>
        </w:rPr>
        <w:t>Приложение № 2</w:t>
      </w:r>
      <w:r w:rsidR="007B509A" w:rsidRPr="007B509A">
        <w:rPr>
          <w:rStyle w:val="aff1"/>
          <w:b w:val="0"/>
          <w:i w:val="0"/>
          <w:sz w:val="18"/>
          <w:szCs w:val="18"/>
          <w:lang w:val="ru-RU"/>
        </w:rPr>
        <w:t xml:space="preserve"> </w:t>
      </w:r>
      <w:r w:rsidRPr="007B509A">
        <w:rPr>
          <w:rStyle w:val="aff1"/>
          <w:b w:val="0"/>
          <w:i w:val="0"/>
          <w:sz w:val="18"/>
          <w:szCs w:val="18"/>
          <w:lang w:val="ru-RU"/>
        </w:rPr>
        <w:t>к муниципальной программе</w:t>
      </w:r>
    </w:p>
    <w:p w:rsidR="0023597A" w:rsidRDefault="0023597A" w:rsidP="0023597A">
      <w:pPr>
        <w:pStyle w:val="ConsPlusNormal2"/>
        <w:jc w:val="center"/>
        <w:rPr>
          <w:rFonts w:ascii="Times New Roman" w:hAnsi="Times New Roman"/>
          <w:sz w:val="18"/>
          <w:szCs w:val="18"/>
        </w:rPr>
      </w:pPr>
      <w:r w:rsidRPr="004E1371">
        <w:rPr>
          <w:rFonts w:ascii="Times New Roman" w:hAnsi="Times New Roman"/>
          <w:sz w:val="18"/>
          <w:szCs w:val="18"/>
        </w:rPr>
        <w:t xml:space="preserve">Ресурсное обеспечение реализации муниципальной программы </w:t>
      </w:r>
      <w:r w:rsidRPr="007B509A">
        <w:rPr>
          <w:rStyle w:val="aff1"/>
          <w:rFonts w:ascii="Times New Roman" w:hAnsi="Times New Roman"/>
          <w:b w:val="0"/>
          <w:i w:val="0"/>
          <w:sz w:val="18"/>
          <w:szCs w:val="18"/>
          <w:lang w:val="ru-RU"/>
        </w:rPr>
        <w:t>Мошковского сельсовета</w:t>
      </w:r>
      <w:r w:rsidRPr="004E1371">
        <w:rPr>
          <w:rFonts w:ascii="Times New Roman" w:hAnsi="Times New Roman"/>
          <w:sz w:val="18"/>
          <w:szCs w:val="18"/>
        </w:rPr>
        <w:t xml:space="preserve"> Бековского района</w:t>
      </w:r>
    </w:p>
    <w:p w:rsidR="0023597A" w:rsidRPr="007B509A" w:rsidRDefault="0023597A" w:rsidP="0023597A">
      <w:pPr>
        <w:pStyle w:val="ConsPlusNormal2"/>
        <w:jc w:val="center"/>
        <w:rPr>
          <w:rStyle w:val="aff1"/>
          <w:rFonts w:ascii="Times New Roman" w:hAnsi="Times New Roman"/>
          <w:b w:val="0"/>
          <w:i w:val="0"/>
          <w:sz w:val="18"/>
          <w:szCs w:val="18"/>
          <w:lang w:val="ru-RU"/>
        </w:rPr>
      </w:pPr>
      <w:r w:rsidRPr="004E1371">
        <w:rPr>
          <w:rFonts w:ascii="Times New Roman" w:hAnsi="Times New Roman"/>
          <w:sz w:val="18"/>
          <w:szCs w:val="18"/>
        </w:rPr>
        <w:t xml:space="preserve">Пензенской области </w:t>
      </w:r>
      <w:r w:rsidRPr="004E1371">
        <w:rPr>
          <w:rFonts w:ascii="Times New Roman" w:hAnsi="Times New Roman"/>
          <w:spacing w:val="-2"/>
          <w:sz w:val="18"/>
          <w:szCs w:val="18"/>
        </w:rPr>
        <w:t xml:space="preserve">«Благоустройство населенных пунктов </w:t>
      </w:r>
      <w:r w:rsidRPr="007B509A">
        <w:rPr>
          <w:rStyle w:val="aff1"/>
          <w:rFonts w:ascii="Times New Roman" w:hAnsi="Times New Roman"/>
          <w:b w:val="0"/>
          <w:i w:val="0"/>
          <w:sz w:val="18"/>
          <w:szCs w:val="18"/>
          <w:lang w:val="ru-RU"/>
        </w:rPr>
        <w:t>Мошковского сельсовета Бековского района</w:t>
      </w:r>
    </w:p>
    <w:p w:rsidR="0023597A" w:rsidRPr="004E1371" w:rsidRDefault="0023597A" w:rsidP="0023597A">
      <w:pPr>
        <w:pStyle w:val="ConsPlusNormal2"/>
        <w:jc w:val="center"/>
        <w:rPr>
          <w:rFonts w:ascii="Times New Roman" w:hAnsi="Times New Roman"/>
          <w:sz w:val="18"/>
          <w:szCs w:val="18"/>
        </w:rPr>
      </w:pPr>
      <w:r w:rsidRPr="007B509A">
        <w:rPr>
          <w:rStyle w:val="aff1"/>
          <w:rFonts w:ascii="Times New Roman" w:hAnsi="Times New Roman"/>
          <w:b w:val="0"/>
          <w:i w:val="0"/>
          <w:sz w:val="18"/>
          <w:szCs w:val="18"/>
          <w:lang w:val="ru-RU"/>
        </w:rPr>
        <w:t>Пензенской области</w:t>
      </w:r>
      <w:r w:rsidRPr="007B509A">
        <w:rPr>
          <w:rFonts w:ascii="Times New Roman" w:hAnsi="Times New Roman"/>
          <w:b/>
          <w:i/>
          <w:spacing w:val="-2"/>
          <w:sz w:val="18"/>
          <w:szCs w:val="18"/>
        </w:rPr>
        <w:t>»</w:t>
      </w:r>
      <w:r w:rsidRPr="004E1371">
        <w:rPr>
          <w:rFonts w:ascii="Times New Roman" w:hAnsi="Times New Roman"/>
          <w:sz w:val="18"/>
          <w:szCs w:val="18"/>
        </w:rPr>
        <w:t xml:space="preserve"> за счет всех источников финансирования</w:t>
      </w:r>
    </w:p>
    <w:p w:rsidR="0023597A" w:rsidRPr="004E1371" w:rsidRDefault="0023597A" w:rsidP="0023597A">
      <w:pPr>
        <w:autoSpaceDE w:val="0"/>
        <w:autoSpaceDN w:val="0"/>
        <w:adjustRightInd w:val="0"/>
        <w:jc w:val="center"/>
        <w:rPr>
          <w:sz w:val="18"/>
          <w:szCs w:val="18"/>
          <w:lang w:eastAsia="en-US"/>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426"/>
        <w:gridCol w:w="1417"/>
        <w:gridCol w:w="1696"/>
        <w:gridCol w:w="1559"/>
        <w:gridCol w:w="709"/>
        <w:gridCol w:w="851"/>
        <w:gridCol w:w="850"/>
        <w:gridCol w:w="851"/>
        <w:gridCol w:w="850"/>
        <w:gridCol w:w="851"/>
      </w:tblGrid>
      <w:tr w:rsidR="0023597A" w:rsidRPr="004E1371" w:rsidTr="007B509A">
        <w:trPr>
          <w:trHeight w:val="241"/>
          <w:jc w:val="center"/>
        </w:trPr>
        <w:tc>
          <w:tcPr>
            <w:tcW w:w="426" w:type="dxa"/>
            <w:vMerge w:val="restart"/>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autoSpaceDE w:val="0"/>
              <w:autoSpaceDN w:val="0"/>
              <w:adjustRightInd w:val="0"/>
              <w:jc w:val="center"/>
              <w:rPr>
                <w:sz w:val="18"/>
                <w:szCs w:val="18"/>
                <w:lang w:eastAsia="en-US"/>
              </w:rPr>
            </w:pPr>
            <w:r w:rsidRPr="004E1371">
              <w:rPr>
                <w:sz w:val="18"/>
                <w:szCs w:val="18"/>
              </w:rPr>
              <w:t>№ п/п</w:t>
            </w:r>
          </w:p>
        </w:tc>
        <w:tc>
          <w:tcPr>
            <w:tcW w:w="1417" w:type="dxa"/>
            <w:vMerge w:val="restart"/>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autoSpaceDE w:val="0"/>
              <w:autoSpaceDN w:val="0"/>
              <w:adjustRightInd w:val="0"/>
              <w:jc w:val="center"/>
              <w:outlineLvl w:val="1"/>
              <w:rPr>
                <w:kern w:val="2"/>
                <w:sz w:val="18"/>
                <w:szCs w:val="18"/>
                <w:lang w:eastAsia="en-US"/>
              </w:rPr>
            </w:pPr>
            <w:r w:rsidRPr="004E1371">
              <w:rPr>
                <w:kern w:val="2"/>
                <w:sz w:val="18"/>
                <w:szCs w:val="18"/>
              </w:rPr>
              <w:t>Статус</w:t>
            </w:r>
          </w:p>
        </w:tc>
        <w:tc>
          <w:tcPr>
            <w:tcW w:w="1696" w:type="dxa"/>
            <w:vMerge w:val="restart"/>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jc w:val="center"/>
              <w:rPr>
                <w:spacing w:val="-2"/>
                <w:sz w:val="18"/>
                <w:szCs w:val="18"/>
                <w:lang w:eastAsia="en-US"/>
              </w:rPr>
            </w:pPr>
            <w:r w:rsidRPr="004E1371">
              <w:rPr>
                <w:sz w:val="18"/>
                <w:szCs w:val="18"/>
              </w:rPr>
              <w:t>Наименование муниципальной программы, подпрограммы, основных мероприятий</w:t>
            </w:r>
          </w:p>
        </w:tc>
        <w:tc>
          <w:tcPr>
            <w:tcW w:w="1559" w:type="dxa"/>
            <w:vMerge w:val="restart"/>
            <w:tcBorders>
              <w:top w:val="single" w:sz="4" w:space="0" w:color="auto"/>
              <w:left w:val="single" w:sz="4" w:space="0" w:color="auto"/>
              <w:right w:val="single" w:sz="4" w:space="0" w:color="auto"/>
            </w:tcBorders>
            <w:hideMark/>
          </w:tcPr>
          <w:p w:rsidR="0023597A" w:rsidRPr="004E1371" w:rsidRDefault="0023597A" w:rsidP="0023597A">
            <w:pPr>
              <w:autoSpaceDE w:val="0"/>
              <w:autoSpaceDN w:val="0"/>
              <w:adjustRightInd w:val="0"/>
              <w:jc w:val="center"/>
              <w:rPr>
                <w:sz w:val="18"/>
                <w:szCs w:val="18"/>
                <w:lang w:eastAsia="en-US"/>
              </w:rPr>
            </w:pPr>
            <w:r w:rsidRPr="004E1371">
              <w:rPr>
                <w:sz w:val="18"/>
                <w:szCs w:val="18"/>
              </w:rPr>
              <w:t>Источник финансирования</w:t>
            </w:r>
          </w:p>
        </w:tc>
        <w:tc>
          <w:tcPr>
            <w:tcW w:w="4962" w:type="dxa"/>
            <w:gridSpan w:val="6"/>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autoSpaceDE w:val="0"/>
              <w:autoSpaceDN w:val="0"/>
              <w:adjustRightInd w:val="0"/>
              <w:jc w:val="center"/>
              <w:rPr>
                <w:sz w:val="18"/>
                <w:szCs w:val="18"/>
                <w:lang w:eastAsia="en-US"/>
              </w:rPr>
            </w:pPr>
            <w:r w:rsidRPr="004E1371">
              <w:rPr>
                <w:sz w:val="18"/>
                <w:szCs w:val="18"/>
              </w:rPr>
              <w:t>Оценка расходов, тыс. рублей</w:t>
            </w:r>
          </w:p>
        </w:tc>
      </w:tr>
      <w:tr w:rsidR="007B509A" w:rsidRPr="004E1371" w:rsidTr="007B509A">
        <w:trPr>
          <w:trHeight w:val="64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rsidR="0023597A" w:rsidRPr="004E1371" w:rsidRDefault="0023597A" w:rsidP="0023597A">
            <w:pPr>
              <w:rPr>
                <w:sz w:val="18"/>
                <w:szCs w:val="18"/>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23597A" w:rsidRPr="004E1371" w:rsidRDefault="0023597A" w:rsidP="0023597A">
            <w:pPr>
              <w:rPr>
                <w:kern w:val="2"/>
                <w:sz w:val="18"/>
                <w:szCs w:val="18"/>
                <w:lang w:eastAsia="en-US"/>
              </w:rPr>
            </w:pPr>
          </w:p>
        </w:tc>
        <w:tc>
          <w:tcPr>
            <w:tcW w:w="1696" w:type="dxa"/>
            <w:vMerge/>
            <w:tcBorders>
              <w:top w:val="single" w:sz="4" w:space="0" w:color="auto"/>
              <w:left w:val="single" w:sz="4" w:space="0" w:color="auto"/>
              <w:bottom w:val="single" w:sz="4" w:space="0" w:color="auto"/>
              <w:right w:val="single" w:sz="4" w:space="0" w:color="auto"/>
            </w:tcBorders>
            <w:vAlign w:val="center"/>
            <w:hideMark/>
          </w:tcPr>
          <w:p w:rsidR="0023597A" w:rsidRPr="004E1371" w:rsidRDefault="0023597A" w:rsidP="0023597A">
            <w:pPr>
              <w:rPr>
                <w:spacing w:val="-2"/>
                <w:sz w:val="18"/>
                <w:szCs w:val="18"/>
                <w:lang w:eastAsia="en-US"/>
              </w:rPr>
            </w:pPr>
          </w:p>
        </w:tc>
        <w:tc>
          <w:tcPr>
            <w:tcW w:w="1559" w:type="dxa"/>
            <w:vMerge/>
            <w:tcBorders>
              <w:left w:val="single" w:sz="4" w:space="0" w:color="auto"/>
              <w:bottom w:val="single" w:sz="4" w:space="0" w:color="auto"/>
              <w:right w:val="single" w:sz="4" w:space="0" w:color="auto"/>
            </w:tcBorders>
          </w:tcPr>
          <w:p w:rsidR="0023597A" w:rsidRPr="004E1371" w:rsidRDefault="0023597A" w:rsidP="0023597A">
            <w:pPr>
              <w:autoSpaceDE w:val="0"/>
              <w:autoSpaceDN w:val="0"/>
              <w:adjustRightInd w:val="0"/>
              <w:jc w:val="center"/>
              <w:rPr>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autoSpaceDE w:val="0"/>
              <w:autoSpaceDN w:val="0"/>
              <w:adjustRightInd w:val="0"/>
              <w:spacing w:line="228" w:lineRule="auto"/>
              <w:jc w:val="center"/>
              <w:outlineLvl w:val="1"/>
              <w:rPr>
                <w:kern w:val="2"/>
                <w:sz w:val="18"/>
                <w:szCs w:val="18"/>
              </w:rPr>
            </w:pPr>
            <w:r w:rsidRPr="004E1371">
              <w:rPr>
                <w:kern w:val="2"/>
                <w:sz w:val="18"/>
                <w:szCs w:val="18"/>
              </w:rPr>
              <w:t>2019 год</w:t>
            </w:r>
          </w:p>
        </w:tc>
        <w:tc>
          <w:tcPr>
            <w:tcW w:w="851" w:type="dxa"/>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autoSpaceDE w:val="0"/>
              <w:autoSpaceDN w:val="0"/>
              <w:adjustRightInd w:val="0"/>
              <w:spacing w:line="228" w:lineRule="auto"/>
              <w:jc w:val="center"/>
              <w:outlineLvl w:val="1"/>
              <w:rPr>
                <w:kern w:val="2"/>
                <w:sz w:val="18"/>
                <w:szCs w:val="18"/>
              </w:rPr>
            </w:pPr>
            <w:r w:rsidRPr="004E1371">
              <w:rPr>
                <w:kern w:val="2"/>
                <w:sz w:val="18"/>
                <w:szCs w:val="18"/>
              </w:rPr>
              <w:t>2020 год</w:t>
            </w:r>
          </w:p>
        </w:tc>
        <w:tc>
          <w:tcPr>
            <w:tcW w:w="850" w:type="dxa"/>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autoSpaceDE w:val="0"/>
              <w:autoSpaceDN w:val="0"/>
              <w:adjustRightInd w:val="0"/>
              <w:spacing w:line="228" w:lineRule="auto"/>
              <w:jc w:val="center"/>
              <w:outlineLvl w:val="1"/>
              <w:rPr>
                <w:kern w:val="2"/>
                <w:sz w:val="18"/>
                <w:szCs w:val="18"/>
              </w:rPr>
            </w:pPr>
            <w:r w:rsidRPr="004E1371">
              <w:rPr>
                <w:kern w:val="2"/>
                <w:sz w:val="18"/>
                <w:szCs w:val="18"/>
              </w:rPr>
              <w:t>2021 год</w:t>
            </w:r>
          </w:p>
        </w:tc>
        <w:tc>
          <w:tcPr>
            <w:tcW w:w="851" w:type="dxa"/>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autoSpaceDE w:val="0"/>
              <w:autoSpaceDN w:val="0"/>
              <w:adjustRightInd w:val="0"/>
              <w:spacing w:line="228" w:lineRule="auto"/>
              <w:jc w:val="center"/>
              <w:outlineLvl w:val="1"/>
              <w:rPr>
                <w:kern w:val="2"/>
                <w:sz w:val="18"/>
                <w:szCs w:val="18"/>
              </w:rPr>
            </w:pPr>
            <w:r w:rsidRPr="004E1371">
              <w:rPr>
                <w:kern w:val="2"/>
                <w:sz w:val="18"/>
                <w:szCs w:val="18"/>
              </w:rPr>
              <w:t>2022 год</w:t>
            </w:r>
          </w:p>
        </w:tc>
        <w:tc>
          <w:tcPr>
            <w:tcW w:w="850" w:type="dxa"/>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autoSpaceDE w:val="0"/>
              <w:autoSpaceDN w:val="0"/>
              <w:adjustRightInd w:val="0"/>
              <w:spacing w:line="228" w:lineRule="auto"/>
              <w:jc w:val="center"/>
              <w:outlineLvl w:val="1"/>
              <w:rPr>
                <w:kern w:val="2"/>
                <w:sz w:val="18"/>
                <w:szCs w:val="18"/>
              </w:rPr>
            </w:pPr>
            <w:r w:rsidRPr="004E1371">
              <w:rPr>
                <w:kern w:val="2"/>
                <w:sz w:val="18"/>
                <w:szCs w:val="18"/>
              </w:rPr>
              <w:t>2023 год</w:t>
            </w:r>
          </w:p>
        </w:tc>
        <w:tc>
          <w:tcPr>
            <w:tcW w:w="851" w:type="dxa"/>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autoSpaceDE w:val="0"/>
              <w:autoSpaceDN w:val="0"/>
              <w:adjustRightInd w:val="0"/>
              <w:spacing w:line="228" w:lineRule="auto"/>
              <w:jc w:val="center"/>
              <w:outlineLvl w:val="1"/>
              <w:rPr>
                <w:kern w:val="2"/>
                <w:sz w:val="18"/>
                <w:szCs w:val="18"/>
              </w:rPr>
            </w:pPr>
            <w:r w:rsidRPr="004E1371">
              <w:rPr>
                <w:kern w:val="2"/>
                <w:sz w:val="18"/>
                <w:szCs w:val="18"/>
              </w:rPr>
              <w:t>2024 год</w:t>
            </w:r>
          </w:p>
        </w:tc>
      </w:tr>
      <w:tr w:rsidR="007B509A" w:rsidRPr="004E1371" w:rsidTr="007B509A">
        <w:trPr>
          <w:jc w:val="center"/>
        </w:trPr>
        <w:tc>
          <w:tcPr>
            <w:tcW w:w="426" w:type="dxa"/>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autoSpaceDE w:val="0"/>
              <w:autoSpaceDN w:val="0"/>
              <w:adjustRightInd w:val="0"/>
              <w:jc w:val="center"/>
              <w:rPr>
                <w:sz w:val="18"/>
                <w:szCs w:val="18"/>
                <w:lang w:eastAsia="en-US"/>
              </w:rPr>
            </w:pPr>
            <w:r w:rsidRPr="004E1371">
              <w:rPr>
                <w:sz w:val="18"/>
                <w:szCs w:val="18"/>
              </w:rPr>
              <w:t>1</w:t>
            </w:r>
          </w:p>
        </w:tc>
        <w:tc>
          <w:tcPr>
            <w:tcW w:w="1417" w:type="dxa"/>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autoSpaceDE w:val="0"/>
              <w:autoSpaceDN w:val="0"/>
              <w:adjustRightInd w:val="0"/>
              <w:jc w:val="center"/>
              <w:rPr>
                <w:sz w:val="18"/>
                <w:szCs w:val="18"/>
                <w:lang w:eastAsia="en-US"/>
              </w:rPr>
            </w:pPr>
            <w:r w:rsidRPr="004E1371">
              <w:rPr>
                <w:sz w:val="18"/>
                <w:szCs w:val="18"/>
              </w:rPr>
              <w:t>2</w:t>
            </w:r>
          </w:p>
        </w:tc>
        <w:tc>
          <w:tcPr>
            <w:tcW w:w="1696" w:type="dxa"/>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autoSpaceDE w:val="0"/>
              <w:autoSpaceDN w:val="0"/>
              <w:adjustRightInd w:val="0"/>
              <w:jc w:val="center"/>
              <w:rPr>
                <w:sz w:val="18"/>
                <w:szCs w:val="18"/>
                <w:lang w:eastAsia="en-US"/>
              </w:rPr>
            </w:pPr>
            <w:r w:rsidRPr="004E1371">
              <w:rPr>
                <w:sz w:val="18"/>
                <w:szCs w:val="18"/>
              </w:rPr>
              <w:t>3</w:t>
            </w:r>
          </w:p>
        </w:tc>
        <w:tc>
          <w:tcPr>
            <w:tcW w:w="1559" w:type="dxa"/>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autoSpaceDE w:val="0"/>
              <w:autoSpaceDN w:val="0"/>
              <w:adjustRightInd w:val="0"/>
              <w:jc w:val="center"/>
              <w:rPr>
                <w:sz w:val="18"/>
                <w:szCs w:val="18"/>
                <w:lang w:eastAsia="en-US"/>
              </w:rPr>
            </w:pPr>
            <w:r w:rsidRPr="004E1371">
              <w:rPr>
                <w:sz w:val="18"/>
                <w:szCs w:val="18"/>
              </w:rPr>
              <w:t>4</w:t>
            </w:r>
          </w:p>
        </w:tc>
        <w:tc>
          <w:tcPr>
            <w:tcW w:w="709" w:type="dxa"/>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autoSpaceDE w:val="0"/>
              <w:autoSpaceDN w:val="0"/>
              <w:adjustRightInd w:val="0"/>
              <w:jc w:val="center"/>
              <w:rPr>
                <w:sz w:val="18"/>
                <w:szCs w:val="18"/>
                <w:lang w:eastAsia="en-US"/>
              </w:rPr>
            </w:pPr>
            <w:r w:rsidRPr="004E1371">
              <w:rPr>
                <w:sz w:val="18"/>
                <w:szCs w:val="18"/>
              </w:rPr>
              <w:t>5</w:t>
            </w:r>
          </w:p>
        </w:tc>
        <w:tc>
          <w:tcPr>
            <w:tcW w:w="851" w:type="dxa"/>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autoSpaceDE w:val="0"/>
              <w:autoSpaceDN w:val="0"/>
              <w:adjustRightInd w:val="0"/>
              <w:jc w:val="center"/>
              <w:rPr>
                <w:sz w:val="18"/>
                <w:szCs w:val="18"/>
                <w:lang w:eastAsia="en-US"/>
              </w:rPr>
            </w:pPr>
            <w:r w:rsidRPr="004E1371">
              <w:rPr>
                <w:sz w:val="18"/>
                <w:szCs w:val="18"/>
              </w:rPr>
              <w:t>6</w:t>
            </w:r>
          </w:p>
        </w:tc>
        <w:tc>
          <w:tcPr>
            <w:tcW w:w="850" w:type="dxa"/>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autoSpaceDE w:val="0"/>
              <w:autoSpaceDN w:val="0"/>
              <w:adjustRightInd w:val="0"/>
              <w:jc w:val="center"/>
              <w:rPr>
                <w:sz w:val="18"/>
                <w:szCs w:val="18"/>
                <w:lang w:eastAsia="en-US"/>
              </w:rPr>
            </w:pPr>
            <w:r w:rsidRPr="004E1371">
              <w:rPr>
                <w:sz w:val="18"/>
                <w:szCs w:val="18"/>
              </w:rPr>
              <w:t>7</w:t>
            </w:r>
          </w:p>
        </w:tc>
        <w:tc>
          <w:tcPr>
            <w:tcW w:w="851" w:type="dxa"/>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autoSpaceDE w:val="0"/>
              <w:autoSpaceDN w:val="0"/>
              <w:adjustRightInd w:val="0"/>
              <w:jc w:val="center"/>
              <w:rPr>
                <w:sz w:val="18"/>
                <w:szCs w:val="18"/>
                <w:lang w:eastAsia="en-US"/>
              </w:rPr>
            </w:pPr>
            <w:r w:rsidRPr="004E1371">
              <w:rPr>
                <w:sz w:val="18"/>
                <w:szCs w:val="18"/>
              </w:rPr>
              <w:t>8</w:t>
            </w:r>
          </w:p>
        </w:tc>
        <w:tc>
          <w:tcPr>
            <w:tcW w:w="850" w:type="dxa"/>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autoSpaceDE w:val="0"/>
              <w:autoSpaceDN w:val="0"/>
              <w:adjustRightInd w:val="0"/>
              <w:jc w:val="center"/>
              <w:rPr>
                <w:sz w:val="18"/>
                <w:szCs w:val="18"/>
                <w:lang w:eastAsia="en-US"/>
              </w:rPr>
            </w:pPr>
            <w:r w:rsidRPr="004E1371">
              <w:rPr>
                <w:sz w:val="18"/>
                <w:szCs w:val="18"/>
              </w:rPr>
              <w:t>9</w:t>
            </w:r>
          </w:p>
        </w:tc>
        <w:tc>
          <w:tcPr>
            <w:tcW w:w="851" w:type="dxa"/>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autoSpaceDE w:val="0"/>
              <w:autoSpaceDN w:val="0"/>
              <w:adjustRightInd w:val="0"/>
              <w:jc w:val="center"/>
              <w:rPr>
                <w:sz w:val="18"/>
                <w:szCs w:val="18"/>
                <w:lang w:eastAsia="en-US"/>
              </w:rPr>
            </w:pPr>
            <w:r w:rsidRPr="004E1371">
              <w:rPr>
                <w:sz w:val="18"/>
                <w:szCs w:val="18"/>
              </w:rPr>
              <w:t>10</w:t>
            </w:r>
          </w:p>
        </w:tc>
      </w:tr>
      <w:tr w:rsidR="007B509A" w:rsidRPr="004E1371" w:rsidTr="007B509A">
        <w:trPr>
          <w:trHeight w:val="257"/>
          <w:jc w:val="center"/>
        </w:trPr>
        <w:tc>
          <w:tcPr>
            <w:tcW w:w="426" w:type="dxa"/>
            <w:vMerge w:val="restart"/>
            <w:tcBorders>
              <w:top w:val="single" w:sz="4" w:space="0" w:color="auto"/>
              <w:left w:val="single" w:sz="4" w:space="0" w:color="auto"/>
              <w:right w:val="single" w:sz="4" w:space="0" w:color="auto"/>
            </w:tcBorders>
          </w:tcPr>
          <w:p w:rsidR="0023597A" w:rsidRPr="004E1371" w:rsidRDefault="0023597A" w:rsidP="0023597A">
            <w:pPr>
              <w:autoSpaceDE w:val="0"/>
              <w:autoSpaceDN w:val="0"/>
              <w:adjustRightInd w:val="0"/>
              <w:jc w:val="center"/>
              <w:rPr>
                <w:sz w:val="18"/>
                <w:szCs w:val="18"/>
                <w:lang w:eastAsia="en-US"/>
              </w:rPr>
            </w:pPr>
            <w:r w:rsidRPr="004E1371">
              <w:rPr>
                <w:sz w:val="18"/>
                <w:szCs w:val="18"/>
                <w:lang w:eastAsia="en-US"/>
              </w:rPr>
              <w:t>1.</w:t>
            </w:r>
          </w:p>
        </w:tc>
        <w:tc>
          <w:tcPr>
            <w:tcW w:w="1417" w:type="dxa"/>
            <w:vMerge w:val="restart"/>
            <w:tcBorders>
              <w:top w:val="single" w:sz="4" w:space="0" w:color="auto"/>
              <w:left w:val="single" w:sz="4" w:space="0" w:color="auto"/>
              <w:right w:val="single" w:sz="4" w:space="0" w:color="auto"/>
            </w:tcBorders>
            <w:hideMark/>
          </w:tcPr>
          <w:p w:rsidR="0023597A" w:rsidRPr="004E1371" w:rsidRDefault="0023597A" w:rsidP="0023597A">
            <w:pPr>
              <w:autoSpaceDE w:val="0"/>
              <w:autoSpaceDN w:val="0"/>
              <w:adjustRightInd w:val="0"/>
              <w:rPr>
                <w:sz w:val="18"/>
                <w:szCs w:val="18"/>
                <w:lang w:eastAsia="en-US"/>
              </w:rPr>
            </w:pPr>
            <w:r w:rsidRPr="004E1371">
              <w:rPr>
                <w:sz w:val="18"/>
                <w:szCs w:val="18"/>
              </w:rPr>
              <w:t>Муниципальная программа</w:t>
            </w:r>
          </w:p>
        </w:tc>
        <w:tc>
          <w:tcPr>
            <w:tcW w:w="1696" w:type="dxa"/>
            <w:vMerge w:val="restart"/>
            <w:tcBorders>
              <w:top w:val="single" w:sz="4" w:space="0" w:color="auto"/>
              <w:left w:val="single" w:sz="4" w:space="0" w:color="auto"/>
              <w:right w:val="single" w:sz="4" w:space="0" w:color="auto"/>
            </w:tcBorders>
          </w:tcPr>
          <w:p w:rsidR="0023597A" w:rsidRPr="004E1371" w:rsidRDefault="0023597A" w:rsidP="0023597A">
            <w:pPr>
              <w:autoSpaceDE w:val="0"/>
              <w:autoSpaceDN w:val="0"/>
              <w:adjustRightInd w:val="0"/>
              <w:rPr>
                <w:sz w:val="18"/>
                <w:szCs w:val="18"/>
              </w:rPr>
            </w:pPr>
            <w:r w:rsidRPr="004E1371">
              <w:rPr>
                <w:sz w:val="18"/>
                <w:szCs w:val="18"/>
              </w:rPr>
              <w:t xml:space="preserve">Благоустройство населенных пунктов Мошковского сельсовета Бековского района </w:t>
            </w:r>
            <w:r w:rsidRPr="004E1371">
              <w:rPr>
                <w:sz w:val="18"/>
                <w:szCs w:val="18"/>
              </w:rPr>
              <w:lastRenderedPageBreak/>
              <w:t>Пензенской области</w:t>
            </w:r>
          </w:p>
        </w:tc>
        <w:tc>
          <w:tcPr>
            <w:tcW w:w="1559" w:type="dxa"/>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autoSpaceDE w:val="0"/>
              <w:autoSpaceDN w:val="0"/>
              <w:adjustRightInd w:val="0"/>
              <w:rPr>
                <w:sz w:val="18"/>
                <w:szCs w:val="18"/>
                <w:lang w:eastAsia="en-US"/>
              </w:rPr>
            </w:pPr>
            <w:r w:rsidRPr="004E1371">
              <w:rPr>
                <w:sz w:val="18"/>
                <w:szCs w:val="18"/>
              </w:rPr>
              <w:lastRenderedPageBreak/>
              <w:t>всего</w:t>
            </w:r>
          </w:p>
        </w:tc>
        <w:tc>
          <w:tcPr>
            <w:tcW w:w="709"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autoSpaceDE w:val="0"/>
              <w:autoSpaceDN w:val="0"/>
              <w:adjustRightInd w:val="0"/>
              <w:jc w:val="center"/>
              <w:rPr>
                <w:color w:val="000000"/>
                <w:sz w:val="18"/>
                <w:szCs w:val="18"/>
                <w:lang w:eastAsia="en-US"/>
              </w:rPr>
            </w:pPr>
            <w:r w:rsidRPr="004E1371">
              <w:rPr>
                <w:color w:val="000000"/>
                <w:sz w:val="18"/>
                <w:szCs w:val="18"/>
              </w:rPr>
              <w:t>85,320</w:t>
            </w:r>
          </w:p>
        </w:tc>
        <w:tc>
          <w:tcPr>
            <w:tcW w:w="851"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jc w:val="center"/>
              <w:rPr>
                <w:color w:val="000000"/>
                <w:sz w:val="18"/>
                <w:szCs w:val="18"/>
              </w:rPr>
            </w:pPr>
            <w:r w:rsidRPr="004E1371">
              <w:rPr>
                <w:color w:val="000000"/>
                <w:sz w:val="18"/>
                <w:szCs w:val="18"/>
              </w:rPr>
              <w:t>229,788</w:t>
            </w:r>
          </w:p>
        </w:tc>
        <w:tc>
          <w:tcPr>
            <w:tcW w:w="850"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jc w:val="center"/>
              <w:rPr>
                <w:color w:val="000000"/>
                <w:sz w:val="18"/>
                <w:szCs w:val="18"/>
              </w:rPr>
            </w:pPr>
            <w:r w:rsidRPr="004E1371">
              <w:rPr>
                <w:color w:val="000000"/>
                <w:sz w:val="18"/>
                <w:szCs w:val="18"/>
              </w:rPr>
              <w:t>89,395</w:t>
            </w:r>
          </w:p>
        </w:tc>
        <w:tc>
          <w:tcPr>
            <w:tcW w:w="851"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jc w:val="center"/>
              <w:rPr>
                <w:color w:val="000000"/>
                <w:sz w:val="18"/>
                <w:szCs w:val="18"/>
              </w:rPr>
            </w:pPr>
            <w:r w:rsidRPr="004E1371">
              <w:rPr>
                <w:color w:val="000000"/>
                <w:sz w:val="18"/>
                <w:szCs w:val="18"/>
              </w:rPr>
              <w:t>212,401</w:t>
            </w:r>
          </w:p>
        </w:tc>
        <w:tc>
          <w:tcPr>
            <w:tcW w:w="850"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jc w:val="center"/>
              <w:rPr>
                <w:color w:val="000000"/>
                <w:sz w:val="18"/>
                <w:szCs w:val="18"/>
              </w:rPr>
            </w:pPr>
            <w:r w:rsidRPr="004E1371">
              <w:rPr>
                <w:color w:val="000000"/>
                <w:sz w:val="18"/>
                <w:szCs w:val="18"/>
              </w:rPr>
              <w:t>116,401</w:t>
            </w:r>
          </w:p>
        </w:tc>
        <w:tc>
          <w:tcPr>
            <w:tcW w:w="851"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jc w:val="center"/>
              <w:rPr>
                <w:color w:val="000000"/>
                <w:sz w:val="18"/>
                <w:szCs w:val="18"/>
              </w:rPr>
            </w:pPr>
            <w:r w:rsidRPr="004E1371">
              <w:rPr>
                <w:color w:val="000000"/>
                <w:sz w:val="18"/>
                <w:szCs w:val="18"/>
              </w:rPr>
              <w:t>119,401</w:t>
            </w:r>
          </w:p>
        </w:tc>
      </w:tr>
      <w:tr w:rsidR="007B509A" w:rsidRPr="004E1371" w:rsidTr="007B509A">
        <w:trPr>
          <w:trHeight w:val="480"/>
          <w:jc w:val="center"/>
        </w:trPr>
        <w:tc>
          <w:tcPr>
            <w:tcW w:w="426" w:type="dxa"/>
            <w:vMerge/>
            <w:tcBorders>
              <w:left w:val="single" w:sz="4" w:space="0" w:color="auto"/>
              <w:right w:val="single" w:sz="4" w:space="0" w:color="auto"/>
            </w:tcBorders>
            <w:vAlign w:val="center"/>
            <w:hideMark/>
          </w:tcPr>
          <w:p w:rsidR="0023597A" w:rsidRPr="004E1371" w:rsidRDefault="0023597A" w:rsidP="0023597A">
            <w:pPr>
              <w:rPr>
                <w:sz w:val="18"/>
                <w:szCs w:val="18"/>
                <w:lang w:eastAsia="en-US"/>
              </w:rPr>
            </w:pPr>
          </w:p>
        </w:tc>
        <w:tc>
          <w:tcPr>
            <w:tcW w:w="1417" w:type="dxa"/>
            <w:vMerge/>
            <w:tcBorders>
              <w:left w:val="single" w:sz="4" w:space="0" w:color="auto"/>
              <w:right w:val="single" w:sz="4" w:space="0" w:color="auto"/>
            </w:tcBorders>
            <w:vAlign w:val="center"/>
            <w:hideMark/>
          </w:tcPr>
          <w:p w:rsidR="0023597A" w:rsidRPr="004E1371" w:rsidRDefault="0023597A" w:rsidP="0023597A">
            <w:pPr>
              <w:rPr>
                <w:sz w:val="18"/>
                <w:szCs w:val="18"/>
                <w:lang w:eastAsia="en-US"/>
              </w:rPr>
            </w:pPr>
          </w:p>
        </w:tc>
        <w:tc>
          <w:tcPr>
            <w:tcW w:w="1696" w:type="dxa"/>
            <w:vMerge/>
            <w:tcBorders>
              <w:left w:val="single" w:sz="4" w:space="0" w:color="auto"/>
              <w:right w:val="single" w:sz="4" w:space="0" w:color="auto"/>
            </w:tcBorders>
            <w:hideMark/>
          </w:tcPr>
          <w:p w:rsidR="0023597A" w:rsidRPr="004E1371" w:rsidRDefault="0023597A" w:rsidP="0023597A">
            <w:pPr>
              <w:rPr>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autoSpaceDE w:val="0"/>
              <w:autoSpaceDN w:val="0"/>
              <w:adjustRightInd w:val="0"/>
              <w:rPr>
                <w:sz w:val="18"/>
                <w:szCs w:val="18"/>
                <w:lang w:eastAsia="en-US"/>
              </w:rPr>
            </w:pPr>
            <w:r w:rsidRPr="004E1371">
              <w:rPr>
                <w:sz w:val="18"/>
                <w:szCs w:val="18"/>
              </w:rPr>
              <w:t xml:space="preserve">бюджет Мошковского сельсовета Бековского района </w:t>
            </w:r>
            <w:r w:rsidRPr="004E1371">
              <w:rPr>
                <w:sz w:val="18"/>
                <w:szCs w:val="18"/>
              </w:rPr>
              <w:lastRenderedPageBreak/>
              <w:t>Пензенской области</w:t>
            </w:r>
          </w:p>
        </w:tc>
        <w:tc>
          <w:tcPr>
            <w:tcW w:w="709"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autoSpaceDE w:val="0"/>
              <w:autoSpaceDN w:val="0"/>
              <w:adjustRightInd w:val="0"/>
              <w:jc w:val="center"/>
              <w:rPr>
                <w:color w:val="000000"/>
                <w:sz w:val="18"/>
                <w:szCs w:val="18"/>
                <w:lang w:eastAsia="en-US"/>
              </w:rPr>
            </w:pPr>
            <w:r w:rsidRPr="004E1371">
              <w:rPr>
                <w:color w:val="000000"/>
                <w:sz w:val="18"/>
                <w:szCs w:val="18"/>
              </w:rPr>
              <w:lastRenderedPageBreak/>
              <w:t>85,320</w:t>
            </w:r>
          </w:p>
        </w:tc>
        <w:tc>
          <w:tcPr>
            <w:tcW w:w="851"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jc w:val="center"/>
              <w:rPr>
                <w:color w:val="000000"/>
                <w:sz w:val="18"/>
                <w:szCs w:val="18"/>
              </w:rPr>
            </w:pPr>
            <w:r w:rsidRPr="004E1371">
              <w:rPr>
                <w:color w:val="000000"/>
                <w:sz w:val="18"/>
                <w:szCs w:val="18"/>
              </w:rPr>
              <w:t>229,788</w:t>
            </w:r>
          </w:p>
        </w:tc>
        <w:tc>
          <w:tcPr>
            <w:tcW w:w="850"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jc w:val="center"/>
              <w:rPr>
                <w:color w:val="000000"/>
                <w:sz w:val="18"/>
                <w:szCs w:val="18"/>
              </w:rPr>
            </w:pPr>
            <w:r w:rsidRPr="004E1371">
              <w:rPr>
                <w:color w:val="000000"/>
                <w:sz w:val="18"/>
                <w:szCs w:val="18"/>
              </w:rPr>
              <w:t>89,395</w:t>
            </w:r>
          </w:p>
        </w:tc>
        <w:tc>
          <w:tcPr>
            <w:tcW w:w="851"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jc w:val="center"/>
              <w:rPr>
                <w:color w:val="000000"/>
                <w:sz w:val="18"/>
                <w:szCs w:val="18"/>
              </w:rPr>
            </w:pPr>
            <w:r w:rsidRPr="004E1371">
              <w:rPr>
                <w:color w:val="000000"/>
                <w:sz w:val="18"/>
                <w:szCs w:val="18"/>
              </w:rPr>
              <w:t>212,401</w:t>
            </w:r>
          </w:p>
        </w:tc>
        <w:tc>
          <w:tcPr>
            <w:tcW w:w="850"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jc w:val="center"/>
              <w:rPr>
                <w:color w:val="000000"/>
                <w:sz w:val="18"/>
                <w:szCs w:val="18"/>
              </w:rPr>
            </w:pPr>
            <w:r w:rsidRPr="004E1371">
              <w:rPr>
                <w:color w:val="000000"/>
                <w:sz w:val="18"/>
                <w:szCs w:val="18"/>
              </w:rPr>
              <w:t>116,401</w:t>
            </w:r>
          </w:p>
        </w:tc>
        <w:tc>
          <w:tcPr>
            <w:tcW w:w="851"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jc w:val="center"/>
              <w:rPr>
                <w:color w:val="000000"/>
                <w:sz w:val="18"/>
                <w:szCs w:val="18"/>
              </w:rPr>
            </w:pPr>
            <w:r w:rsidRPr="004E1371">
              <w:rPr>
                <w:color w:val="000000"/>
                <w:sz w:val="18"/>
                <w:szCs w:val="18"/>
              </w:rPr>
              <w:t>119,401</w:t>
            </w:r>
          </w:p>
        </w:tc>
      </w:tr>
      <w:tr w:rsidR="007B509A" w:rsidRPr="004E1371" w:rsidTr="007B509A">
        <w:trPr>
          <w:trHeight w:val="480"/>
          <w:jc w:val="center"/>
        </w:trPr>
        <w:tc>
          <w:tcPr>
            <w:tcW w:w="426" w:type="dxa"/>
            <w:vMerge/>
            <w:tcBorders>
              <w:left w:val="single" w:sz="4" w:space="0" w:color="auto"/>
              <w:right w:val="single" w:sz="4" w:space="0" w:color="auto"/>
            </w:tcBorders>
            <w:vAlign w:val="center"/>
            <w:hideMark/>
          </w:tcPr>
          <w:p w:rsidR="0023597A" w:rsidRPr="004E1371" w:rsidRDefault="0023597A" w:rsidP="0023597A">
            <w:pPr>
              <w:rPr>
                <w:sz w:val="18"/>
                <w:szCs w:val="18"/>
                <w:lang w:eastAsia="en-US"/>
              </w:rPr>
            </w:pPr>
          </w:p>
        </w:tc>
        <w:tc>
          <w:tcPr>
            <w:tcW w:w="1417" w:type="dxa"/>
            <w:vMerge/>
            <w:tcBorders>
              <w:left w:val="single" w:sz="4" w:space="0" w:color="auto"/>
              <w:right w:val="single" w:sz="4" w:space="0" w:color="auto"/>
            </w:tcBorders>
            <w:vAlign w:val="center"/>
            <w:hideMark/>
          </w:tcPr>
          <w:p w:rsidR="0023597A" w:rsidRPr="004E1371" w:rsidRDefault="0023597A" w:rsidP="0023597A">
            <w:pPr>
              <w:rPr>
                <w:sz w:val="18"/>
                <w:szCs w:val="18"/>
                <w:lang w:eastAsia="en-US"/>
              </w:rPr>
            </w:pPr>
          </w:p>
        </w:tc>
        <w:tc>
          <w:tcPr>
            <w:tcW w:w="1696" w:type="dxa"/>
            <w:vMerge/>
            <w:tcBorders>
              <w:left w:val="single" w:sz="4" w:space="0" w:color="auto"/>
              <w:right w:val="single" w:sz="4" w:space="0" w:color="auto"/>
            </w:tcBorders>
            <w:hideMark/>
          </w:tcPr>
          <w:p w:rsidR="0023597A" w:rsidRPr="004E1371" w:rsidRDefault="0023597A" w:rsidP="0023597A">
            <w:pPr>
              <w:rPr>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autoSpaceDE w:val="0"/>
              <w:autoSpaceDN w:val="0"/>
              <w:adjustRightInd w:val="0"/>
              <w:rPr>
                <w:sz w:val="18"/>
                <w:szCs w:val="18"/>
              </w:rPr>
            </w:pPr>
            <w:r w:rsidRPr="004E1371">
              <w:rPr>
                <w:sz w:val="18"/>
                <w:szCs w:val="18"/>
              </w:rPr>
              <w:t>бюджет Пензенской области</w:t>
            </w:r>
          </w:p>
        </w:tc>
        <w:tc>
          <w:tcPr>
            <w:tcW w:w="709"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autoSpaceDE w:val="0"/>
              <w:autoSpaceDN w:val="0"/>
              <w:adjustRightInd w:val="0"/>
              <w:jc w:val="center"/>
              <w:rPr>
                <w:sz w:val="18"/>
                <w:szCs w:val="18"/>
                <w:lang w:eastAsia="en-US"/>
              </w:rPr>
            </w:pPr>
          </w:p>
        </w:tc>
      </w:tr>
      <w:tr w:rsidR="007B509A" w:rsidRPr="004E1371" w:rsidTr="007B509A">
        <w:trPr>
          <w:trHeight w:val="480"/>
          <w:jc w:val="center"/>
        </w:trPr>
        <w:tc>
          <w:tcPr>
            <w:tcW w:w="426" w:type="dxa"/>
            <w:vMerge/>
            <w:tcBorders>
              <w:left w:val="single" w:sz="4" w:space="0" w:color="auto"/>
              <w:right w:val="single" w:sz="4" w:space="0" w:color="auto"/>
            </w:tcBorders>
            <w:vAlign w:val="center"/>
            <w:hideMark/>
          </w:tcPr>
          <w:p w:rsidR="0023597A" w:rsidRPr="004E1371" w:rsidRDefault="0023597A" w:rsidP="0023597A">
            <w:pPr>
              <w:rPr>
                <w:sz w:val="18"/>
                <w:szCs w:val="18"/>
                <w:lang w:eastAsia="en-US"/>
              </w:rPr>
            </w:pPr>
          </w:p>
        </w:tc>
        <w:tc>
          <w:tcPr>
            <w:tcW w:w="1417" w:type="dxa"/>
            <w:vMerge/>
            <w:tcBorders>
              <w:left w:val="single" w:sz="4" w:space="0" w:color="auto"/>
              <w:right w:val="single" w:sz="4" w:space="0" w:color="auto"/>
            </w:tcBorders>
            <w:vAlign w:val="center"/>
            <w:hideMark/>
          </w:tcPr>
          <w:p w:rsidR="0023597A" w:rsidRPr="004E1371" w:rsidRDefault="0023597A" w:rsidP="0023597A">
            <w:pPr>
              <w:rPr>
                <w:sz w:val="18"/>
                <w:szCs w:val="18"/>
                <w:lang w:eastAsia="en-US"/>
              </w:rPr>
            </w:pPr>
          </w:p>
        </w:tc>
        <w:tc>
          <w:tcPr>
            <w:tcW w:w="1696" w:type="dxa"/>
            <w:vMerge/>
            <w:tcBorders>
              <w:left w:val="single" w:sz="4" w:space="0" w:color="auto"/>
              <w:right w:val="single" w:sz="4" w:space="0" w:color="auto"/>
            </w:tcBorders>
            <w:hideMark/>
          </w:tcPr>
          <w:p w:rsidR="0023597A" w:rsidRPr="004E1371" w:rsidRDefault="0023597A" w:rsidP="0023597A">
            <w:pPr>
              <w:rPr>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autoSpaceDE w:val="0"/>
              <w:autoSpaceDN w:val="0"/>
              <w:adjustRightInd w:val="0"/>
              <w:rPr>
                <w:sz w:val="18"/>
                <w:szCs w:val="18"/>
              </w:rPr>
            </w:pPr>
            <w:r w:rsidRPr="004E1371">
              <w:rPr>
                <w:sz w:val="18"/>
                <w:szCs w:val="18"/>
              </w:rPr>
              <w:t>федеральный бюджет</w:t>
            </w:r>
          </w:p>
        </w:tc>
        <w:tc>
          <w:tcPr>
            <w:tcW w:w="709"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autoSpaceDE w:val="0"/>
              <w:autoSpaceDN w:val="0"/>
              <w:adjustRightInd w:val="0"/>
              <w:jc w:val="center"/>
              <w:rPr>
                <w:sz w:val="18"/>
                <w:szCs w:val="18"/>
                <w:lang w:eastAsia="en-US"/>
              </w:rPr>
            </w:pPr>
          </w:p>
        </w:tc>
      </w:tr>
      <w:tr w:rsidR="007B509A" w:rsidRPr="004E1371" w:rsidTr="007B509A">
        <w:trPr>
          <w:trHeight w:val="480"/>
          <w:jc w:val="center"/>
        </w:trPr>
        <w:tc>
          <w:tcPr>
            <w:tcW w:w="426" w:type="dxa"/>
            <w:vMerge/>
            <w:tcBorders>
              <w:left w:val="single" w:sz="4" w:space="0" w:color="auto"/>
              <w:bottom w:val="single" w:sz="4" w:space="0" w:color="auto"/>
              <w:right w:val="single" w:sz="4" w:space="0" w:color="auto"/>
            </w:tcBorders>
            <w:vAlign w:val="center"/>
            <w:hideMark/>
          </w:tcPr>
          <w:p w:rsidR="0023597A" w:rsidRPr="004E1371" w:rsidRDefault="0023597A" w:rsidP="0023597A">
            <w:pPr>
              <w:rPr>
                <w:sz w:val="18"/>
                <w:szCs w:val="18"/>
                <w:lang w:eastAsia="en-US"/>
              </w:rPr>
            </w:pPr>
          </w:p>
        </w:tc>
        <w:tc>
          <w:tcPr>
            <w:tcW w:w="1417" w:type="dxa"/>
            <w:vMerge/>
            <w:tcBorders>
              <w:left w:val="single" w:sz="4" w:space="0" w:color="auto"/>
              <w:bottom w:val="single" w:sz="4" w:space="0" w:color="auto"/>
              <w:right w:val="single" w:sz="4" w:space="0" w:color="auto"/>
            </w:tcBorders>
            <w:vAlign w:val="center"/>
            <w:hideMark/>
          </w:tcPr>
          <w:p w:rsidR="0023597A" w:rsidRPr="004E1371" w:rsidRDefault="0023597A" w:rsidP="0023597A">
            <w:pPr>
              <w:rPr>
                <w:sz w:val="18"/>
                <w:szCs w:val="18"/>
                <w:lang w:eastAsia="en-US"/>
              </w:rPr>
            </w:pPr>
          </w:p>
        </w:tc>
        <w:tc>
          <w:tcPr>
            <w:tcW w:w="1696" w:type="dxa"/>
            <w:vMerge/>
            <w:tcBorders>
              <w:left w:val="single" w:sz="4" w:space="0" w:color="auto"/>
              <w:bottom w:val="single" w:sz="4" w:space="0" w:color="auto"/>
              <w:right w:val="single" w:sz="4" w:space="0" w:color="auto"/>
            </w:tcBorders>
            <w:vAlign w:val="center"/>
            <w:hideMark/>
          </w:tcPr>
          <w:p w:rsidR="0023597A" w:rsidRPr="004E1371" w:rsidRDefault="0023597A" w:rsidP="0023597A">
            <w:pPr>
              <w:rPr>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23597A" w:rsidRPr="004E1371" w:rsidRDefault="0023597A" w:rsidP="0023597A">
            <w:pPr>
              <w:autoSpaceDE w:val="0"/>
              <w:autoSpaceDN w:val="0"/>
              <w:adjustRightInd w:val="0"/>
              <w:rPr>
                <w:sz w:val="18"/>
                <w:szCs w:val="18"/>
              </w:rPr>
            </w:pPr>
            <w:r w:rsidRPr="004E1371">
              <w:rPr>
                <w:sz w:val="18"/>
                <w:szCs w:val="18"/>
              </w:rPr>
              <w:t>внебюджетные источники</w:t>
            </w:r>
          </w:p>
        </w:tc>
        <w:tc>
          <w:tcPr>
            <w:tcW w:w="709"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23597A" w:rsidRPr="004E1371" w:rsidRDefault="0023597A" w:rsidP="0023597A">
            <w:pPr>
              <w:autoSpaceDE w:val="0"/>
              <w:autoSpaceDN w:val="0"/>
              <w:adjustRightInd w:val="0"/>
              <w:jc w:val="center"/>
              <w:rPr>
                <w:sz w:val="18"/>
                <w:szCs w:val="18"/>
                <w:lang w:eastAsia="en-US"/>
              </w:rPr>
            </w:pPr>
          </w:p>
        </w:tc>
      </w:tr>
    </w:tbl>
    <w:p w:rsidR="0023597A" w:rsidRDefault="0023597A" w:rsidP="0023597A"/>
    <w:p w:rsidR="007B509A" w:rsidRDefault="007B509A" w:rsidP="007B509A">
      <w:pPr>
        <w:ind w:left="425" w:right="108"/>
        <w:jc w:val="center"/>
        <w:rPr>
          <w:sz w:val="18"/>
          <w:szCs w:val="18"/>
        </w:rPr>
      </w:pPr>
      <w:r w:rsidRPr="004E1371">
        <w:rPr>
          <w:sz w:val="18"/>
          <w:szCs w:val="18"/>
        </w:rPr>
        <w:t xml:space="preserve">Приложение № </w:t>
      </w:r>
      <w:r>
        <w:rPr>
          <w:sz w:val="18"/>
          <w:szCs w:val="18"/>
        </w:rPr>
        <w:t xml:space="preserve">2 </w:t>
      </w:r>
      <w:r w:rsidRPr="004E1371">
        <w:rPr>
          <w:sz w:val="18"/>
          <w:szCs w:val="18"/>
        </w:rPr>
        <w:t>к постановлению администрации</w:t>
      </w:r>
      <w:r>
        <w:rPr>
          <w:sz w:val="18"/>
          <w:szCs w:val="18"/>
        </w:rPr>
        <w:t xml:space="preserve"> </w:t>
      </w:r>
      <w:r w:rsidRPr="004E1371">
        <w:rPr>
          <w:sz w:val="18"/>
          <w:szCs w:val="18"/>
        </w:rPr>
        <w:t>Мошковского сельсовета</w:t>
      </w:r>
      <w:r>
        <w:rPr>
          <w:sz w:val="18"/>
          <w:szCs w:val="18"/>
        </w:rPr>
        <w:t xml:space="preserve"> </w:t>
      </w:r>
      <w:r w:rsidRPr="004E1371">
        <w:rPr>
          <w:sz w:val="18"/>
          <w:szCs w:val="18"/>
        </w:rPr>
        <w:t>от 20.12.2019 № 135</w:t>
      </w:r>
    </w:p>
    <w:p w:rsidR="00EC0B13" w:rsidRDefault="00EC0B13" w:rsidP="00EC0B13">
      <w:pPr>
        <w:autoSpaceDE w:val="0"/>
        <w:autoSpaceDN w:val="0"/>
        <w:adjustRightInd w:val="0"/>
        <w:jc w:val="center"/>
        <w:rPr>
          <w:rStyle w:val="aff1"/>
          <w:b w:val="0"/>
          <w:i w:val="0"/>
          <w:sz w:val="18"/>
          <w:szCs w:val="18"/>
          <w:lang w:val="ru-RU"/>
        </w:rPr>
      </w:pPr>
    </w:p>
    <w:p w:rsidR="00EC0B13" w:rsidRPr="00EC0B13" w:rsidRDefault="00EC0B13" w:rsidP="00EC0B13">
      <w:pPr>
        <w:autoSpaceDE w:val="0"/>
        <w:autoSpaceDN w:val="0"/>
        <w:adjustRightInd w:val="0"/>
        <w:jc w:val="center"/>
        <w:rPr>
          <w:rStyle w:val="aff1"/>
          <w:b w:val="0"/>
          <w:i w:val="0"/>
          <w:sz w:val="18"/>
          <w:szCs w:val="18"/>
          <w:lang w:val="ru-RU"/>
        </w:rPr>
      </w:pPr>
      <w:r w:rsidRPr="00EC0B13">
        <w:rPr>
          <w:rStyle w:val="aff1"/>
          <w:b w:val="0"/>
          <w:i w:val="0"/>
          <w:sz w:val="18"/>
          <w:szCs w:val="18"/>
          <w:lang w:val="ru-RU"/>
        </w:rPr>
        <w:t>Приложение № 3 к муниципальной программе</w:t>
      </w:r>
    </w:p>
    <w:p w:rsidR="00EC0B13" w:rsidRDefault="00EC0B13" w:rsidP="00EC0B13">
      <w:pPr>
        <w:pStyle w:val="ConsPlusNormal2"/>
        <w:jc w:val="center"/>
        <w:rPr>
          <w:rFonts w:ascii="Times New Roman" w:hAnsi="Times New Roman"/>
          <w:sz w:val="18"/>
          <w:szCs w:val="18"/>
        </w:rPr>
      </w:pPr>
      <w:r w:rsidRPr="00287C5C">
        <w:rPr>
          <w:rFonts w:ascii="Times New Roman" w:hAnsi="Times New Roman"/>
          <w:sz w:val="18"/>
          <w:szCs w:val="18"/>
        </w:rPr>
        <w:t>Ресурсное обеспечение реализации муниципальной программы Мошковского сельсовета Бековского района</w:t>
      </w:r>
    </w:p>
    <w:p w:rsidR="00EC0B13" w:rsidRPr="00EC0B13" w:rsidRDefault="00EC0B13" w:rsidP="00EC0B13">
      <w:pPr>
        <w:pStyle w:val="ConsPlusNormal2"/>
        <w:jc w:val="center"/>
        <w:rPr>
          <w:rFonts w:ascii="Times New Roman" w:hAnsi="Times New Roman"/>
          <w:b/>
          <w:i/>
          <w:sz w:val="18"/>
          <w:szCs w:val="18"/>
        </w:rPr>
      </w:pPr>
      <w:r w:rsidRPr="00287C5C">
        <w:rPr>
          <w:rFonts w:ascii="Times New Roman" w:hAnsi="Times New Roman"/>
          <w:sz w:val="18"/>
          <w:szCs w:val="18"/>
        </w:rPr>
        <w:t xml:space="preserve">Пензенской области </w:t>
      </w:r>
      <w:r w:rsidRPr="00287C5C">
        <w:rPr>
          <w:rFonts w:ascii="Times New Roman" w:hAnsi="Times New Roman"/>
          <w:spacing w:val="-2"/>
          <w:sz w:val="18"/>
          <w:szCs w:val="18"/>
        </w:rPr>
        <w:t xml:space="preserve">«Благоустройство населенных пунктов </w:t>
      </w:r>
      <w:r w:rsidRPr="00EC0B13">
        <w:rPr>
          <w:rStyle w:val="aff1"/>
          <w:rFonts w:ascii="Times New Roman" w:hAnsi="Times New Roman"/>
          <w:b w:val="0"/>
          <w:i w:val="0"/>
          <w:sz w:val="18"/>
          <w:szCs w:val="18"/>
          <w:lang w:val="ru-RU"/>
        </w:rPr>
        <w:t>Мошковского сельсовета Бековского района Пензенской области</w:t>
      </w:r>
      <w:r w:rsidRPr="00EC0B13">
        <w:rPr>
          <w:rFonts w:ascii="Times New Roman" w:hAnsi="Times New Roman"/>
          <w:b/>
          <w:i/>
          <w:spacing w:val="-2"/>
          <w:sz w:val="18"/>
          <w:szCs w:val="18"/>
        </w:rPr>
        <w:t>»</w:t>
      </w:r>
    </w:p>
    <w:p w:rsidR="00EC0B13" w:rsidRPr="00287C5C" w:rsidRDefault="00EC0B13" w:rsidP="00EC0B13">
      <w:pPr>
        <w:pStyle w:val="ConsPlusNormal2"/>
        <w:jc w:val="center"/>
        <w:rPr>
          <w:rFonts w:ascii="Times New Roman" w:hAnsi="Times New Roman"/>
          <w:sz w:val="18"/>
          <w:szCs w:val="18"/>
        </w:rPr>
      </w:pPr>
      <w:r w:rsidRPr="00287C5C">
        <w:rPr>
          <w:rFonts w:ascii="Times New Roman" w:hAnsi="Times New Roman"/>
          <w:sz w:val="18"/>
          <w:szCs w:val="18"/>
        </w:rPr>
        <w:t>за счет средств бюджета Мошковского сельсовета Бековского района Пензенской области</w:t>
      </w:r>
    </w:p>
    <w:p w:rsidR="00784BF0" w:rsidRDefault="00784BF0" w:rsidP="007B509A">
      <w:pPr>
        <w:ind w:left="425" w:right="108"/>
        <w:jc w:val="center"/>
        <w:rPr>
          <w:sz w:val="18"/>
          <w:szCs w:val="18"/>
        </w:rPr>
      </w:pPr>
    </w:p>
    <w:tbl>
      <w:tblPr>
        <w:tblpPr w:leftFromText="180" w:rightFromText="180" w:vertAnchor="text" w:horzAnchor="margin" w:tblpXSpec="center" w:tblpY="212"/>
        <w:tblW w:w="10423"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01"/>
        <w:gridCol w:w="850"/>
        <w:gridCol w:w="1276"/>
        <w:gridCol w:w="1054"/>
        <w:gridCol w:w="789"/>
        <w:gridCol w:w="425"/>
        <w:gridCol w:w="425"/>
        <w:gridCol w:w="567"/>
        <w:gridCol w:w="567"/>
        <w:gridCol w:w="709"/>
        <w:gridCol w:w="709"/>
        <w:gridCol w:w="708"/>
        <w:gridCol w:w="709"/>
        <w:gridCol w:w="567"/>
        <w:gridCol w:w="567"/>
      </w:tblGrid>
      <w:tr w:rsidR="00EC0B13" w:rsidRPr="00A34325" w:rsidTr="001E0FE4">
        <w:trPr>
          <w:tblCellSpacing w:w="5" w:type="nil"/>
        </w:trPr>
        <w:tc>
          <w:tcPr>
            <w:tcW w:w="501" w:type="dxa"/>
            <w:vMerge w:val="restart"/>
          </w:tcPr>
          <w:p w:rsidR="00EC0B13" w:rsidRPr="00A34325" w:rsidRDefault="00EC0B13" w:rsidP="001E0FE4">
            <w:pPr>
              <w:autoSpaceDE w:val="0"/>
              <w:autoSpaceDN w:val="0"/>
              <w:adjustRightInd w:val="0"/>
              <w:jc w:val="center"/>
              <w:rPr>
                <w:sz w:val="18"/>
                <w:szCs w:val="18"/>
              </w:rPr>
            </w:pPr>
            <w:r w:rsidRPr="00A34325">
              <w:rPr>
                <w:sz w:val="18"/>
                <w:szCs w:val="18"/>
              </w:rPr>
              <w:t>№ п/п</w:t>
            </w:r>
          </w:p>
        </w:tc>
        <w:tc>
          <w:tcPr>
            <w:tcW w:w="850" w:type="dxa"/>
            <w:vMerge w:val="restart"/>
          </w:tcPr>
          <w:p w:rsidR="00EC0B13" w:rsidRPr="00A34325" w:rsidRDefault="00EC0B13" w:rsidP="001E0FE4">
            <w:pPr>
              <w:autoSpaceDE w:val="0"/>
              <w:autoSpaceDN w:val="0"/>
              <w:adjustRightInd w:val="0"/>
              <w:jc w:val="center"/>
              <w:rPr>
                <w:sz w:val="18"/>
                <w:szCs w:val="18"/>
              </w:rPr>
            </w:pPr>
            <w:r w:rsidRPr="00A34325">
              <w:rPr>
                <w:sz w:val="18"/>
                <w:szCs w:val="18"/>
              </w:rPr>
              <w:t>Статус</w:t>
            </w:r>
          </w:p>
        </w:tc>
        <w:tc>
          <w:tcPr>
            <w:tcW w:w="1276" w:type="dxa"/>
            <w:vMerge w:val="restart"/>
          </w:tcPr>
          <w:p w:rsidR="00EC0B13" w:rsidRPr="00A34325" w:rsidRDefault="00EC0B13" w:rsidP="001E0FE4">
            <w:pPr>
              <w:autoSpaceDE w:val="0"/>
              <w:autoSpaceDN w:val="0"/>
              <w:adjustRightInd w:val="0"/>
              <w:jc w:val="center"/>
              <w:rPr>
                <w:sz w:val="18"/>
                <w:szCs w:val="18"/>
              </w:rPr>
            </w:pPr>
            <w:r w:rsidRPr="00A34325">
              <w:rPr>
                <w:sz w:val="18"/>
                <w:szCs w:val="18"/>
              </w:rPr>
              <w:t>Наименование муниципальной программы, подпрограммы, основных мероприятий</w:t>
            </w:r>
          </w:p>
        </w:tc>
        <w:tc>
          <w:tcPr>
            <w:tcW w:w="1054" w:type="dxa"/>
            <w:vMerge w:val="restart"/>
          </w:tcPr>
          <w:p w:rsidR="00EC0B13" w:rsidRPr="00A34325" w:rsidRDefault="00EC0B13" w:rsidP="001E0FE4">
            <w:pPr>
              <w:autoSpaceDE w:val="0"/>
              <w:autoSpaceDN w:val="0"/>
              <w:adjustRightInd w:val="0"/>
              <w:jc w:val="center"/>
              <w:rPr>
                <w:sz w:val="18"/>
                <w:szCs w:val="18"/>
              </w:rPr>
            </w:pPr>
            <w:r w:rsidRPr="00A34325">
              <w:rPr>
                <w:sz w:val="18"/>
                <w:szCs w:val="18"/>
              </w:rPr>
              <w:t>Ответственный исполнитель, соисполнитель подпрограммы, основных мероприятий</w:t>
            </w:r>
          </w:p>
        </w:tc>
        <w:tc>
          <w:tcPr>
            <w:tcW w:w="2773" w:type="dxa"/>
            <w:gridSpan w:val="5"/>
          </w:tcPr>
          <w:p w:rsidR="00EC0B13" w:rsidRPr="00A34325" w:rsidRDefault="00EC0B13" w:rsidP="001E0FE4">
            <w:pPr>
              <w:autoSpaceDE w:val="0"/>
              <w:autoSpaceDN w:val="0"/>
              <w:adjustRightInd w:val="0"/>
              <w:jc w:val="center"/>
              <w:rPr>
                <w:sz w:val="18"/>
                <w:szCs w:val="18"/>
              </w:rPr>
            </w:pPr>
            <w:r w:rsidRPr="00A34325">
              <w:rPr>
                <w:sz w:val="18"/>
                <w:szCs w:val="18"/>
              </w:rPr>
              <w:t>Код классификации расходов бюджета</w:t>
            </w:r>
          </w:p>
        </w:tc>
        <w:tc>
          <w:tcPr>
            <w:tcW w:w="3969" w:type="dxa"/>
            <w:gridSpan w:val="6"/>
          </w:tcPr>
          <w:p w:rsidR="00EC0B13" w:rsidRPr="00A34325" w:rsidRDefault="00EC0B13" w:rsidP="001E0FE4">
            <w:pPr>
              <w:jc w:val="center"/>
              <w:rPr>
                <w:sz w:val="18"/>
                <w:szCs w:val="18"/>
              </w:rPr>
            </w:pPr>
            <w:r w:rsidRPr="00A34325">
              <w:rPr>
                <w:color w:val="000000"/>
                <w:sz w:val="18"/>
                <w:szCs w:val="18"/>
              </w:rPr>
              <w:t>Расходы бюджета Мошковского</w:t>
            </w:r>
            <w:r w:rsidRPr="00A34325">
              <w:rPr>
                <w:sz w:val="18"/>
                <w:szCs w:val="18"/>
              </w:rPr>
              <w:t xml:space="preserve"> </w:t>
            </w:r>
            <w:r w:rsidRPr="00A34325">
              <w:rPr>
                <w:color w:val="000000"/>
                <w:sz w:val="18"/>
                <w:szCs w:val="18"/>
              </w:rPr>
              <w:t>сельсовета Бековского района Пензенской области</w:t>
            </w:r>
            <w:r w:rsidRPr="00A34325">
              <w:rPr>
                <w:sz w:val="18"/>
                <w:szCs w:val="18"/>
              </w:rPr>
              <w:t xml:space="preserve">/Источники финансирования дефицита бюджета </w:t>
            </w:r>
            <w:r w:rsidRPr="00A34325">
              <w:rPr>
                <w:color w:val="000000"/>
                <w:sz w:val="18"/>
                <w:szCs w:val="18"/>
              </w:rPr>
              <w:t>Мошковского</w:t>
            </w:r>
            <w:r w:rsidRPr="00A34325">
              <w:rPr>
                <w:sz w:val="18"/>
                <w:szCs w:val="18"/>
              </w:rPr>
              <w:t xml:space="preserve"> </w:t>
            </w:r>
            <w:r w:rsidRPr="00A34325">
              <w:rPr>
                <w:color w:val="000000"/>
                <w:sz w:val="18"/>
                <w:szCs w:val="18"/>
              </w:rPr>
              <w:t>сельсовета Бековского района Пензенской области, тыс. рублей</w:t>
            </w:r>
          </w:p>
        </w:tc>
      </w:tr>
      <w:tr w:rsidR="00EC0B13" w:rsidRPr="00A34325" w:rsidTr="001E0FE4">
        <w:trPr>
          <w:tblCellSpacing w:w="5" w:type="nil"/>
        </w:trPr>
        <w:tc>
          <w:tcPr>
            <w:tcW w:w="501" w:type="dxa"/>
            <w:vMerge/>
          </w:tcPr>
          <w:p w:rsidR="00EC0B13" w:rsidRPr="00A34325" w:rsidRDefault="00EC0B13" w:rsidP="001E0FE4">
            <w:pPr>
              <w:autoSpaceDE w:val="0"/>
              <w:autoSpaceDN w:val="0"/>
              <w:adjustRightInd w:val="0"/>
              <w:jc w:val="center"/>
              <w:rPr>
                <w:sz w:val="18"/>
                <w:szCs w:val="18"/>
              </w:rPr>
            </w:pPr>
          </w:p>
        </w:tc>
        <w:tc>
          <w:tcPr>
            <w:tcW w:w="850" w:type="dxa"/>
            <w:vMerge/>
          </w:tcPr>
          <w:p w:rsidR="00EC0B13" w:rsidRPr="00A34325" w:rsidRDefault="00EC0B13" w:rsidP="001E0FE4">
            <w:pPr>
              <w:autoSpaceDE w:val="0"/>
              <w:autoSpaceDN w:val="0"/>
              <w:adjustRightInd w:val="0"/>
              <w:jc w:val="center"/>
              <w:rPr>
                <w:sz w:val="18"/>
                <w:szCs w:val="18"/>
              </w:rPr>
            </w:pPr>
          </w:p>
        </w:tc>
        <w:tc>
          <w:tcPr>
            <w:tcW w:w="1276" w:type="dxa"/>
            <w:vMerge/>
          </w:tcPr>
          <w:p w:rsidR="00EC0B13" w:rsidRPr="00A34325" w:rsidRDefault="00EC0B13" w:rsidP="001E0FE4">
            <w:pPr>
              <w:autoSpaceDE w:val="0"/>
              <w:autoSpaceDN w:val="0"/>
              <w:adjustRightInd w:val="0"/>
              <w:jc w:val="center"/>
              <w:rPr>
                <w:sz w:val="18"/>
                <w:szCs w:val="18"/>
              </w:rPr>
            </w:pPr>
          </w:p>
        </w:tc>
        <w:tc>
          <w:tcPr>
            <w:tcW w:w="1054" w:type="dxa"/>
            <w:vMerge/>
          </w:tcPr>
          <w:p w:rsidR="00EC0B13" w:rsidRPr="00A34325" w:rsidRDefault="00EC0B13" w:rsidP="001E0FE4">
            <w:pPr>
              <w:autoSpaceDE w:val="0"/>
              <w:autoSpaceDN w:val="0"/>
              <w:adjustRightInd w:val="0"/>
              <w:jc w:val="center"/>
              <w:rPr>
                <w:sz w:val="18"/>
                <w:szCs w:val="18"/>
              </w:rPr>
            </w:pPr>
          </w:p>
        </w:tc>
        <w:tc>
          <w:tcPr>
            <w:tcW w:w="789" w:type="dxa"/>
          </w:tcPr>
          <w:p w:rsidR="00EC0B13" w:rsidRPr="00A34325" w:rsidRDefault="00EC0B13" w:rsidP="001E0FE4">
            <w:pPr>
              <w:jc w:val="center"/>
              <w:rPr>
                <w:color w:val="000000"/>
                <w:spacing w:val="-8"/>
                <w:sz w:val="18"/>
                <w:szCs w:val="18"/>
              </w:rPr>
            </w:pPr>
            <w:r w:rsidRPr="00A34325">
              <w:rPr>
                <w:sz w:val="18"/>
                <w:szCs w:val="18"/>
              </w:rPr>
              <w:t xml:space="preserve">Главный </w:t>
            </w:r>
            <w:proofErr w:type="gramStart"/>
            <w:r w:rsidRPr="00A34325">
              <w:rPr>
                <w:sz w:val="18"/>
                <w:szCs w:val="18"/>
              </w:rPr>
              <w:t>распорядитель  бюджетных</w:t>
            </w:r>
            <w:proofErr w:type="gramEnd"/>
            <w:r w:rsidRPr="00A34325">
              <w:rPr>
                <w:sz w:val="18"/>
                <w:szCs w:val="18"/>
              </w:rPr>
              <w:t xml:space="preserve"> средств</w:t>
            </w:r>
          </w:p>
        </w:tc>
        <w:tc>
          <w:tcPr>
            <w:tcW w:w="425" w:type="dxa"/>
          </w:tcPr>
          <w:p w:rsidR="00EC0B13" w:rsidRPr="00A34325" w:rsidRDefault="00EC0B13" w:rsidP="001E0FE4">
            <w:pPr>
              <w:autoSpaceDE w:val="0"/>
              <w:autoSpaceDN w:val="0"/>
              <w:adjustRightInd w:val="0"/>
              <w:jc w:val="center"/>
              <w:rPr>
                <w:sz w:val="18"/>
                <w:szCs w:val="18"/>
              </w:rPr>
            </w:pPr>
            <w:r w:rsidRPr="00A34325">
              <w:rPr>
                <w:sz w:val="18"/>
                <w:szCs w:val="18"/>
              </w:rPr>
              <w:t>Раздел</w:t>
            </w:r>
          </w:p>
        </w:tc>
        <w:tc>
          <w:tcPr>
            <w:tcW w:w="425" w:type="dxa"/>
          </w:tcPr>
          <w:p w:rsidR="00EC0B13" w:rsidRPr="00A34325" w:rsidRDefault="00EC0B13" w:rsidP="001E0FE4">
            <w:pPr>
              <w:autoSpaceDE w:val="0"/>
              <w:autoSpaceDN w:val="0"/>
              <w:adjustRightInd w:val="0"/>
              <w:jc w:val="center"/>
              <w:rPr>
                <w:sz w:val="18"/>
                <w:szCs w:val="18"/>
              </w:rPr>
            </w:pPr>
            <w:r w:rsidRPr="00A34325">
              <w:rPr>
                <w:sz w:val="18"/>
                <w:szCs w:val="18"/>
              </w:rPr>
              <w:t>Подраздел</w:t>
            </w:r>
          </w:p>
        </w:tc>
        <w:tc>
          <w:tcPr>
            <w:tcW w:w="567" w:type="dxa"/>
          </w:tcPr>
          <w:p w:rsidR="00EC0B13" w:rsidRPr="00A34325" w:rsidRDefault="00EC0B13" w:rsidP="001E0FE4">
            <w:pPr>
              <w:autoSpaceDE w:val="0"/>
              <w:autoSpaceDN w:val="0"/>
              <w:adjustRightInd w:val="0"/>
              <w:jc w:val="center"/>
              <w:rPr>
                <w:sz w:val="18"/>
                <w:szCs w:val="18"/>
              </w:rPr>
            </w:pPr>
            <w:r w:rsidRPr="00A34325">
              <w:rPr>
                <w:sz w:val="18"/>
                <w:szCs w:val="18"/>
              </w:rPr>
              <w:t>Целевая статья</w:t>
            </w:r>
          </w:p>
        </w:tc>
        <w:tc>
          <w:tcPr>
            <w:tcW w:w="567" w:type="dxa"/>
          </w:tcPr>
          <w:p w:rsidR="00EC0B13" w:rsidRPr="00A34325" w:rsidRDefault="00EC0B13" w:rsidP="001E0FE4">
            <w:pPr>
              <w:jc w:val="center"/>
              <w:rPr>
                <w:color w:val="000000"/>
                <w:sz w:val="18"/>
                <w:szCs w:val="18"/>
              </w:rPr>
            </w:pPr>
            <w:r w:rsidRPr="00A34325">
              <w:rPr>
                <w:sz w:val="18"/>
                <w:szCs w:val="18"/>
              </w:rPr>
              <w:t>Вид расходов</w:t>
            </w:r>
          </w:p>
        </w:tc>
        <w:tc>
          <w:tcPr>
            <w:tcW w:w="709" w:type="dxa"/>
            <w:vMerge w:val="restart"/>
          </w:tcPr>
          <w:p w:rsidR="00EC0B13" w:rsidRPr="00A34325" w:rsidRDefault="00EC0B13" w:rsidP="001E0FE4">
            <w:pPr>
              <w:autoSpaceDE w:val="0"/>
              <w:autoSpaceDN w:val="0"/>
              <w:adjustRightInd w:val="0"/>
              <w:jc w:val="center"/>
              <w:rPr>
                <w:sz w:val="18"/>
                <w:szCs w:val="18"/>
              </w:rPr>
            </w:pPr>
            <w:r w:rsidRPr="00A34325">
              <w:rPr>
                <w:sz w:val="18"/>
                <w:szCs w:val="18"/>
              </w:rPr>
              <w:t>2019 год</w:t>
            </w:r>
          </w:p>
        </w:tc>
        <w:tc>
          <w:tcPr>
            <w:tcW w:w="709" w:type="dxa"/>
            <w:vMerge w:val="restart"/>
          </w:tcPr>
          <w:p w:rsidR="00EC0B13" w:rsidRPr="00A34325" w:rsidRDefault="00EC0B13" w:rsidP="001E0FE4">
            <w:pPr>
              <w:autoSpaceDE w:val="0"/>
              <w:autoSpaceDN w:val="0"/>
              <w:adjustRightInd w:val="0"/>
              <w:jc w:val="center"/>
              <w:rPr>
                <w:sz w:val="18"/>
                <w:szCs w:val="18"/>
              </w:rPr>
            </w:pPr>
            <w:r w:rsidRPr="00A34325">
              <w:rPr>
                <w:sz w:val="18"/>
                <w:szCs w:val="18"/>
              </w:rPr>
              <w:t>2020 год</w:t>
            </w:r>
          </w:p>
        </w:tc>
        <w:tc>
          <w:tcPr>
            <w:tcW w:w="708" w:type="dxa"/>
            <w:vMerge w:val="restart"/>
          </w:tcPr>
          <w:p w:rsidR="00EC0B13" w:rsidRPr="00A34325" w:rsidRDefault="00EC0B13" w:rsidP="001E0FE4">
            <w:pPr>
              <w:autoSpaceDE w:val="0"/>
              <w:autoSpaceDN w:val="0"/>
              <w:adjustRightInd w:val="0"/>
              <w:jc w:val="center"/>
              <w:rPr>
                <w:sz w:val="18"/>
                <w:szCs w:val="18"/>
              </w:rPr>
            </w:pPr>
            <w:r w:rsidRPr="00A34325">
              <w:rPr>
                <w:sz w:val="18"/>
                <w:szCs w:val="18"/>
              </w:rPr>
              <w:t>2021 год</w:t>
            </w:r>
          </w:p>
        </w:tc>
        <w:tc>
          <w:tcPr>
            <w:tcW w:w="709" w:type="dxa"/>
            <w:vMerge w:val="restart"/>
          </w:tcPr>
          <w:p w:rsidR="00EC0B13" w:rsidRPr="00A34325" w:rsidRDefault="00EC0B13" w:rsidP="001E0FE4">
            <w:pPr>
              <w:autoSpaceDE w:val="0"/>
              <w:autoSpaceDN w:val="0"/>
              <w:adjustRightInd w:val="0"/>
              <w:jc w:val="center"/>
              <w:rPr>
                <w:sz w:val="18"/>
                <w:szCs w:val="18"/>
              </w:rPr>
            </w:pPr>
            <w:r w:rsidRPr="00A34325">
              <w:rPr>
                <w:sz w:val="18"/>
                <w:szCs w:val="18"/>
              </w:rPr>
              <w:t>2022 год</w:t>
            </w:r>
          </w:p>
        </w:tc>
        <w:tc>
          <w:tcPr>
            <w:tcW w:w="567" w:type="dxa"/>
            <w:vMerge w:val="restart"/>
          </w:tcPr>
          <w:p w:rsidR="00EC0B13" w:rsidRPr="00A34325" w:rsidRDefault="00EC0B13" w:rsidP="001E0FE4">
            <w:pPr>
              <w:autoSpaceDE w:val="0"/>
              <w:autoSpaceDN w:val="0"/>
              <w:adjustRightInd w:val="0"/>
              <w:jc w:val="center"/>
              <w:rPr>
                <w:sz w:val="18"/>
                <w:szCs w:val="18"/>
              </w:rPr>
            </w:pPr>
            <w:r w:rsidRPr="00A34325">
              <w:rPr>
                <w:sz w:val="18"/>
                <w:szCs w:val="18"/>
              </w:rPr>
              <w:t>2023 год</w:t>
            </w:r>
          </w:p>
        </w:tc>
        <w:tc>
          <w:tcPr>
            <w:tcW w:w="567" w:type="dxa"/>
            <w:vMerge w:val="restart"/>
          </w:tcPr>
          <w:p w:rsidR="00EC0B13" w:rsidRPr="00A34325" w:rsidRDefault="00EC0B13" w:rsidP="001E0FE4">
            <w:pPr>
              <w:autoSpaceDE w:val="0"/>
              <w:autoSpaceDN w:val="0"/>
              <w:adjustRightInd w:val="0"/>
              <w:jc w:val="center"/>
              <w:rPr>
                <w:sz w:val="18"/>
                <w:szCs w:val="18"/>
              </w:rPr>
            </w:pPr>
            <w:r w:rsidRPr="00A34325">
              <w:rPr>
                <w:sz w:val="18"/>
                <w:szCs w:val="18"/>
              </w:rPr>
              <w:t>2024 год</w:t>
            </w:r>
          </w:p>
        </w:tc>
      </w:tr>
      <w:tr w:rsidR="00EC0B13" w:rsidRPr="00A34325" w:rsidTr="001E0FE4">
        <w:trPr>
          <w:tblCellSpacing w:w="5" w:type="nil"/>
        </w:trPr>
        <w:tc>
          <w:tcPr>
            <w:tcW w:w="501" w:type="dxa"/>
            <w:vMerge/>
          </w:tcPr>
          <w:p w:rsidR="00EC0B13" w:rsidRPr="00A34325" w:rsidRDefault="00EC0B13" w:rsidP="001E0FE4">
            <w:pPr>
              <w:autoSpaceDE w:val="0"/>
              <w:autoSpaceDN w:val="0"/>
              <w:adjustRightInd w:val="0"/>
              <w:jc w:val="center"/>
              <w:rPr>
                <w:sz w:val="18"/>
                <w:szCs w:val="18"/>
              </w:rPr>
            </w:pPr>
          </w:p>
        </w:tc>
        <w:tc>
          <w:tcPr>
            <w:tcW w:w="850" w:type="dxa"/>
            <w:vMerge/>
          </w:tcPr>
          <w:p w:rsidR="00EC0B13" w:rsidRPr="00A34325" w:rsidRDefault="00EC0B13" w:rsidP="001E0FE4">
            <w:pPr>
              <w:autoSpaceDE w:val="0"/>
              <w:autoSpaceDN w:val="0"/>
              <w:adjustRightInd w:val="0"/>
              <w:jc w:val="center"/>
              <w:rPr>
                <w:sz w:val="18"/>
                <w:szCs w:val="18"/>
              </w:rPr>
            </w:pPr>
          </w:p>
        </w:tc>
        <w:tc>
          <w:tcPr>
            <w:tcW w:w="1276" w:type="dxa"/>
            <w:vMerge/>
          </w:tcPr>
          <w:p w:rsidR="00EC0B13" w:rsidRPr="00A34325" w:rsidRDefault="00EC0B13" w:rsidP="001E0FE4">
            <w:pPr>
              <w:autoSpaceDE w:val="0"/>
              <w:autoSpaceDN w:val="0"/>
              <w:adjustRightInd w:val="0"/>
              <w:jc w:val="center"/>
              <w:rPr>
                <w:sz w:val="18"/>
                <w:szCs w:val="18"/>
              </w:rPr>
            </w:pPr>
          </w:p>
        </w:tc>
        <w:tc>
          <w:tcPr>
            <w:tcW w:w="1054" w:type="dxa"/>
            <w:vMerge/>
          </w:tcPr>
          <w:p w:rsidR="00EC0B13" w:rsidRPr="00A34325" w:rsidRDefault="00EC0B13" w:rsidP="001E0FE4">
            <w:pPr>
              <w:autoSpaceDE w:val="0"/>
              <w:autoSpaceDN w:val="0"/>
              <w:adjustRightInd w:val="0"/>
              <w:jc w:val="center"/>
              <w:rPr>
                <w:sz w:val="18"/>
                <w:szCs w:val="18"/>
              </w:rPr>
            </w:pPr>
          </w:p>
        </w:tc>
        <w:tc>
          <w:tcPr>
            <w:tcW w:w="2773" w:type="dxa"/>
            <w:gridSpan w:val="5"/>
          </w:tcPr>
          <w:p w:rsidR="00EC0B13" w:rsidRPr="00A34325" w:rsidRDefault="00EC0B13" w:rsidP="001E0FE4">
            <w:pPr>
              <w:tabs>
                <w:tab w:val="left" w:pos="780"/>
              </w:tabs>
              <w:jc w:val="center"/>
              <w:rPr>
                <w:sz w:val="18"/>
                <w:szCs w:val="18"/>
              </w:rPr>
            </w:pPr>
            <w:r w:rsidRPr="00A34325">
              <w:rPr>
                <w:sz w:val="18"/>
                <w:szCs w:val="18"/>
              </w:rPr>
              <w:t>Код классификации источников финансирования дефицита бюджета</w:t>
            </w:r>
          </w:p>
        </w:tc>
        <w:tc>
          <w:tcPr>
            <w:tcW w:w="709" w:type="dxa"/>
            <w:vMerge/>
          </w:tcPr>
          <w:p w:rsidR="00EC0B13" w:rsidRPr="00A34325" w:rsidRDefault="00EC0B13" w:rsidP="001E0FE4">
            <w:pPr>
              <w:autoSpaceDE w:val="0"/>
              <w:autoSpaceDN w:val="0"/>
              <w:adjustRightInd w:val="0"/>
              <w:jc w:val="center"/>
              <w:rPr>
                <w:sz w:val="18"/>
                <w:szCs w:val="18"/>
              </w:rPr>
            </w:pPr>
          </w:p>
        </w:tc>
        <w:tc>
          <w:tcPr>
            <w:tcW w:w="709" w:type="dxa"/>
            <w:vMerge/>
          </w:tcPr>
          <w:p w:rsidR="00EC0B13" w:rsidRPr="00A34325" w:rsidRDefault="00EC0B13" w:rsidP="001E0FE4">
            <w:pPr>
              <w:autoSpaceDE w:val="0"/>
              <w:autoSpaceDN w:val="0"/>
              <w:adjustRightInd w:val="0"/>
              <w:jc w:val="center"/>
              <w:rPr>
                <w:sz w:val="18"/>
                <w:szCs w:val="18"/>
              </w:rPr>
            </w:pPr>
          </w:p>
        </w:tc>
        <w:tc>
          <w:tcPr>
            <w:tcW w:w="708" w:type="dxa"/>
            <w:vMerge/>
          </w:tcPr>
          <w:p w:rsidR="00EC0B13" w:rsidRPr="00A34325" w:rsidRDefault="00EC0B13" w:rsidP="001E0FE4">
            <w:pPr>
              <w:autoSpaceDE w:val="0"/>
              <w:autoSpaceDN w:val="0"/>
              <w:adjustRightInd w:val="0"/>
              <w:jc w:val="center"/>
              <w:rPr>
                <w:sz w:val="18"/>
                <w:szCs w:val="18"/>
              </w:rPr>
            </w:pPr>
          </w:p>
        </w:tc>
        <w:tc>
          <w:tcPr>
            <w:tcW w:w="709" w:type="dxa"/>
            <w:vMerge/>
          </w:tcPr>
          <w:p w:rsidR="00EC0B13" w:rsidRPr="00A34325" w:rsidRDefault="00EC0B13" w:rsidP="001E0FE4">
            <w:pPr>
              <w:autoSpaceDE w:val="0"/>
              <w:autoSpaceDN w:val="0"/>
              <w:adjustRightInd w:val="0"/>
              <w:jc w:val="center"/>
              <w:rPr>
                <w:sz w:val="18"/>
                <w:szCs w:val="18"/>
              </w:rPr>
            </w:pPr>
          </w:p>
        </w:tc>
        <w:tc>
          <w:tcPr>
            <w:tcW w:w="567" w:type="dxa"/>
            <w:vMerge/>
          </w:tcPr>
          <w:p w:rsidR="00EC0B13" w:rsidRPr="00A34325" w:rsidRDefault="00EC0B13" w:rsidP="001E0FE4">
            <w:pPr>
              <w:autoSpaceDE w:val="0"/>
              <w:autoSpaceDN w:val="0"/>
              <w:adjustRightInd w:val="0"/>
              <w:jc w:val="center"/>
              <w:rPr>
                <w:sz w:val="18"/>
                <w:szCs w:val="18"/>
              </w:rPr>
            </w:pPr>
          </w:p>
        </w:tc>
        <w:tc>
          <w:tcPr>
            <w:tcW w:w="567" w:type="dxa"/>
            <w:vMerge/>
          </w:tcPr>
          <w:p w:rsidR="00EC0B13" w:rsidRPr="00A34325" w:rsidRDefault="00EC0B13" w:rsidP="001E0FE4">
            <w:pPr>
              <w:autoSpaceDE w:val="0"/>
              <w:autoSpaceDN w:val="0"/>
              <w:adjustRightInd w:val="0"/>
              <w:jc w:val="center"/>
              <w:rPr>
                <w:sz w:val="18"/>
                <w:szCs w:val="18"/>
              </w:rPr>
            </w:pPr>
          </w:p>
        </w:tc>
      </w:tr>
      <w:tr w:rsidR="00EC0B13" w:rsidRPr="00A34325" w:rsidTr="001E0FE4">
        <w:trPr>
          <w:tblCellSpacing w:w="5" w:type="nil"/>
        </w:trPr>
        <w:tc>
          <w:tcPr>
            <w:tcW w:w="501" w:type="dxa"/>
          </w:tcPr>
          <w:p w:rsidR="00EC0B13" w:rsidRPr="00A34325" w:rsidRDefault="00EC0B13" w:rsidP="001E0FE4">
            <w:pPr>
              <w:autoSpaceDE w:val="0"/>
              <w:autoSpaceDN w:val="0"/>
              <w:adjustRightInd w:val="0"/>
              <w:jc w:val="center"/>
              <w:rPr>
                <w:sz w:val="18"/>
                <w:szCs w:val="18"/>
              </w:rPr>
            </w:pPr>
            <w:r w:rsidRPr="00A34325">
              <w:rPr>
                <w:sz w:val="18"/>
                <w:szCs w:val="18"/>
              </w:rPr>
              <w:t>1</w:t>
            </w:r>
          </w:p>
        </w:tc>
        <w:tc>
          <w:tcPr>
            <w:tcW w:w="850" w:type="dxa"/>
          </w:tcPr>
          <w:p w:rsidR="00EC0B13" w:rsidRPr="00A34325" w:rsidRDefault="00EC0B13" w:rsidP="001E0FE4">
            <w:pPr>
              <w:autoSpaceDE w:val="0"/>
              <w:autoSpaceDN w:val="0"/>
              <w:adjustRightInd w:val="0"/>
              <w:jc w:val="center"/>
              <w:rPr>
                <w:sz w:val="18"/>
                <w:szCs w:val="18"/>
              </w:rPr>
            </w:pPr>
            <w:r w:rsidRPr="00A34325">
              <w:rPr>
                <w:sz w:val="18"/>
                <w:szCs w:val="18"/>
              </w:rPr>
              <w:t>2</w:t>
            </w:r>
          </w:p>
        </w:tc>
        <w:tc>
          <w:tcPr>
            <w:tcW w:w="1276" w:type="dxa"/>
          </w:tcPr>
          <w:p w:rsidR="00EC0B13" w:rsidRPr="00A34325" w:rsidRDefault="00EC0B13" w:rsidP="001E0FE4">
            <w:pPr>
              <w:autoSpaceDE w:val="0"/>
              <w:autoSpaceDN w:val="0"/>
              <w:adjustRightInd w:val="0"/>
              <w:jc w:val="center"/>
              <w:rPr>
                <w:sz w:val="18"/>
                <w:szCs w:val="18"/>
              </w:rPr>
            </w:pPr>
            <w:r w:rsidRPr="00A34325">
              <w:rPr>
                <w:sz w:val="18"/>
                <w:szCs w:val="18"/>
              </w:rPr>
              <w:t>3</w:t>
            </w:r>
          </w:p>
        </w:tc>
        <w:tc>
          <w:tcPr>
            <w:tcW w:w="1054" w:type="dxa"/>
          </w:tcPr>
          <w:p w:rsidR="00EC0B13" w:rsidRPr="00A34325" w:rsidRDefault="00EC0B13" w:rsidP="001E0FE4">
            <w:pPr>
              <w:autoSpaceDE w:val="0"/>
              <w:autoSpaceDN w:val="0"/>
              <w:adjustRightInd w:val="0"/>
              <w:jc w:val="center"/>
              <w:rPr>
                <w:sz w:val="18"/>
                <w:szCs w:val="18"/>
              </w:rPr>
            </w:pPr>
            <w:r w:rsidRPr="00A34325">
              <w:rPr>
                <w:sz w:val="18"/>
                <w:szCs w:val="18"/>
              </w:rPr>
              <w:t>4</w:t>
            </w:r>
          </w:p>
        </w:tc>
        <w:tc>
          <w:tcPr>
            <w:tcW w:w="789" w:type="dxa"/>
          </w:tcPr>
          <w:p w:rsidR="00EC0B13" w:rsidRPr="00A34325" w:rsidRDefault="00EC0B13" w:rsidP="001E0FE4">
            <w:pPr>
              <w:autoSpaceDE w:val="0"/>
              <w:autoSpaceDN w:val="0"/>
              <w:adjustRightInd w:val="0"/>
              <w:jc w:val="center"/>
              <w:rPr>
                <w:sz w:val="18"/>
                <w:szCs w:val="18"/>
              </w:rPr>
            </w:pPr>
            <w:r w:rsidRPr="00A34325">
              <w:rPr>
                <w:sz w:val="18"/>
                <w:szCs w:val="18"/>
              </w:rPr>
              <w:t>5</w:t>
            </w:r>
          </w:p>
        </w:tc>
        <w:tc>
          <w:tcPr>
            <w:tcW w:w="425" w:type="dxa"/>
          </w:tcPr>
          <w:p w:rsidR="00EC0B13" w:rsidRPr="00A34325" w:rsidRDefault="00EC0B13" w:rsidP="001E0FE4">
            <w:pPr>
              <w:autoSpaceDE w:val="0"/>
              <w:autoSpaceDN w:val="0"/>
              <w:adjustRightInd w:val="0"/>
              <w:jc w:val="center"/>
              <w:rPr>
                <w:sz w:val="18"/>
                <w:szCs w:val="18"/>
              </w:rPr>
            </w:pPr>
            <w:r w:rsidRPr="00A34325">
              <w:rPr>
                <w:sz w:val="18"/>
                <w:szCs w:val="18"/>
              </w:rPr>
              <w:t>6</w:t>
            </w:r>
          </w:p>
        </w:tc>
        <w:tc>
          <w:tcPr>
            <w:tcW w:w="425" w:type="dxa"/>
          </w:tcPr>
          <w:p w:rsidR="00EC0B13" w:rsidRPr="00A34325" w:rsidRDefault="00EC0B13" w:rsidP="001E0FE4">
            <w:pPr>
              <w:autoSpaceDE w:val="0"/>
              <w:autoSpaceDN w:val="0"/>
              <w:adjustRightInd w:val="0"/>
              <w:jc w:val="center"/>
              <w:rPr>
                <w:sz w:val="18"/>
                <w:szCs w:val="18"/>
              </w:rPr>
            </w:pPr>
            <w:r w:rsidRPr="00A34325">
              <w:rPr>
                <w:sz w:val="18"/>
                <w:szCs w:val="18"/>
              </w:rPr>
              <w:t>7</w:t>
            </w:r>
          </w:p>
        </w:tc>
        <w:tc>
          <w:tcPr>
            <w:tcW w:w="567" w:type="dxa"/>
          </w:tcPr>
          <w:p w:rsidR="00EC0B13" w:rsidRPr="00A34325" w:rsidRDefault="00EC0B13" w:rsidP="001E0FE4">
            <w:pPr>
              <w:autoSpaceDE w:val="0"/>
              <w:autoSpaceDN w:val="0"/>
              <w:adjustRightInd w:val="0"/>
              <w:jc w:val="center"/>
              <w:rPr>
                <w:sz w:val="18"/>
                <w:szCs w:val="18"/>
              </w:rPr>
            </w:pPr>
            <w:r w:rsidRPr="00A34325">
              <w:rPr>
                <w:sz w:val="18"/>
                <w:szCs w:val="18"/>
              </w:rPr>
              <w:t>8</w:t>
            </w:r>
          </w:p>
        </w:tc>
        <w:tc>
          <w:tcPr>
            <w:tcW w:w="567" w:type="dxa"/>
          </w:tcPr>
          <w:p w:rsidR="00EC0B13" w:rsidRPr="00A34325" w:rsidRDefault="00EC0B13" w:rsidP="001E0FE4">
            <w:pPr>
              <w:autoSpaceDE w:val="0"/>
              <w:autoSpaceDN w:val="0"/>
              <w:adjustRightInd w:val="0"/>
              <w:jc w:val="center"/>
              <w:rPr>
                <w:sz w:val="18"/>
                <w:szCs w:val="18"/>
              </w:rPr>
            </w:pPr>
            <w:r w:rsidRPr="00A34325">
              <w:rPr>
                <w:sz w:val="18"/>
                <w:szCs w:val="18"/>
              </w:rPr>
              <w:t>9</w:t>
            </w:r>
          </w:p>
        </w:tc>
        <w:tc>
          <w:tcPr>
            <w:tcW w:w="709" w:type="dxa"/>
          </w:tcPr>
          <w:p w:rsidR="00EC0B13" w:rsidRPr="00A34325" w:rsidRDefault="00EC0B13" w:rsidP="001E0FE4">
            <w:pPr>
              <w:autoSpaceDE w:val="0"/>
              <w:autoSpaceDN w:val="0"/>
              <w:adjustRightInd w:val="0"/>
              <w:jc w:val="center"/>
              <w:rPr>
                <w:sz w:val="18"/>
                <w:szCs w:val="18"/>
              </w:rPr>
            </w:pPr>
            <w:r w:rsidRPr="00A34325">
              <w:rPr>
                <w:sz w:val="18"/>
                <w:szCs w:val="18"/>
              </w:rPr>
              <w:t>10</w:t>
            </w:r>
          </w:p>
        </w:tc>
        <w:tc>
          <w:tcPr>
            <w:tcW w:w="709" w:type="dxa"/>
          </w:tcPr>
          <w:p w:rsidR="00EC0B13" w:rsidRPr="00A34325" w:rsidRDefault="00EC0B13" w:rsidP="001E0FE4">
            <w:pPr>
              <w:autoSpaceDE w:val="0"/>
              <w:autoSpaceDN w:val="0"/>
              <w:adjustRightInd w:val="0"/>
              <w:jc w:val="center"/>
              <w:rPr>
                <w:sz w:val="18"/>
                <w:szCs w:val="18"/>
              </w:rPr>
            </w:pPr>
            <w:r w:rsidRPr="00A34325">
              <w:rPr>
                <w:sz w:val="18"/>
                <w:szCs w:val="18"/>
              </w:rPr>
              <w:t>11</w:t>
            </w:r>
          </w:p>
        </w:tc>
        <w:tc>
          <w:tcPr>
            <w:tcW w:w="708" w:type="dxa"/>
          </w:tcPr>
          <w:p w:rsidR="00EC0B13" w:rsidRPr="00A34325" w:rsidRDefault="00EC0B13" w:rsidP="001E0FE4">
            <w:pPr>
              <w:autoSpaceDE w:val="0"/>
              <w:autoSpaceDN w:val="0"/>
              <w:adjustRightInd w:val="0"/>
              <w:jc w:val="center"/>
              <w:rPr>
                <w:sz w:val="18"/>
                <w:szCs w:val="18"/>
              </w:rPr>
            </w:pPr>
            <w:r w:rsidRPr="00A34325">
              <w:rPr>
                <w:sz w:val="18"/>
                <w:szCs w:val="18"/>
              </w:rPr>
              <w:t>12</w:t>
            </w:r>
          </w:p>
        </w:tc>
        <w:tc>
          <w:tcPr>
            <w:tcW w:w="709" w:type="dxa"/>
          </w:tcPr>
          <w:p w:rsidR="00EC0B13" w:rsidRPr="00A34325" w:rsidRDefault="00EC0B13" w:rsidP="001E0FE4">
            <w:pPr>
              <w:autoSpaceDE w:val="0"/>
              <w:autoSpaceDN w:val="0"/>
              <w:adjustRightInd w:val="0"/>
              <w:jc w:val="center"/>
              <w:rPr>
                <w:sz w:val="18"/>
                <w:szCs w:val="18"/>
              </w:rPr>
            </w:pPr>
            <w:r w:rsidRPr="00A34325">
              <w:rPr>
                <w:sz w:val="18"/>
                <w:szCs w:val="18"/>
              </w:rPr>
              <w:t>13</w:t>
            </w:r>
          </w:p>
        </w:tc>
        <w:tc>
          <w:tcPr>
            <w:tcW w:w="567" w:type="dxa"/>
          </w:tcPr>
          <w:p w:rsidR="00EC0B13" w:rsidRPr="00A34325" w:rsidRDefault="00EC0B13" w:rsidP="001E0FE4">
            <w:pPr>
              <w:autoSpaceDE w:val="0"/>
              <w:autoSpaceDN w:val="0"/>
              <w:adjustRightInd w:val="0"/>
              <w:jc w:val="center"/>
              <w:rPr>
                <w:sz w:val="18"/>
                <w:szCs w:val="18"/>
              </w:rPr>
            </w:pPr>
            <w:r w:rsidRPr="00A34325">
              <w:rPr>
                <w:sz w:val="18"/>
                <w:szCs w:val="18"/>
              </w:rPr>
              <w:t>14</w:t>
            </w:r>
          </w:p>
        </w:tc>
        <w:tc>
          <w:tcPr>
            <w:tcW w:w="567" w:type="dxa"/>
          </w:tcPr>
          <w:p w:rsidR="00EC0B13" w:rsidRPr="00A34325" w:rsidRDefault="00EC0B13" w:rsidP="001E0FE4">
            <w:pPr>
              <w:autoSpaceDE w:val="0"/>
              <w:autoSpaceDN w:val="0"/>
              <w:adjustRightInd w:val="0"/>
              <w:jc w:val="center"/>
              <w:rPr>
                <w:sz w:val="18"/>
                <w:szCs w:val="18"/>
              </w:rPr>
            </w:pPr>
            <w:r w:rsidRPr="00A34325">
              <w:rPr>
                <w:sz w:val="18"/>
                <w:szCs w:val="18"/>
              </w:rPr>
              <w:t>15</w:t>
            </w:r>
          </w:p>
        </w:tc>
      </w:tr>
      <w:tr w:rsidR="00EC0B13" w:rsidRPr="00287C5C" w:rsidTr="001E0FE4">
        <w:trPr>
          <w:tblCellSpacing w:w="5" w:type="nil"/>
        </w:trPr>
        <w:tc>
          <w:tcPr>
            <w:tcW w:w="501" w:type="dxa"/>
            <w:vMerge w:val="restart"/>
          </w:tcPr>
          <w:p w:rsidR="00EC0B13" w:rsidRPr="00A34325" w:rsidRDefault="00EC0B13" w:rsidP="001E0FE4">
            <w:pPr>
              <w:autoSpaceDE w:val="0"/>
              <w:autoSpaceDN w:val="0"/>
              <w:adjustRightInd w:val="0"/>
              <w:jc w:val="center"/>
              <w:rPr>
                <w:sz w:val="18"/>
                <w:szCs w:val="18"/>
              </w:rPr>
            </w:pPr>
            <w:r w:rsidRPr="00A34325">
              <w:rPr>
                <w:sz w:val="18"/>
                <w:szCs w:val="18"/>
              </w:rPr>
              <w:t>1.</w:t>
            </w:r>
          </w:p>
        </w:tc>
        <w:tc>
          <w:tcPr>
            <w:tcW w:w="850" w:type="dxa"/>
            <w:vMerge w:val="restart"/>
          </w:tcPr>
          <w:p w:rsidR="00EC0B13" w:rsidRPr="00A34325" w:rsidRDefault="00EC0B13" w:rsidP="001E0FE4">
            <w:pPr>
              <w:autoSpaceDE w:val="0"/>
              <w:autoSpaceDN w:val="0"/>
              <w:adjustRightInd w:val="0"/>
              <w:rPr>
                <w:sz w:val="18"/>
                <w:szCs w:val="18"/>
              </w:rPr>
            </w:pPr>
            <w:r w:rsidRPr="00A34325">
              <w:rPr>
                <w:sz w:val="18"/>
                <w:szCs w:val="18"/>
              </w:rPr>
              <w:t xml:space="preserve">Муниципальная программа </w:t>
            </w:r>
          </w:p>
        </w:tc>
        <w:tc>
          <w:tcPr>
            <w:tcW w:w="1276" w:type="dxa"/>
            <w:vMerge w:val="restart"/>
          </w:tcPr>
          <w:p w:rsidR="00EC0B13" w:rsidRPr="00A34325" w:rsidRDefault="00EC0B13" w:rsidP="001E0FE4">
            <w:pPr>
              <w:autoSpaceDE w:val="0"/>
              <w:autoSpaceDN w:val="0"/>
              <w:adjustRightInd w:val="0"/>
              <w:rPr>
                <w:sz w:val="18"/>
                <w:szCs w:val="18"/>
              </w:rPr>
            </w:pPr>
            <w:r w:rsidRPr="00287C5C">
              <w:rPr>
                <w:spacing w:val="-2"/>
                <w:sz w:val="18"/>
                <w:szCs w:val="18"/>
              </w:rPr>
              <w:t xml:space="preserve">Благоустройство населенных пунктов </w:t>
            </w:r>
            <w:r w:rsidRPr="00EC0B13">
              <w:rPr>
                <w:rStyle w:val="aff1"/>
                <w:sz w:val="18"/>
                <w:szCs w:val="18"/>
                <w:lang w:val="ru-RU"/>
              </w:rPr>
              <w:t>Мошковского сельсовета Бековского района Пензенской области</w:t>
            </w:r>
          </w:p>
        </w:tc>
        <w:tc>
          <w:tcPr>
            <w:tcW w:w="1054" w:type="dxa"/>
          </w:tcPr>
          <w:p w:rsidR="00EC0B13" w:rsidRPr="00A34325" w:rsidRDefault="00EC0B13" w:rsidP="001E0FE4">
            <w:pPr>
              <w:autoSpaceDE w:val="0"/>
              <w:autoSpaceDN w:val="0"/>
              <w:adjustRightInd w:val="0"/>
              <w:rPr>
                <w:sz w:val="18"/>
                <w:szCs w:val="18"/>
              </w:rPr>
            </w:pPr>
            <w:r w:rsidRPr="00A34325">
              <w:rPr>
                <w:sz w:val="18"/>
                <w:szCs w:val="18"/>
              </w:rPr>
              <w:t xml:space="preserve">всего </w:t>
            </w:r>
          </w:p>
        </w:tc>
        <w:tc>
          <w:tcPr>
            <w:tcW w:w="789" w:type="dxa"/>
          </w:tcPr>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rPr>
              <w:t>901</w:t>
            </w:r>
          </w:p>
        </w:tc>
        <w:tc>
          <w:tcPr>
            <w:tcW w:w="425" w:type="dxa"/>
          </w:tcPr>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rPr>
              <w:t>X</w:t>
            </w:r>
          </w:p>
        </w:tc>
        <w:tc>
          <w:tcPr>
            <w:tcW w:w="425" w:type="dxa"/>
          </w:tcPr>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rPr>
              <w:t>X</w:t>
            </w:r>
          </w:p>
        </w:tc>
        <w:tc>
          <w:tcPr>
            <w:tcW w:w="567" w:type="dxa"/>
          </w:tcPr>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rPr>
              <w:t>X</w:t>
            </w:r>
          </w:p>
        </w:tc>
        <w:tc>
          <w:tcPr>
            <w:tcW w:w="567" w:type="dxa"/>
          </w:tcPr>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rPr>
              <w:t>X</w:t>
            </w:r>
          </w:p>
        </w:tc>
        <w:tc>
          <w:tcPr>
            <w:tcW w:w="709" w:type="dxa"/>
          </w:tcPr>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rPr>
              <w:t>85,320</w:t>
            </w:r>
          </w:p>
        </w:tc>
        <w:tc>
          <w:tcPr>
            <w:tcW w:w="709" w:type="dxa"/>
          </w:tcPr>
          <w:p w:rsidR="00EC0B13" w:rsidRPr="00287C5C" w:rsidRDefault="00EC0B13" w:rsidP="001E0FE4">
            <w:pPr>
              <w:jc w:val="center"/>
              <w:rPr>
                <w:color w:val="000000"/>
                <w:sz w:val="18"/>
                <w:szCs w:val="18"/>
              </w:rPr>
            </w:pPr>
            <w:r w:rsidRPr="00287C5C">
              <w:rPr>
                <w:color w:val="000000"/>
                <w:sz w:val="18"/>
                <w:szCs w:val="18"/>
              </w:rPr>
              <w:t>229,788</w:t>
            </w:r>
          </w:p>
        </w:tc>
        <w:tc>
          <w:tcPr>
            <w:tcW w:w="708" w:type="dxa"/>
          </w:tcPr>
          <w:p w:rsidR="00EC0B13" w:rsidRPr="00287C5C" w:rsidRDefault="00EC0B13" w:rsidP="001E0FE4">
            <w:pPr>
              <w:jc w:val="center"/>
              <w:rPr>
                <w:color w:val="000000"/>
                <w:sz w:val="18"/>
                <w:szCs w:val="18"/>
              </w:rPr>
            </w:pPr>
            <w:r w:rsidRPr="00287C5C">
              <w:rPr>
                <w:color w:val="000000"/>
                <w:sz w:val="18"/>
                <w:szCs w:val="18"/>
              </w:rPr>
              <w:t>89,395</w:t>
            </w:r>
          </w:p>
        </w:tc>
        <w:tc>
          <w:tcPr>
            <w:tcW w:w="709" w:type="dxa"/>
          </w:tcPr>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212,401</w:t>
            </w:r>
          </w:p>
        </w:tc>
        <w:tc>
          <w:tcPr>
            <w:tcW w:w="567" w:type="dxa"/>
          </w:tcPr>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116,401</w:t>
            </w:r>
          </w:p>
        </w:tc>
        <w:tc>
          <w:tcPr>
            <w:tcW w:w="567" w:type="dxa"/>
          </w:tcPr>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119,401</w:t>
            </w:r>
          </w:p>
        </w:tc>
      </w:tr>
      <w:tr w:rsidR="00EC0B13" w:rsidRPr="00287C5C" w:rsidTr="001E0FE4">
        <w:trPr>
          <w:tblCellSpacing w:w="5" w:type="nil"/>
        </w:trPr>
        <w:tc>
          <w:tcPr>
            <w:tcW w:w="501" w:type="dxa"/>
            <w:vMerge/>
          </w:tcPr>
          <w:p w:rsidR="00EC0B13" w:rsidRPr="00A34325" w:rsidRDefault="00EC0B13" w:rsidP="001E0FE4">
            <w:pPr>
              <w:autoSpaceDE w:val="0"/>
              <w:autoSpaceDN w:val="0"/>
              <w:adjustRightInd w:val="0"/>
              <w:jc w:val="center"/>
              <w:rPr>
                <w:sz w:val="18"/>
                <w:szCs w:val="18"/>
              </w:rPr>
            </w:pPr>
          </w:p>
        </w:tc>
        <w:tc>
          <w:tcPr>
            <w:tcW w:w="850" w:type="dxa"/>
            <w:vMerge/>
          </w:tcPr>
          <w:p w:rsidR="00EC0B13" w:rsidRPr="00A34325" w:rsidRDefault="00EC0B13" w:rsidP="001E0FE4">
            <w:pPr>
              <w:autoSpaceDE w:val="0"/>
              <w:autoSpaceDN w:val="0"/>
              <w:adjustRightInd w:val="0"/>
              <w:jc w:val="center"/>
              <w:rPr>
                <w:sz w:val="18"/>
                <w:szCs w:val="18"/>
              </w:rPr>
            </w:pPr>
          </w:p>
        </w:tc>
        <w:tc>
          <w:tcPr>
            <w:tcW w:w="1276" w:type="dxa"/>
            <w:vMerge/>
          </w:tcPr>
          <w:p w:rsidR="00EC0B13" w:rsidRPr="00A34325" w:rsidRDefault="00EC0B13" w:rsidP="001E0FE4">
            <w:pPr>
              <w:autoSpaceDE w:val="0"/>
              <w:autoSpaceDN w:val="0"/>
              <w:adjustRightInd w:val="0"/>
              <w:jc w:val="center"/>
              <w:rPr>
                <w:sz w:val="18"/>
                <w:szCs w:val="18"/>
              </w:rPr>
            </w:pPr>
          </w:p>
        </w:tc>
        <w:tc>
          <w:tcPr>
            <w:tcW w:w="1054" w:type="dxa"/>
          </w:tcPr>
          <w:p w:rsidR="00EC0B13" w:rsidRPr="00A34325" w:rsidRDefault="00EC0B13" w:rsidP="001E0FE4">
            <w:pPr>
              <w:autoSpaceDE w:val="0"/>
              <w:autoSpaceDN w:val="0"/>
              <w:adjustRightInd w:val="0"/>
              <w:rPr>
                <w:sz w:val="18"/>
                <w:szCs w:val="18"/>
              </w:rPr>
            </w:pPr>
            <w:proofErr w:type="gramStart"/>
            <w:r w:rsidRPr="00A34325">
              <w:rPr>
                <w:sz w:val="18"/>
                <w:szCs w:val="18"/>
              </w:rPr>
              <w:t xml:space="preserve">Администрация </w:t>
            </w:r>
            <w:r w:rsidRPr="00A34325">
              <w:rPr>
                <w:color w:val="000000"/>
                <w:sz w:val="18"/>
                <w:szCs w:val="18"/>
              </w:rPr>
              <w:t xml:space="preserve"> Мошковского</w:t>
            </w:r>
            <w:proofErr w:type="gramEnd"/>
            <w:r w:rsidRPr="00A34325">
              <w:rPr>
                <w:sz w:val="18"/>
                <w:szCs w:val="18"/>
              </w:rPr>
              <w:t xml:space="preserve"> сельсовета Бековского района Пензенской области </w:t>
            </w:r>
          </w:p>
        </w:tc>
        <w:tc>
          <w:tcPr>
            <w:tcW w:w="789" w:type="dxa"/>
          </w:tcPr>
          <w:p w:rsidR="00EC0B13" w:rsidRPr="00287C5C" w:rsidRDefault="00EC0B13" w:rsidP="001E0FE4">
            <w:pPr>
              <w:autoSpaceDE w:val="0"/>
              <w:autoSpaceDN w:val="0"/>
              <w:adjustRightInd w:val="0"/>
              <w:jc w:val="center"/>
              <w:rPr>
                <w:color w:val="000000"/>
                <w:sz w:val="18"/>
                <w:szCs w:val="18"/>
              </w:rPr>
            </w:pPr>
            <w:r w:rsidRPr="00287C5C">
              <w:rPr>
                <w:color w:val="000000"/>
                <w:sz w:val="18"/>
                <w:szCs w:val="18"/>
              </w:rPr>
              <w:t>901</w:t>
            </w:r>
          </w:p>
          <w:p w:rsidR="00EC0B13" w:rsidRPr="00287C5C" w:rsidRDefault="00EC0B13" w:rsidP="001E0FE4">
            <w:pPr>
              <w:autoSpaceDE w:val="0"/>
              <w:autoSpaceDN w:val="0"/>
              <w:adjustRightInd w:val="0"/>
              <w:jc w:val="center"/>
              <w:rPr>
                <w:color w:val="000000"/>
                <w:sz w:val="18"/>
                <w:szCs w:val="18"/>
              </w:rPr>
            </w:pPr>
          </w:p>
          <w:p w:rsidR="00EC0B13" w:rsidRPr="00287C5C" w:rsidRDefault="00EC0B13" w:rsidP="001E0FE4">
            <w:pPr>
              <w:autoSpaceDE w:val="0"/>
              <w:autoSpaceDN w:val="0"/>
              <w:adjustRightInd w:val="0"/>
              <w:jc w:val="center"/>
              <w:rPr>
                <w:color w:val="000000"/>
                <w:sz w:val="18"/>
                <w:szCs w:val="18"/>
              </w:rPr>
            </w:pPr>
          </w:p>
          <w:p w:rsidR="00EC0B13" w:rsidRPr="00287C5C" w:rsidRDefault="00EC0B13" w:rsidP="001E0FE4">
            <w:pPr>
              <w:autoSpaceDE w:val="0"/>
              <w:autoSpaceDN w:val="0"/>
              <w:adjustRightInd w:val="0"/>
              <w:jc w:val="center"/>
              <w:rPr>
                <w:color w:val="000000"/>
                <w:sz w:val="18"/>
                <w:szCs w:val="18"/>
              </w:rPr>
            </w:pPr>
            <w:r w:rsidRPr="00287C5C">
              <w:rPr>
                <w:color w:val="000000"/>
                <w:sz w:val="18"/>
                <w:szCs w:val="18"/>
              </w:rPr>
              <w:t>901</w:t>
            </w:r>
          </w:p>
          <w:p w:rsidR="00EC0B13" w:rsidRPr="00287C5C" w:rsidRDefault="00EC0B13" w:rsidP="001E0FE4">
            <w:pPr>
              <w:autoSpaceDE w:val="0"/>
              <w:autoSpaceDN w:val="0"/>
              <w:adjustRightInd w:val="0"/>
              <w:jc w:val="center"/>
              <w:rPr>
                <w:color w:val="000000"/>
                <w:sz w:val="18"/>
                <w:szCs w:val="18"/>
              </w:rPr>
            </w:pPr>
          </w:p>
          <w:p w:rsidR="00EC0B13" w:rsidRPr="00287C5C" w:rsidRDefault="00EC0B13" w:rsidP="001E0FE4">
            <w:pPr>
              <w:autoSpaceDE w:val="0"/>
              <w:autoSpaceDN w:val="0"/>
              <w:adjustRightInd w:val="0"/>
              <w:jc w:val="center"/>
              <w:rPr>
                <w:color w:val="000000"/>
                <w:sz w:val="18"/>
                <w:szCs w:val="18"/>
              </w:rPr>
            </w:pPr>
            <w:r w:rsidRPr="00287C5C">
              <w:rPr>
                <w:color w:val="000000"/>
                <w:sz w:val="18"/>
                <w:szCs w:val="18"/>
              </w:rPr>
              <w:t>901</w:t>
            </w:r>
          </w:p>
          <w:p w:rsidR="00EC0B13" w:rsidRPr="00287C5C" w:rsidRDefault="00EC0B13" w:rsidP="001E0FE4">
            <w:pPr>
              <w:autoSpaceDE w:val="0"/>
              <w:autoSpaceDN w:val="0"/>
              <w:adjustRightInd w:val="0"/>
              <w:jc w:val="center"/>
              <w:rPr>
                <w:color w:val="000000"/>
                <w:sz w:val="18"/>
                <w:szCs w:val="18"/>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rPr>
              <w:t>901</w:t>
            </w:r>
          </w:p>
        </w:tc>
        <w:tc>
          <w:tcPr>
            <w:tcW w:w="425" w:type="dxa"/>
          </w:tcPr>
          <w:p w:rsidR="00EC0B13" w:rsidRPr="00287C5C" w:rsidRDefault="00EC0B13" w:rsidP="001E0FE4">
            <w:pPr>
              <w:autoSpaceDE w:val="0"/>
              <w:autoSpaceDN w:val="0"/>
              <w:adjustRightInd w:val="0"/>
              <w:jc w:val="center"/>
              <w:rPr>
                <w:color w:val="000000"/>
                <w:sz w:val="18"/>
                <w:szCs w:val="18"/>
              </w:rPr>
            </w:pPr>
            <w:r w:rsidRPr="00287C5C">
              <w:rPr>
                <w:color w:val="000000"/>
                <w:sz w:val="18"/>
                <w:szCs w:val="18"/>
              </w:rPr>
              <w:t>05</w:t>
            </w:r>
          </w:p>
          <w:p w:rsidR="00EC0B13" w:rsidRPr="00287C5C" w:rsidRDefault="00EC0B13" w:rsidP="001E0FE4">
            <w:pPr>
              <w:autoSpaceDE w:val="0"/>
              <w:autoSpaceDN w:val="0"/>
              <w:adjustRightInd w:val="0"/>
              <w:jc w:val="center"/>
              <w:rPr>
                <w:color w:val="000000"/>
                <w:sz w:val="18"/>
                <w:szCs w:val="18"/>
              </w:rPr>
            </w:pPr>
          </w:p>
          <w:p w:rsidR="00EC0B13" w:rsidRPr="00287C5C" w:rsidRDefault="00EC0B13" w:rsidP="001E0FE4">
            <w:pPr>
              <w:autoSpaceDE w:val="0"/>
              <w:autoSpaceDN w:val="0"/>
              <w:adjustRightInd w:val="0"/>
              <w:jc w:val="center"/>
              <w:rPr>
                <w:color w:val="000000"/>
                <w:sz w:val="18"/>
                <w:szCs w:val="18"/>
              </w:rPr>
            </w:pPr>
          </w:p>
          <w:p w:rsidR="00EC0B13" w:rsidRPr="00287C5C" w:rsidRDefault="00EC0B13" w:rsidP="001E0FE4">
            <w:pPr>
              <w:autoSpaceDE w:val="0"/>
              <w:autoSpaceDN w:val="0"/>
              <w:adjustRightInd w:val="0"/>
              <w:jc w:val="center"/>
              <w:rPr>
                <w:color w:val="000000"/>
                <w:sz w:val="18"/>
                <w:szCs w:val="18"/>
              </w:rPr>
            </w:pPr>
            <w:r w:rsidRPr="00287C5C">
              <w:rPr>
                <w:color w:val="000000"/>
                <w:sz w:val="18"/>
                <w:szCs w:val="18"/>
              </w:rPr>
              <w:t>05</w:t>
            </w:r>
          </w:p>
          <w:p w:rsidR="00EC0B13" w:rsidRPr="00287C5C" w:rsidRDefault="00EC0B13" w:rsidP="001E0FE4">
            <w:pPr>
              <w:autoSpaceDE w:val="0"/>
              <w:autoSpaceDN w:val="0"/>
              <w:adjustRightInd w:val="0"/>
              <w:jc w:val="center"/>
              <w:rPr>
                <w:color w:val="000000"/>
                <w:sz w:val="18"/>
                <w:szCs w:val="18"/>
              </w:rPr>
            </w:pPr>
          </w:p>
          <w:p w:rsidR="00EC0B13" w:rsidRPr="00287C5C" w:rsidRDefault="00EC0B13" w:rsidP="001E0FE4">
            <w:pPr>
              <w:autoSpaceDE w:val="0"/>
              <w:autoSpaceDN w:val="0"/>
              <w:adjustRightInd w:val="0"/>
              <w:jc w:val="center"/>
              <w:rPr>
                <w:color w:val="000000"/>
                <w:sz w:val="18"/>
                <w:szCs w:val="18"/>
              </w:rPr>
            </w:pPr>
            <w:r w:rsidRPr="00287C5C">
              <w:rPr>
                <w:color w:val="000000"/>
                <w:sz w:val="18"/>
                <w:szCs w:val="18"/>
              </w:rPr>
              <w:t>05</w:t>
            </w:r>
          </w:p>
          <w:p w:rsidR="00EC0B13" w:rsidRPr="00287C5C" w:rsidRDefault="00EC0B13" w:rsidP="001E0FE4">
            <w:pPr>
              <w:autoSpaceDE w:val="0"/>
              <w:autoSpaceDN w:val="0"/>
              <w:adjustRightInd w:val="0"/>
              <w:jc w:val="center"/>
              <w:rPr>
                <w:color w:val="000000"/>
                <w:sz w:val="18"/>
                <w:szCs w:val="18"/>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rPr>
              <w:t>05</w:t>
            </w:r>
          </w:p>
        </w:tc>
        <w:tc>
          <w:tcPr>
            <w:tcW w:w="425" w:type="dxa"/>
          </w:tcPr>
          <w:p w:rsidR="00EC0B13" w:rsidRPr="00287C5C" w:rsidRDefault="00EC0B13" w:rsidP="001E0FE4">
            <w:pPr>
              <w:autoSpaceDE w:val="0"/>
              <w:autoSpaceDN w:val="0"/>
              <w:adjustRightInd w:val="0"/>
              <w:jc w:val="center"/>
              <w:rPr>
                <w:color w:val="000000"/>
                <w:sz w:val="18"/>
                <w:szCs w:val="18"/>
              </w:rPr>
            </w:pPr>
            <w:r w:rsidRPr="00287C5C">
              <w:rPr>
                <w:color w:val="000000"/>
                <w:sz w:val="18"/>
                <w:szCs w:val="18"/>
              </w:rPr>
              <w:t>03</w:t>
            </w:r>
          </w:p>
          <w:p w:rsidR="00EC0B13" w:rsidRPr="00287C5C" w:rsidRDefault="00EC0B13" w:rsidP="001E0FE4">
            <w:pPr>
              <w:autoSpaceDE w:val="0"/>
              <w:autoSpaceDN w:val="0"/>
              <w:adjustRightInd w:val="0"/>
              <w:jc w:val="center"/>
              <w:rPr>
                <w:color w:val="000000"/>
                <w:sz w:val="18"/>
                <w:szCs w:val="18"/>
              </w:rPr>
            </w:pPr>
          </w:p>
          <w:p w:rsidR="00EC0B13" w:rsidRPr="00287C5C" w:rsidRDefault="00EC0B13" w:rsidP="001E0FE4">
            <w:pPr>
              <w:autoSpaceDE w:val="0"/>
              <w:autoSpaceDN w:val="0"/>
              <w:adjustRightInd w:val="0"/>
              <w:jc w:val="center"/>
              <w:rPr>
                <w:color w:val="000000"/>
                <w:sz w:val="18"/>
                <w:szCs w:val="18"/>
              </w:rPr>
            </w:pPr>
          </w:p>
          <w:p w:rsidR="00EC0B13" w:rsidRPr="00287C5C" w:rsidRDefault="00EC0B13" w:rsidP="001E0FE4">
            <w:pPr>
              <w:autoSpaceDE w:val="0"/>
              <w:autoSpaceDN w:val="0"/>
              <w:adjustRightInd w:val="0"/>
              <w:jc w:val="center"/>
              <w:rPr>
                <w:color w:val="000000"/>
                <w:sz w:val="18"/>
                <w:szCs w:val="18"/>
              </w:rPr>
            </w:pPr>
            <w:r w:rsidRPr="00287C5C">
              <w:rPr>
                <w:color w:val="000000"/>
                <w:sz w:val="18"/>
                <w:szCs w:val="18"/>
              </w:rPr>
              <w:t>03</w:t>
            </w:r>
          </w:p>
          <w:p w:rsidR="00EC0B13" w:rsidRPr="00287C5C" w:rsidRDefault="00EC0B13" w:rsidP="001E0FE4">
            <w:pPr>
              <w:autoSpaceDE w:val="0"/>
              <w:autoSpaceDN w:val="0"/>
              <w:adjustRightInd w:val="0"/>
              <w:jc w:val="center"/>
              <w:rPr>
                <w:color w:val="000000"/>
                <w:sz w:val="18"/>
                <w:szCs w:val="18"/>
              </w:rPr>
            </w:pPr>
          </w:p>
          <w:p w:rsidR="00EC0B13" w:rsidRPr="00287C5C" w:rsidRDefault="00EC0B13" w:rsidP="001E0FE4">
            <w:pPr>
              <w:autoSpaceDE w:val="0"/>
              <w:autoSpaceDN w:val="0"/>
              <w:adjustRightInd w:val="0"/>
              <w:jc w:val="center"/>
              <w:rPr>
                <w:color w:val="000000"/>
                <w:sz w:val="18"/>
                <w:szCs w:val="18"/>
              </w:rPr>
            </w:pPr>
            <w:r w:rsidRPr="00287C5C">
              <w:rPr>
                <w:color w:val="000000"/>
                <w:sz w:val="18"/>
                <w:szCs w:val="18"/>
              </w:rPr>
              <w:t>03</w:t>
            </w:r>
          </w:p>
          <w:p w:rsidR="00EC0B13" w:rsidRPr="00287C5C" w:rsidRDefault="00EC0B13" w:rsidP="001E0FE4">
            <w:pPr>
              <w:autoSpaceDE w:val="0"/>
              <w:autoSpaceDN w:val="0"/>
              <w:adjustRightInd w:val="0"/>
              <w:jc w:val="center"/>
              <w:rPr>
                <w:color w:val="000000"/>
                <w:sz w:val="18"/>
                <w:szCs w:val="18"/>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rPr>
              <w:t>03</w:t>
            </w:r>
          </w:p>
        </w:tc>
        <w:tc>
          <w:tcPr>
            <w:tcW w:w="567" w:type="dxa"/>
          </w:tcPr>
          <w:p w:rsidR="00EC0B13" w:rsidRPr="00287C5C" w:rsidRDefault="00EC0B13" w:rsidP="001E0FE4">
            <w:pPr>
              <w:autoSpaceDE w:val="0"/>
              <w:autoSpaceDN w:val="0"/>
              <w:adjustRightInd w:val="0"/>
              <w:jc w:val="center"/>
              <w:rPr>
                <w:color w:val="000000"/>
                <w:sz w:val="18"/>
                <w:szCs w:val="18"/>
              </w:rPr>
            </w:pPr>
            <w:r w:rsidRPr="00287C5C">
              <w:rPr>
                <w:color w:val="000000"/>
                <w:sz w:val="18"/>
                <w:szCs w:val="18"/>
              </w:rPr>
              <w:t>X</w:t>
            </w:r>
          </w:p>
          <w:p w:rsidR="00EC0B13" w:rsidRPr="00287C5C" w:rsidRDefault="00EC0B13" w:rsidP="001E0FE4">
            <w:pPr>
              <w:autoSpaceDE w:val="0"/>
              <w:autoSpaceDN w:val="0"/>
              <w:adjustRightInd w:val="0"/>
              <w:jc w:val="center"/>
              <w:rPr>
                <w:color w:val="000000"/>
                <w:sz w:val="18"/>
                <w:szCs w:val="18"/>
              </w:rPr>
            </w:pPr>
          </w:p>
          <w:p w:rsidR="00EC0B13" w:rsidRPr="00287C5C" w:rsidRDefault="00EC0B13" w:rsidP="001E0FE4">
            <w:pPr>
              <w:autoSpaceDE w:val="0"/>
              <w:autoSpaceDN w:val="0"/>
              <w:adjustRightInd w:val="0"/>
              <w:jc w:val="center"/>
              <w:rPr>
                <w:color w:val="000000"/>
                <w:sz w:val="18"/>
                <w:szCs w:val="18"/>
              </w:rPr>
            </w:pPr>
          </w:p>
          <w:p w:rsidR="00EC0B13" w:rsidRPr="00287C5C" w:rsidRDefault="00EC0B13" w:rsidP="001E0FE4">
            <w:pPr>
              <w:autoSpaceDE w:val="0"/>
              <w:autoSpaceDN w:val="0"/>
              <w:adjustRightInd w:val="0"/>
              <w:jc w:val="center"/>
              <w:rPr>
                <w:color w:val="000000"/>
                <w:sz w:val="18"/>
                <w:szCs w:val="18"/>
              </w:rPr>
            </w:pPr>
            <w:r w:rsidRPr="00287C5C">
              <w:rPr>
                <w:color w:val="000000"/>
                <w:sz w:val="18"/>
                <w:szCs w:val="18"/>
              </w:rPr>
              <w:t>0600160100</w:t>
            </w: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0600260400</w:t>
            </w: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0600360800</w:t>
            </w:r>
          </w:p>
        </w:tc>
        <w:tc>
          <w:tcPr>
            <w:tcW w:w="567" w:type="dxa"/>
          </w:tcPr>
          <w:p w:rsidR="00EC0B13" w:rsidRPr="00287C5C" w:rsidRDefault="00EC0B13" w:rsidP="001E0FE4">
            <w:pPr>
              <w:autoSpaceDE w:val="0"/>
              <w:autoSpaceDN w:val="0"/>
              <w:adjustRightInd w:val="0"/>
              <w:jc w:val="center"/>
              <w:rPr>
                <w:color w:val="000000"/>
                <w:sz w:val="18"/>
                <w:szCs w:val="18"/>
              </w:rPr>
            </w:pPr>
            <w:r w:rsidRPr="00287C5C">
              <w:rPr>
                <w:color w:val="000000"/>
                <w:sz w:val="18"/>
                <w:szCs w:val="18"/>
              </w:rPr>
              <w:t>X</w:t>
            </w:r>
          </w:p>
          <w:p w:rsidR="00EC0B13" w:rsidRPr="00287C5C" w:rsidRDefault="00EC0B13" w:rsidP="001E0FE4">
            <w:pPr>
              <w:autoSpaceDE w:val="0"/>
              <w:autoSpaceDN w:val="0"/>
              <w:adjustRightInd w:val="0"/>
              <w:jc w:val="center"/>
              <w:rPr>
                <w:color w:val="000000"/>
                <w:sz w:val="18"/>
                <w:szCs w:val="18"/>
              </w:rPr>
            </w:pP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244</w:t>
            </w: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244</w:t>
            </w: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244</w:t>
            </w:r>
          </w:p>
        </w:tc>
        <w:tc>
          <w:tcPr>
            <w:tcW w:w="709" w:type="dxa"/>
          </w:tcPr>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85,320</w:t>
            </w: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85,320</w:t>
            </w: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0,000</w:t>
            </w: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0,000</w:t>
            </w:r>
          </w:p>
        </w:tc>
        <w:tc>
          <w:tcPr>
            <w:tcW w:w="709" w:type="dxa"/>
          </w:tcPr>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229,788</w:t>
            </w: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229,788</w:t>
            </w: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0,000</w:t>
            </w: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0,000</w:t>
            </w:r>
          </w:p>
        </w:tc>
        <w:tc>
          <w:tcPr>
            <w:tcW w:w="708" w:type="dxa"/>
          </w:tcPr>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89,395</w:t>
            </w: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89,395</w:t>
            </w: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0,000</w:t>
            </w: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0,000</w:t>
            </w:r>
          </w:p>
        </w:tc>
        <w:tc>
          <w:tcPr>
            <w:tcW w:w="709" w:type="dxa"/>
          </w:tcPr>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212,401</w:t>
            </w: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103,401</w:t>
            </w: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10,000</w:t>
            </w: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99,000</w:t>
            </w:r>
          </w:p>
        </w:tc>
        <w:tc>
          <w:tcPr>
            <w:tcW w:w="567" w:type="dxa"/>
          </w:tcPr>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116,401</w:t>
            </w: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105,401</w:t>
            </w: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11,000</w:t>
            </w: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0,000</w:t>
            </w:r>
          </w:p>
        </w:tc>
        <w:tc>
          <w:tcPr>
            <w:tcW w:w="567" w:type="dxa"/>
          </w:tcPr>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119,401</w:t>
            </w: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107,401</w:t>
            </w: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12,000</w:t>
            </w:r>
          </w:p>
          <w:p w:rsidR="00EC0B13" w:rsidRPr="00287C5C" w:rsidRDefault="00EC0B13" w:rsidP="001E0FE4">
            <w:pPr>
              <w:autoSpaceDE w:val="0"/>
              <w:autoSpaceDN w:val="0"/>
              <w:adjustRightInd w:val="0"/>
              <w:jc w:val="center"/>
              <w:rPr>
                <w:color w:val="000000"/>
                <w:sz w:val="18"/>
                <w:szCs w:val="18"/>
                <w:lang w:eastAsia="en-US"/>
              </w:rPr>
            </w:pPr>
          </w:p>
          <w:p w:rsidR="00EC0B13" w:rsidRPr="00287C5C" w:rsidRDefault="00EC0B13" w:rsidP="001E0FE4">
            <w:pPr>
              <w:autoSpaceDE w:val="0"/>
              <w:autoSpaceDN w:val="0"/>
              <w:adjustRightInd w:val="0"/>
              <w:jc w:val="center"/>
              <w:rPr>
                <w:color w:val="000000"/>
                <w:sz w:val="18"/>
                <w:szCs w:val="18"/>
                <w:lang w:eastAsia="en-US"/>
              </w:rPr>
            </w:pPr>
            <w:r w:rsidRPr="00287C5C">
              <w:rPr>
                <w:color w:val="000000"/>
                <w:sz w:val="18"/>
                <w:szCs w:val="18"/>
                <w:lang w:eastAsia="en-US"/>
              </w:rPr>
              <w:t>0,000</w:t>
            </w:r>
          </w:p>
        </w:tc>
      </w:tr>
    </w:tbl>
    <w:p w:rsidR="00784BF0" w:rsidRDefault="00784BF0" w:rsidP="007B509A">
      <w:pPr>
        <w:ind w:left="425" w:right="108"/>
        <w:jc w:val="center"/>
        <w:rPr>
          <w:sz w:val="18"/>
          <w:szCs w:val="18"/>
        </w:rPr>
      </w:pPr>
    </w:p>
    <w:p w:rsidR="007B509A" w:rsidRDefault="007B509A" w:rsidP="007B509A">
      <w:pPr>
        <w:ind w:left="425" w:right="108"/>
        <w:jc w:val="center"/>
        <w:rPr>
          <w:sz w:val="18"/>
          <w:szCs w:val="18"/>
        </w:rPr>
      </w:pPr>
    </w:p>
    <w:p w:rsidR="00784BF0" w:rsidRDefault="00784BF0" w:rsidP="00784BF0">
      <w:pPr>
        <w:ind w:left="425" w:right="108"/>
        <w:jc w:val="center"/>
        <w:rPr>
          <w:sz w:val="18"/>
          <w:szCs w:val="18"/>
        </w:rPr>
      </w:pPr>
      <w:r w:rsidRPr="004E1371">
        <w:rPr>
          <w:sz w:val="18"/>
          <w:szCs w:val="18"/>
        </w:rPr>
        <w:t xml:space="preserve">Приложение № </w:t>
      </w:r>
      <w:r>
        <w:rPr>
          <w:sz w:val="18"/>
          <w:szCs w:val="18"/>
        </w:rPr>
        <w:t xml:space="preserve">3 </w:t>
      </w:r>
      <w:r w:rsidRPr="004E1371">
        <w:rPr>
          <w:sz w:val="18"/>
          <w:szCs w:val="18"/>
        </w:rPr>
        <w:t>к постановлению администрации</w:t>
      </w:r>
      <w:r>
        <w:rPr>
          <w:sz w:val="18"/>
          <w:szCs w:val="18"/>
        </w:rPr>
        <w:t xml:space="preserve"> </w:t>
      </w:r>
      <w:r w:rsidRPr="004E1371">
        <w:rPr>
          <w:sz w:val="18"/>
          <w:szCs w:val="18"/>
        </w:rPr>
        <w:t>Мошковского сельсовета</w:t>
      </w:r>
      <w:r>
        <w:rPr>
          <w:sz w:val="18"/>
          <w:szCs w:val="18"/>
        </w:rPr>
        <w:t xml:space="preserve"> </w:t>
      </w:r>
      <w:r w:rsidRPr="004E1371">
        <w:rPr>
          <w:sz w:val="18"/>
          <w:szCs w:val="18"/>
        </w:rPr>
        <w:t>от 20.12.2019 № 135</w:t>
      </w:r>
    </w:p>
    <w:p w:rsidR="007B509A" w:rsidRDefault="007B509A" w:rsidP="007B509A">
      <w:pPr>
        <w:ind w:left="425" w:right="108"/>
        <w:jc w:val="center"/>
        <w:rPr>
          <w:sz w:val="18"/>
          <w:szCs w:val="18"/>
        </w:rPr>
      </w:pPr>
    </w:p>
    <w:p w:rsidR="00784BF0" w:rsidRPr="00784BF0" w:rsidRDefault="00784BF0" w:rsidP="00784BF0">
      <w:pPr>
        <w:autoSpaceDE w:val="0"/>
        <w:autoSpaceDN w:val="0"/>
        <w:adjustRightInd w:val="0"/>
        <w:jc w:val="center"/>
        <w:rPr>
          <w:rStyle w:val="aff1"/>
          <w:b w:val="0"/>
          <w:i w:val="0"/>
          <w:sz w:val="18"/>
          <w:szCs w:val="18"/>
          <w:lang w:val="ru-RU"/>
        </w:rPr>
      </w:pPr>
      <w:r w:rsidRPr="00784BF0">
        <w:rPr>
          <w:rStyle w:val="aff1"/>
          <w:b w:val="0"/>
          <w:i w:val="0"/>
          <w:sz w:val="18"/>
          <w:szCs w:val="18"/>
          <w:lang w:val="ru-RU"/>
        </w:rPr>
        <w:t>Приложение № 4</w:t>
      </w:r>
      <w:r>
        <w:rPr>
          <w:rStyle w:val="aff1"/>
          <w:b w:val="0"/>
          <w:i w:val="0"/>
          <w:sz w:val="18"/>
          <w:szCs w:val="18"/>
          <w:lang w:val="ru-RU"/>
        </w:rPr>
        <w:t xml:space="preserve"> </w:t>
      </w:r>
      <w:r w:rsidRPr="00784BF0">
        <w:rPr>
          <w:rStyle w:val="aff1"/>
          <w:b w:val="0"/>
          <w:i w:val="0"/>
          <w:sz w:val="18"/>
          <w:szCs w:val="18"/>
          <w:lang w:val="ru-RU"/>
        </w:rPr>
        <w:t>к муниципальной программе</w:t>
      </w:r>
    </w:p>
    <w:p w:rsidR="00784BF0" w:rsidRPr="00784BF0" w:rsidRDefault="00784BF0" w:rsidP="00784BF0">
      <w:pPr>
        <w:autoSpaceDE w:val="0"/>
        <w:autoSpaceDN w:val="0"/>
        <w:adjustRightInd w:val="0"/>
        <w:jc w:val="center"/>
        <w:rPr>
          <w:b/>
          <w:i/>
          <w:spacing w:val="-2"/>
          <w:sz w:val="18"/>
          <w:szCs w:val="18"/>
        </w:rPr>
      </w:pPr>
      <w:r w:rsidRPr="00405D2E">
        <w:rPr>
          <w:sz w:val="18"/>
          <w:szCs w:val="18"/>
        </w:rPr>
        <w:t>Мероприятия муниципальной программы</w:t>
      </w:r>
      <w:r w:rsidRPr="00405D2E">
        <w:rPr>
          <w:bCs/>
          <w:kern w:val="2"/>
          <w:sz w:val="18"/>
          <w:szCs w:val="18"/>
        </w:rPr>
        <w:t xml:space="preserve"> Мошковского сельсовета Бековского </w:t>
      </w:r>
      <w:proofErr w:type="gramStart"/>
      <w:r w:rsidRPr="00405D2E">
        <w:rPr>
          <w:bCs/>
          <w:kern w:val="2"/>
          <w:sz w:val="18"/>
          <w:szCs w:val="18"/>
        </w:rPr>
        <w:t>района</w:t>
      </w:r>
      <w:r w:rsidR="004556F9">
        <w:rPr>
          <w:bCs/>
          <w:kern w:val="2"/>
          <w:sz w:val="18"/>
          <w:szCs w:val="18"/>
        </w:rPr>
        <w:t xml:space="preserve"> </w:t>
      </w:r>
      <w:r w:rsidRPr="00405D2E">
        <w:rPr>
          <w:bCs/>
          <w:kern w:val="2"/>
          <w:sz w:val="18"/>
          <w:szCs w:val="18"/>
        </w:rPr>
        <w:t xml:space="preserve"> Пензенской</w:t>
      </w:r>
      <w:proofErr w:type="gramEnd"/>
      <w:r w:rsidRPr="00405D2E">
        <w:rPr>
          <w:bCs/>
          <w:kern w:val="2"/>
          <w:sz w:val="18"/>
          <w:szCs w:val="18"/>
        </w:rPr>
        <w:t xml:space="preserve"> области </w:t>
      </w:r>
      <w:r w:rsidRPr="00405D2E">
        <w:rPr>
          <w:spacing w:val="-2"/>
          <w:sz w:val="18"/>
          <w:szCs w:val="18"/>
        </w:rPr>
        <w:t xml:space="preserve">«Благоустройство населенных пунктов </w:t>
      </w:r>
      <w:r w:rsidRPr="00784BF0">
        <w:rPr>
          <w:rStyle w:val="aff1"/>
          <w:b w:val="0"/>
          <w:i w:val="0"/>
          <w:sz w:val="18"/>
          <w:szCs w:val="18"/>
          <w:lang w:val="ru-RU"/>
        </w:rPr>
        <w:t>Мошковского сельсовета</w:t>
      </w:r>
      <w:r w:rsidR="004556F9">
        <w:rPr>
          <w:rStyle w:val="aff1"/>
          <w:b w:val="0"/>
          <w:i w:val="0"/>
          <w:sz w:val="18"/>
          <w:szCs w:val="18"/>
          <w:lang w:val="ru-RU"/>
        </w:rPr>
        <w:t xml:space="preserve"> </w:t>
      </w:r>
      <w:r w:rsidRPr="00784BF0">
        <w:rPr>
          <w:rStyle w:val="aff1"/>
          <w:b w:val="0"/>
          <w:i w:val="0"/>
          <w:sz w:val="18"/>
          <w:szCs w:val="18"/>
          <w:lang w:val="ru-RU"/>
        </w:rPr>
        <w:t xml:space="preserve"> </w:t>
      </w:r>
      <w:r w:rsidRPr="004556F9">
        <w:rPr>
          <w:rStyle w:val="aff1"/>
          <w:b w:val="0"/>
          <w:i w:val="0"/>
          <w:sz w:val="18"/>
          <w:szCs w:val="18"/>
          <w:lang w:val="ru-RU"/>
        </w:rPr>
        <w:t>Бековского района Пензенской области</w:t>
      </w:r>
      <w:r w:rsidRPr="00784BF0">
        <w:rPr>
          <w:b/>
          <w:i/>
          <w:spacing w:val="-2"/>
          <w:sz w:val="18"/>
          <w:szCs w:val="18"/>
        </w:rPr>
        <w:t>»</w:t>
      </w:r>
    </w:p>
    <w:p w:rsidR="00784BF0" w:rsidRPr="00405D2E" w:rsidRDefault="00784BF0" w:rsidP="00784BF0">
      <w:pPr>
        <w:autoSpaceDE w:val="0"/>
        <w:autoSpaceDN w:val="0"/>
        <w:adjustRightInd w:val="0"/>
        <w:jc w:val="center"/>
        <w:outlineLvl w:val="1"/>
        <w:rPr>
          <w:spacing w:val="-2"/>
          <w:sz w:val="18"/>
          <w:szCs w:val="18"/>
        </w:rPr>
      </w:pPr>
    </w:p>
    <w:tbl>
      <w:tblPr>
        <w:tblW w:w="9776" w:type="dxa"/>
        <w:jc w:val="center"/>
        <w:tblLayout w:type="fixed"/>
        <w:tblCellMar>
          <w:left w:w="75" w:type="dxa"/>
          <w:right w:w="75" w:type="dxa"/>
        </w:tblCellMar>
        <w:tblLook w:val="04A0" w:firstRow="1" w:lastRow="0" w:firstColumn="1" w:lastColumn="0" w:noHBand="0" w:noVBand="1"/>
      </w:tblPr>
      <w:tblGrid>
        <w:gridCol w:w="421"/>
        <w:gridCol w:w="1701"/>
        <w:gridCol w:w="1417"/>
        <w:gridCol w:w="992"/>
        <w:gridCol w:w="851"/>
        <w:gridCol w:w="850"/>
        <w:gridCol w:w="851"/>
        <w:gridCol w:w="850"/>
        <w:gridCol w:w="851"/>
        <w:gridCol w:w="992"/>
      </w:tblGrid>
      <w:tr w:rsidR="00784BF0" w:rsidRPr="00405D2E" w:rsidTr="00D44694">
        <w:trPr>
          <w:jc w:val="center"/>
        </w:trPr>
        <w:tc>
          <w:tcPr>
            <w:tcW w:w="421" w:type="dxa"/>
            <w:vMerge w:val="restart"/>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 п/п</w:t>
            </w:r>
          </w:p>
        </w:tc>
        <w:tc>
          <w:tcPr>
            <w:tcW w:w="1701" w:type="dxa"/>
            <w:vMerge w:val="restart"/>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Наименование основного мероприятия, мероприятия</w:t>
            </w:r>
          </w:p>
        </w:tc>
        <w:tc>
          <w:tcPr>
            <w:tcW w:w="1417" w:type="dxa"/>
            <w:vMerge w:val="restart"/>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Исполнители</w:t>
            </w:r>
          </w:p>
        </w:tc>
        <w:tc>
          <w:tcPr>
            <w:tcW w:w="992" w:type="dxa"/>
            <w:vMerge w:val="restart"/>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Срок исполнения (год)</w:t>
            </w:r>
          </w:p>
        </w:tc>
        <w:tc>
          <w:tcPr>
            <w:tcW w:w="4253" w:type="dxa"/>
            <w:gridSpan w:val="5"/>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Объем финансирования, тыс. рублей</w:t>
            </w:r>
          </w:p>
        </w:tc>
        <w:tc>
          <w:tcPr>
            <w:tcW w:w="992" w:type="dxa"/>
            <w:vMerge w:val="restart"/>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Показатели результата мероприятия по годам (ожидаемый непосредственный результат)</w:t>
            </w:r>
          </w:p>
        </w:tc>
      </w:tr>
      <w:tr w:rsidR="00784BF0" w:rsidRPr="00405D2E" w:rsidTr="00D44694">
        <w:trPr>
          <w:jc w:val="center"/>
        </w:trPr>
        <w:tc>
          <w:tcPr>
            <w:tcW w:w="421" w:type="dxa"/>
            <w:vMerge/>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1701" w:type="dxa"/>
            <w:vMerge/>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1417" w:type="dxa"/>
            <w:vMerge/>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992" w:type="dxa"/>
            <w:vMerge/>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pStyle w:val="ConsPlusNormal2"/>
              <w:jc w:val="center"/>
              <w:rPr>
                <w:rFonts w:ascii="Times New Roman" w:hAnsi="Times New Roman"/>
                <w:sz w:val="18"/>
                <w:szCs w:val="18"/>
              </w:rPr>
            </w:pPr>
            <w:r w:rsidRPr="00405D2E">
              <w:rPr>
                <w:rFonts w:ascii="Times New Roman" w:hAnsi="Times New Roman"/>
                <w:sz w:val="18"/>
                <w:szCs w:val="18"/>
              </w:rPr>
              <w:t>всего</w:t>
            </w: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pStyle w:val="ConsPlusNormal2"/>
              <w:jc w:val="center"/>
              <w:rPr>
                <w:rFonts w:ascii="Times New Roman" w:hAnsi="Times New Roman"/>
                <w:sz w:val="18"/>
                <w:szCs w:val="18"/>
              </w:rPr>
            </w:pPr>
            <w:r w:rsidRPr="00405D2E">
              <w:rPr>
                <w:rFonts w:ascii="Times New Roman" w:hAnsi="Times New Roman"/>
                <w:sz w:val="18"/>
                <w:szCs w:val="18"/>
              </w:rPr>
              <w:t>местный бюджет</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pStyle w:val="ConsPlusNormal2"/>
              <w:jc w:val="center"/>
              <w:rPr>
                <w:rFonts w:ascii="Times New Roman" w:hAnsi="Times New Roman"/>
                <w:sz w:val="18"/>
                <w:szCs w:val="18"/>
              </w:rPr>
            </w:pPr>
            <w:r w:rsidRPr="00405D2E">
              <w:rPr>
                <w:rFonts w:ascii="Times New Roman" w:hAnsi="Times New Roman"/>
                <w:sz w:val="18"/>
                <w:szCs w:val="18"/>
              </w:rPr>
              <w:t>областной бюджет</w:t>
            </w: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pStyle w:val="ConsPlusNormal2"/>
              <w:jc w:val="center"/>
              <w:rPr>
                <w:rFonts w:ascii="Times New Roman" w:hAnsi="Times New Roman"/>
                <w:sz w:val="18"/>
                <w:szCs w:val="18"/>
              </w:rPr>
            </w:pPr>
            <w:r w:rsidRPr="00405D2E">
              <w:rPr>
                <w:rFonts w:ascii="Times New Roman" w:hAnsi="Times New Roman"/>
                <w:sz w:val="18"/>
                <w:szCs w:val="18"/>
              </w:rPr>
              <w:t>федеральный бюджет</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pStyle w:val="ConsPlusNormal2"/>
              <w:jc w:val="center"/>
              <w:rPr>
                <w:rFonts w:ascii="Times New Roman" w:hAnsi="Times New Roman"/>
                <w:sz w:val="18"/>
                <w:szCs w:val="18"/>
              </w:rPr>
            </w:pPr>
            <w:r w:rsidRPr="00405D2E">
              <w:rPr>
                <w:rFonts w:ascii="Times New Roman" w:hAnsi="Times New Roman"/>
                <w:sz w:val="18"/>
                <w:szCs w:val="18"/>
              </w:rPr>
              <w:t>внебюджетные средства</w:t>
            </w:r>
          </w:p>
        </w:tc>
        <w:tc>
          <w:tcPr>
            <w:tcW w:w="992" w:type="dxa"/>
            <w:vMerge/>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r>
      <w:tr w:rsidR="00784BF0" w:rsidRPr="00405D2E" w:rsidTr="00D44694">
        <w:trPr>
          <w:jc w:val="center"/>
        </w:trPr>
        <w:tc>
          <w:tcPr>
            <w:tcW w:w="42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2</w:t>
            </w:r>
          </w:p>
        </w:tc>
        <w:tc>
          <w:tcPr>
            <w:tcW w:w="1417"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3</w:t>
            </w: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4</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5</w:t>
            </w: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6</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7</w:t>
            </w: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8</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10</w:t>
            </w:r>
          </w:p>
        </w:tc>
      </w:tr>
      <w:tr w:rsidR="00784BF0" w:rsidRPr="00405D2E" w:rsidTr="00D44694">
        <w:trPr>
          <w:trHeight w:val="585"/>
          <w:jc w:val="center"/>
        </w:trPr>
        <w:tc>
          <w:tcPr>
            <w:tcW w:w="9776" w:type="dxa"/>
            <w:gridSpan w:val="10"/>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both"/>
              <w:rPr>
                <w:sz w:val="18"/>
                <w:szCs w:val="18"/>
                <w:lang w:eastAsia="en-US"/>
              </w:rPr>
            </w:pPr>
            <w:r w:rsidRPr="00405D2E">
              <w:rPr>
                <w:sz w:val="18"/>
                <w:szCs w:val="18"/>
              </w:rPr>
              <w:t>Цель программы: Выполнение комплексного благоустройства населенных пунктов Мошковского сельсовета Бековского района Пензенской области путем создания наилучших социально-бытовых условий проживания населения и формирования благоприятного социального микроклимата</w:t>
            </w:r>
          </w:p>
        </w:tc>
      </w:tr>
      <w:tr w:rsidR="00784BF0" w:rsidRPr="00405D2E" w:rsidTr="00D44694">
        <w:trPr>
          <w:trHeight w:val="343"/>
          <w:jc w:val="center"/>
        </w:trPr>
        <w:tc>
          <w:tcPr>
            <w:tcW w:w="9776" w:type="dxa"/>
            <w:gridSpan w:val="10"/>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rPr>
                <w:sz w:val="18"/>
                <w:szCs w:val="18"/>
                <w:lang w:eastAsia="en-US"/>
              </w:rPr>
            </w:pPr>
            <w:r w:rsidRPr="00405D2E">
              <w:rPr>
                <w:sz w:val="18"/>
                <w:szCs w:val="18"/>
              </w:rPr>
              <w:t>Задача 1. Организация и содержание уличного освещения</w:t>
            </w:r>
          </w:p>
        </w:tc>
      </w:tr>
      <w:tr w:rsidR="00784BF0" w:rsidRPr="00405D2E" w:rsidTr="00D44694">
        <w:trPr>
          <w:trHeight w:val="270"/>
          <w:jc w:val="center"/>
        </w:trPr>
        <w:tc>
          <w:tcPr>
            <w:tcW w:w="421" w:type="dxa"/>
            <w:vMerge w:val="restart"/>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1.1.</w:t>
            </w:r>
          </w:p>
        </w:tc>
        <w:tc>
          <w:tcPr>
            <w:tcW w:w="1701" w:type="dxa"/>
            <w:vMerge w:val="restart"/>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rPr>
                <w:sz w:val="18"/>
                <w:szCs w:val="18"/>
                <w:lang w:eastAsia="en-US"/>
              </w:rPr>
            </w:pPr>
            <w:r w:rsidRPr="00405D2E">
              <w:rPr>
                <w:sz w:val="18"/>
                <w:szCs w:val="18"/>
              </w:rPr>
              <w:t>Организация в границах поселения электроснабжения населения в пределах полномочий, установленных законодательством Российской Федерации</w:t>
            </w:r>
          </w:p>
        </w:tc>
        <w:tc>
          <w:tcPr>
            <w:tcW w:w="1417" w:type="dxa"/>
            <w:vMerge w:val="restart"/>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rPr>
                <w:sz w:val="18"/>
                <w:szCs w:val="18"/>
                <w:lang w:eastAsia="en-US"/>
              </w:rPr>
            </w:pPr>
            <w:r w:rsidRPr="00405D2E">
              <w:rPr>
                <w:sz w:val="18"/>
                <w:szCs w:val="18"/>
              </w:rPr>
              <w:t>Администрация Мошковского сельсовета Бековского района Пензенской области</w:t>
            </w: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2019</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color w:val="000000"/>
                <w:sz w:val="18"/>
                <w:szCs w:val="18"/>
                <w:lang w:eastAsia="en-US"/>
              </w:rPr>
            </w:pPr>
            <w:r w:rsidRPr="00405D2E">
              <w:rPr>
                <w:color w:val="000000"/>
                <w:sz w:val="18"/>
                <w:szCs w:val="18"/>
                <w:lang w:eastAsia="en-US"/>
              </w:rPr>
              <w:t>85,320</w:t>
            </w: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color w:val="000000"/>
                <w:sz w:val="18"/>
                <w:szCs w:val="18"/>
                <w:lang w:eastAsia="en-US"/>
              </w:rPr>
            </w:pPr>
            <w:r w:rsidRPr="00405D2E">
              <w:rPr>
                <w:color w:val="000000"/>
                <w:sz w:val="18"/>
                <w:szCs w:val="18"/>
                <w:lang w:eastAsia="en-US"/>
              </w:rPr>
              <w:t>85,320</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992" w:type="dxa"/>
            <w:vMerge w:val="restart"/>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rPr>
                <w:sz w:val="18"/>
                <w:szCs w:val="18"/>
                <w:lang w:eastAsia="en-US"/>
              </w:rPr>
            </w:pPr>
            <w:r w:rsidRPr="00405D2E">
              <w:rPr>
                <w:sz w:val="18"/>
                <w:szCs w:val="18"/>
              </w:rPr>
              <w:t>Уровень освещенности населенных пунктов</w:t>
            </w:r>
          </w:p>
        </w:tc>
      </w:tr>
      <w:tr w:rsidR="00784BF0" w:rsidRPr="00405D2E" w:rsidTr="00D44694">
        <w:trPr>
          <w:jc w:val="center"/>
        </w:trPr>
        <w:tc>
          <w:tcPr>
            <w:tcW w:w="421" w:type="dxa"/>
            <w:vMerge/>
            <w:tcBorders>
              <w:top w:val="single" w:sz="4" w:space="0" w:color="auto"/>
              <w:left w:val="single" w:sz="4" w:space="0" w:color="auto"/>
              <w:right w:val="single" w:sz="4" w:space="0" w:color="auto"/>
            </w:tcBorders>
            <w:vAlign w:val="center"/>
          </w:tcPr>
          <w:p w:rsidR="00784BF0" w:rsidRPr="00405D2E" w:rsidRDefault="00784BF0" w:rsidP="00D44694">
            <w:pPr>
              <w:rPr>
                <w:sz w:val="18"/>
                <w:szCs w:val="18"/>
                <w:lang w:eastAsia="en-US"/>
              </w:rPr>
            </w:pPr>
          </w:p>
        </w:tc>
        <w:tc>
          <w:tcPr>
            <w:tcW w:w="1701" w:type="dxa"/>
            <w:vMerge/>
            <w:tcBorders>
              <w:top w:val="single" w:sz="4" w:space="0" w:color="auto"/>
              <w:left w:val="single" w:sz="4" w:space="0" w:color="auto"/>
              <w:right w:val="single" w:sz="4" w:space="0" w:color="auto"/>
            </w:tcBorders>
            <w:vAlign w:val="center"/>
          </w:tcPr>
          <w:p w:rsidR="00784BF0" w:rsidRPr="00405D2E" w:rsidRDefault="00784BF0" w:rsidP="00D44694">
            <w:pPr>
              <w:rPr>
                <w:sz w:val="18"/>
                <w:szCs w:val="18"/>
                <w:lang w:eastAsia="en-US"/>
              </w:rPr>
            </w:pPr>
          </w:p>
        </w:tc>
        <w:tc>
          <w:tcPr>
            <w:tcW w:w="1417" w:type="dxa"/>
            <w:vMerge/>
            <w:tcBorders>
              <w:top w:val="single" w:sz="4" w:space="0" w:color="auto"/>
              <w:left w:val="single" w:sz="4" w:space="0" w:color="auto"/>
              <w:right w:val="single" w:sz="4" w:space="0" w:color="auto"/>
            </w:tcBorders>
            <w:vAlign w:val="center"/>
          </w:tcPr>
          <w:p w:rsidR="00784BF0" w:rsidRPr="00405D2E" w:rsidRDefault="00784BF0" w:rsidP="00D44694">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2020</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color w:val="000000"/>
                <w:sz w:val="18"/>
                <w:szCs w:val="18"/>
                <w:lang w:eastAsia="en-US"/>
              </w:rPr>
            </w:pPr>
            <w:r w:rsidRPr="00405D2E">
              <w:rPr>
                <w:color w:val="000000"/>
                <w:sz w:val="18"/>
                <w:szCs w:val="18"/>
                <w:lang w:eastAsia="en-US"/>
              </w:rPr>
              <w:t>229,788</w:t>
            </w: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color w:val="000000"/>
                <w:sz w:val="18"/>
                <w:szCs w:val="18"/>
                <w:lang w:eastAsia="en-US"/>
              </w:rPr>
            </w:pPr>
            <w:r w:rsidRPr="00405D2E">
              <w:rPr>
                <w:color w:val="000000"/>
                <w:sz w:val="18"/>
                <w:szCs w:val="18"/>
                <w:lang w:eastAsia="en-US"/>
              </w:rPr>
              <w:t>229,788</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992" w:type="dxa"/>
            <w:vMerge/>
            <w:tcBorders>
              <w:top w:val="single" w:sz="4" w:space="0" w:color="auto"/>
              <w:left w:val="single" w:sz="4" w:space="0" w:color="auto"/>
              <w:right w:val="single" w:sz="4" w:space="0" w:color="auto"/>
            </w:tcBorders>
            <w:vAlign w:val="center"/>
          </w:tcPr>
          <w:p w:rsidR="00784BF0" w:rsidRPr="00405D2E" w:rsidRDefault="00784BF0" w:rsidP="00D44694">
            <w:pPr>
              <w:rPr>
                <w:sz w:val="18"/>
                <w:szCs w:val="18"/>
                <w:lang w:eastAsia="en-US"/>
              </w:rPr>
            </w:pPr>
          </w:p>
        </w:tc>
      </w:tr>
      <w:tr w:rsidR="00784BF0" w:rsidRPr="00405D2E" w:rsidTr="00D44694">
        <w:trPr>
          <w:jc w:val="center"/>
        </w:trPr>
        <w:tc>
          <w:tcPr>
            <w:tcW w:w="421"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c>
          <w:tcPr>
            <w:tcW w:w="1701"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c>
          <w:tcPr>
            <w:tcW w:w="1417"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2021</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color w:val="000000"/>
                <w:sz w:val="18"/>
                <w:szCs w:val="18"/>
                <w:lang w:eastAsia="en-US"/>
              </w:rPr>
            </w:pPr>
            <w:r w:rsidRPr="00405D2E">
              <w:rPr>
                <w:color w:val="000000"/>
                <w:sz w:val="18"/>
                <w:szCs w:val="18"/>
                <w:lang w:eastAsia="en-US"/>
              </w:rPr>
              <w:t>89,395</w:t>
            </w: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color w:val="000000"/>
                <w:sz w:val="18"/>
                <w:szCs w:val="18"/>
                <w:lang w:eastAsia="en-US"/>
              </w:rPr>
            </w:pPr>
            <w:r w:rsidRPr="00405D2E">
              <w:rPr>
                <w:color w:val="000000"/>
                <w:sz w:val="18"/>
                <w:szCs w:val="18"/>
                <w:lang w:eastAsia="en-US"/>
              </w:rPr>
              <w:t>89,395</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992"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r>
      <w:tr w:rsidR="00784BF0" w:rsidRPr="00405D2E" w:rsidTr="00D44694">
        <w:trPr>
          <w:trHeight w:val="271"/>
          <w:jc w:val="center"/>
        </w:trPr>
        <w:tc>
          <w:tcPr>
            <w:tcW w:w="421"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c>
          <w:tcPr>
            <w:tcW w:w="1701"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c>
          <w:tcPr>
            <w:tcW w:w="1417"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2022</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color w:val="000000"/>
                <w:sz w:val="18"/>
                <w:szCs w:val="18"/>
                <w:lang w:eastAsia="en-US"/>
              </w:rPr>
            </w:pPr>
            <w:r w:rsidRPr="00405D2E">
              <w:rPr>
                <w:color w:val="000000"/>
                <w:sz w:val="18"/>
                <w:szCs w:val="18"/>
                <w:lang w:eastAsia="en-US"/>
              </w:rPr>
              <w:t>103,401</w:t>
            </w: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color w:val="000000"/>
                <w:sz w:val="18"/>
                <w:szCs w:val="18"/>
                <w:lang w:eastAsia="en-US"/>
              </w:rPr>
            </w:pPr>
            <w:r w:rsidRPr="00405D2E">
              <w:rPr>
                <w:color w:val="000000"/>
                <w:sz w:val="18"/>
                <w:szCs w:val="18"/>
                <w:lang w:eastAsia="en-US"/>
              </w:rPr>
              <w:t>103,401</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992"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r>
      <w:tr w:rsidR="00784BF0" w:rsidRPr="00405D2E" w:rsidTr="00D44694">
        <w:trPr>
          <w:jc w:val="center"/>
        </w:trPr>
        <w:tc>
          <w:tcPr>
            <w:tcW w:w="421" w:type="dxa"/>
            <w:vMerge/>
            <w:tcBorders>
              <w:left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1701" w:type="dxa"/>
            <w:vMerge/>
            <w:tcBorders>
              <w:left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1417" w:type="dxa"/>
            <w:vMerge/>
            <w:tcBorders>
              <w:left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2023</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color w:val="000000"/>
                <w:sz w:val="18"/>
                <w:szCs w:val="18"/>
                <w:lang w:eastAsia="en-US"/>
              </w:rPr>
            </w:pPr>
            <w:r w:rsidRPr="00405D2E">
              <w:rPr>
                <w:color w:val="000000"/>
                <w:sz w:val="18"/>
                <w:szCs w:val="18"/>
                <w:lang w:eastAsia="en-US"/>
              </w:rPr>
              <w:t>105,401</w:t>
            </w: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color w:val="000000"/>
                <w:sz w:val="18"/>
                <w:szCs w:val="18"/>
                <w:lang w:eastAsia="en-US"/>
              </w:rPr>
            </w:pPr>
            <w:r w:rsidRPr="00405D2E">
              <w:rPr>
                <w:color w:val="000000"/>
                <w:sz w:val="18"/>
                <w:szCs w:val="18"/>
                <w:lang w:eastAsia="en-US"/>
              </w:rPr>
              <w:t>105,401</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992" w:type="dxa"/>
            <w:vMerge/>
            <w:tcBorders>
              <w:left w:val="single" w:sz="4" w:space="0" w:color="auto"/>
              <w:right w:val="single" w:sz="4" w:space="0" w:color="auto"/>
            </w:tcBorders>
          </w:tcPr>
          <w:p w:rsidR="00784BF0" w:rsidRPr="00405D2E" w:rsidRDefault="00784BF0" w:rsidP="00D44694">
            <w:pPr>
              <w:autoSpaceDE w:val="0"/>
              <w:autoSpaceDN w:val="0"/>
              <w:adjustRightInd w:val="0"/>
              <w:rPr>
                <w:sz w:val="18"/>
                <w:szCs w:val="18"/>
                <w:lang w:eastAsia="en-US"/>
              </w:rPr>
            </w:pPr>
          </w:p>
        </w:tc>
      </w:tr>
      <w:tr w:rsidR="00784BF0" w:rsidRPr="00405D2E" w:rsidTr="00D44694">
        <w:trPr>
          <w:jc w:val="center"/>
        </w:trPr>
        <w:tc>
          <w:tcPr>
            <w:tcW w:w="421"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c>
          <w:tcPr>
            <w:tcW w:w="1701"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c>
          <w:tcPr>
            <w:tcW w:w="1417"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c>
          <w:tcPr>
            <w:tcW w:w="992" w:type="dxa"/>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2024</w:t>
            </w:r>
          </w:p>
        </w:tc>
        <w:tc>
          <w:tcPr>
            <w:tcW w:w="851" w:type="dxa"/>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jc w:val="center"/>
              <w:rPr>
                <w:color w:val="000000"/>
                <w:sz w:val="18"/>
                <w:szCs w:val="18"/>
                <w:lang w:eastAsia="en-US"/>
              </w:rPr>
            </w:pPr>
            <w:r w:rsidRPr="00405D2E">
              <w:rPr>
                <w:color w:val="000000"/>
                <w:sz w:val="18"/>
                <w:szCs w:val="18"/>
                <w:lang w:eastAsia="en-US"/>
              </w:rPr>
              <w:t>107,401</w:t>
            </w:r>
          </w:p>
        </w:tc>
        <w:tc>
          <w:tcPr>
            <w:tcW w:w="850" w:type="dxa"/>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jc w:val="center"/>
              <w:rPr>
                <w:color w:val="000000"/>
                <w:sz w:val="18"/>
                <w:szCs w:val="18"/>
                <w:lang w:eastAsia="en-US"/>
              </w:rPr>
            </w:pPr>
            <w:r w:rsidRPr="00405D2E">
              <w:rPr>
                <w:color w:val="000000"/>
                <w:sz w:val="18"/>
                <w:szCs w:val="18"/>
                <w:lang w:eastAsia="en-US"/>
              </w:rPr>
              <w:t>107,401</w:t>
            </w:r>
          </w:p>
        </w:tc>
        <w:tc>
          <w:tcPr>
            <w:tcW w:w="851" w:type="dxa"/>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0" w:type="dxa"/>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1" w:type="dxa"/>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992"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r>
      <w:tr w:rsidR="00784BF0" w:rsidRPr="00405D2E" w:rsidTr="00784BF0">
        <w:trPr>
          <w:trHeight w:val="624"/>
          <w:jc w:val="center"/>
        </w:trPr>
        <w:tc>
          <w:tcPr>
            <w:tcW w:w="421" w:type="dxa"/>
            <w:vMerge/>
            <w:tcBorders>
              <w:left w:val="single" w:sz="4" w:space="0" w:color="auto"/>
              <w:bottom w:val="single" w:sz="4" w:space="0" w:color="auto"/>
              <w:right w:val="single" w:sz="4" w:space="0" w:color="auto"/>
            </w:tcBorders>
            <w:vAlign w:val="center"/>
          </w:tcPr>
          <w:p w:rsidR="00784BF0" w:rsidRPr="00405D2E" w:rsidRDefault="00784BF0" w:rsidP="00D44694">
            <w:pPr>
              <w:rPr>
                <w:sz w:val="18"/>
                <w:szCs w:val="18"/>
                <w:lang w:eastAsia="en-US"/>
              </w:rPr>
            </w:pPr>
          </w:p>
        </w:tc>
        <w:tc>
          <w:tcPr>
            <w:tcW w:w="1701" w:type="dxa"/>
            <w:vMerge/>
            <w:tcBorders>
              <w:left w:val="single" w:sz="4" w:space="0" w:color="auto"/>
              <w:bottom w:val="single" w:sz="4" w:space="0" w:color="auto"/>
              <w:right w:val="single" w:sz="4" w:space="0" w:color="auto"/>
            </w:tcBorders>
            <w:vAlign w:val="center"/>
          </w:tcPr>
          <w:p w:rsidR="00784BF0" w:rsidRPr="00405D2E" w:rsidRDefault="00784BF0" w:rsidP="00D44694">
            <w:pPr>
              <w:rPr>
                <w:sz w:val="18"/>
                <w:szCs w:val="18"/>
                <w:lang w:eastAsia="en-US"/>
              </w:rPr>
            </w:pPr>
          </w:p>
        </w:tc>
        <w:tc>
          <w:tcPr>
            <w:tcW w:w="1417" w:type="dxa"/>
            <w:vMerge/>
            <w:tcBorders>
              <w:left w:val="single" w:sz="4" w:space="0" w:color="auto"/>
              <w:bottom w:val="single" w:sz="4" w:space="0" w:color="auto"/>
              <w:right w:val="single" w:sz="4" w:space="0" w:color="auto"/>
            </w:tcBorders>
            <w:vAlign w:val="center"/>
          </w:tcPr>
          <w:p w:rsidR="00784BF0" w:rsidRPr="00405D2E" w:rsidRDefault="00784BF0" w:rsidP="00D44694">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rPr>
                <w:sz w:val="18"/>
                <w:szCs w:val="18"/>
                <w:lang w:eastAsia="en-US"/>
              </w:rPr>
            </w:pPr>
            <w:r w:rsidRPr="00405D2E">
              <w:rPr>
                <w:sz w:val="18"/>
                <w:szCs w:val="18"/>
              </w:rPr>
              <w:t xml:space="preserve">Итого </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color w:val="000000"/>
                <w:sz w:val="18"/>
                <w:szCs w:val="18"/>
                <w:lang w:eastAsia="en-US"/>
              </w:rPr>
            </w:pPr>
            <w:r w:rsidRPr="00405D2E">
              <w:rPr>
                <w:color w:val="000000"/>
                <w:sz w:val="18"/>
                <w:szCs w:val="18"/>
                <w:lang w:eastAsia="en-US"/>
              </w:rPr>
              <w:t>720,706</w:t>
            </w: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color w:val="000000"/>
                <w:sz w:val="18"/>
                <w:szCs w:val="18"/>
                <w:lang w:eastAsia="en-US"/>
              </w:rPr>
            </w:pPr>
            <w:r w:rsidRPr="00405D2E">
              <w:rPr>
                <w:color w:val="000000"/>
                <w:sz w:val="18"/>
                <w:szCs w:val="18"/>
                <w:lang w:eastAsia="en-US"/>
              </w:rPr>
              <w:t>720,706</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992" w:type="dxa"/>
            <w:vMerge/>
            <w:tcBorders>
              <w:left w:val="single" w:sz="4" w:space="0" w:color="auto"/>
              <w:bottom w:val="single" w:sz="4" w:space="0" w:color="auto"/>
              <w:right w:val="single" w:sz="4" w:space="0" w:color="auto"/>
            </w:tcBorders>
            <w:vAlign w:val="center"/>
          </w:tcPr>
          <w:p w:rsidR="00784BF0" w:rsidRPr="00405D2E" w:rsidRDefault="00784BF0" w:rsidP="00D44694">
            <w:pPr>
              <w:rPr>
                <w:sz w:val="18"/>
                <w:szCs w:val="18"/>
                <w:lang w:eastAsia="en-US"/>
              </w:rPr>
            </w:pPr>
          </w:p>
        </w:tc>
      </w:tr>
      <w:tr w:rsidR="00784BF0" w:rsidRPr="00405D2E" w:rsidTr="00D44694">
        <w:trPr>
          <w:trHeight w:hRule="exact" w:val="290"/>
          <w:jc w:val="center"/>
        </w:trPr>
        <w:tc>
          <w:tcPr>
            <w:tcW w:w="9776" w:type="dxa"/>
            <w:gridSpan w:val="10"/>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both"/>
              <w:rPr>
                <w:color w:val="000000"/>
                <w:sz w:val="18"/>
                <w:szCs w:val="18"/>
                <w:lang w:eastAsia="en-US"/>
              </w:rPr>
            </w:pPr>
            <w:r w:rsidRPr="00405D2E">
              <w:rPr>
                <w:color w:val="000000"/>
                <w:sz w:val="18"/>
                <w:szCs w:val="18"/>
                <w:lang w:eastAsia="en-US"/>
              </w:rPr>
              <w:t xml:space="preserve">Задача 2. </w:t>
            </w:r>
            <w:r w:rsidRPr="00405D2E">
              <w:rPr>
                <w:color w:val="000000"/>
                <w:sz w:val="18"/>
                <w:szCs w:val="18"/>
              </w:rPr>
              <w:t>Организация и содержание мест захоронения</w:t>
            </w:r>
          </w:p>
        </w:tc>
      </w:tr>
      <w:tr w:rsidR="00784BF0" w:rsidRPr="00405D2E" w:rsidTr="00D44694">
        <w:trPr>
          <w:trHeight w:val="241"/>
          <w:jc w:val="center"/>
        </w:trPr>
        <w:tc>
          <w:tcPr>
            <w:tcW w:w="421" w:type="dxa"/>
            <w:vMerge w:val="restart"/>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2.1.</w:t>
            </w:r>
          </w:p>
        </w:tc>
        <w:tc>
          <w:tcPr>
            <w:tcW w:w="1701" w:type="dxa"/>
            <w:vMerge w:val="restart"/>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rPr>
                <w:sz w:val="18"/>
                <w:szCs w:val="18"/>
                <w:lang w:eastAsia="en-US"/>
              </w:rPr>
            </w:pPr>
            <w:r w:rsidRPr="00405D2E">
              <w:rPr>
                <w:sz w:val="18"/>
                <w:szCs w:val="18"/>
              </w:rPr>
              <w:t>Содержание кладбищ - проведение работ по санитарной очистке и благоустройству кладбищ на территории поселения</w:t>
            </w:r>
          </w:p>
        </w:tc>
        <w:tc>
          <w:tcPr>
            <w:tcW w:w="1417" w:type="dxa"/>
            <w:vMerge w:val="restart"/>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rPr>
                <w:sz w:val="18"/>
                <w:szCs w:val="18"/>
                <w:lang w:eastAsia="en-US"/>
              </w:rPr>
            </w:pPr>
            <w:r w:rsidRPr="00405D2E">
              <w:rPr>
                <w:sz w:val="18"/>
                <w:szCs w:val="18"/>
              </w:rPr>
              <w:t>Администрация Мошковского сельсовета Бековского района Пензенской области</w:t>
            </w: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lang w:eastAsia="en-US"/>
              </w:rPr>
              <w:t>2019</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tabs>
                <w:tab w:val="left" w:pos="705"/>
              </w:tabs>
              <w:jc w:val="center"/>
              <w:rPr>
                <w:color w:val="000000"/>
                <w:sz w:val="18"/>
                <w:szCs w:val="18"/>
                <w:lang w:eastAsia="en-US"/>
              </w:rPr>
            </w:pPr>
            <w:r w:rsidRPr="00405D2E">
              <w:rPr>
                <w:color w:val="000000"/>
                <w:sz w:val="18"/>
                <w:szCs w:val="18"/>
                <w:lang w:eastAsia="en-US"/>
              </w:rPr>
              <w:t>0,000</w:t>
            </w: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tabs>
                <w:tab w:val="left" w:pos="705"/>
              </w:tabs>
              <w:jc w:val="center"/>
              <w:rPr>
                <w:color w:val="000000"/>
                <w:sz w:val="18"/>
                <w:szCs w:val="18"/>
                <w:lang w:eastAsia="en-US"/>
              </w:rPr>
            </w:pPr>
            <w:r w:rsidRPr="00405D2E">
              <w:rPr>
                <w:color w:val="000000"/>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992" w:type="dxa"/>
            <w:vMerge w:val="restart"/>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rPr>
                <w:sz w:val="18"/>
                <w:szCs w:val="18"/>
                <w:lang w:eastAsia="en-US"/>
              </w:rPr>
            </w:pPr>
            <w:r w:rsidRPr="00405D2E">
              <w:rPr>
                <w:sz w:val="18"/>
                <w:szCs w:val="18"/>
              </w:rPr>
              <w:t>Повышение степени удовлетворенности населения уровнем благоустройства кладбищ</w:t>
            </w:r>
          </w:p>
        </w:tc>
      </w:tr>
      <w:tr w:rsidR="00784BF0" w:rsidRPr="00405D2E" w:rsidTr="00D44694">
        <w:trPr>
          <w:trHeight w:val="261"/>
          <w:jc w:val="center"/>
        </w:trPr>
        <w:tc>
          <w:tcPr>
            <w:tcW w:w="421" w:type="dxa"/>
            <w:vMerge/>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rPr>
                <w:sz w:val="18"/>
                <w:szCs w:val="18"/>
              </w:rPr>
            </w:pPr>
          </w:p>
        </w:tc>
        <w:tc>
          <w:tcPr>
            <w:tcW w:w="1701" w:type="dxa"/>
            <w:vMerge/>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rPr>
                <w:sz w:val="18"/>
                <w:szCs w:val="18"/>
              </w:rPr>
            </w:pPr>
          </w:p>
        </w:tc>
        <w:tc>
          <w:tcPr>
            <w:tcW w:w="1417" w:type="dxa"/>
            <w:vMerge/>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2020</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tabs>
                <w:tab w:val="left" w:pos="705"/>
              </w:tabs>
              <w:jc w:val="center"/>
              <w:rPr>
                <w:color w:val="000000"/>
                <w:sz w:val="18"/>
                <w:szCs w:val="18"/>
                <w:lang w:eastAsia="en-US"/>
              </w:rPr>
            </w:pPr>
            <w:r w:rsidRPr="00405D2E">
              <w:rPr>
                <w:color w:val="000000"/>
                <w:sz w:val="18"/>
                <w:szCs w:val="18"/>
                <w:lang w:eastAsia="en-US"/>
              </w:rPr>
              <w:t>0,000</w:t>
            </w: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tabs>
                <w:tab w:val="left" w:pos="705"/>
              </w:tabs>
              <w:jc w:val="center"/>
              <w:rPr>
                <w:color w:val="000000"/>
                <w:sz w:val="18"/>
                <w:szCs w:val="18"/>
                <w:lang w:eastAsia="en-US"/>
              </w:rPr>
            </w:pPr>
            <w:r w:rsidRPr="00405D2E">
              <w:rPr>
                <w:color w:val="000000"/>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992" w:type="dxa"/>
            <w:vMerge/>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rPr>
                <w:sz w:val="18"/>
                <w:szCs w:val="18"/>
              </w:rPr>
            </w:pPr>
          </w:p>
        </w:tc>
      </w:tr>
      <w:tr w:rsidR="00784BF0" w:rsidRPr="00405D2E" w:rsidTr="00D44694">
        <w:trPr>
          <w:jc w:val="center"/>
        </w:trPr>
        <w:tc>
          <w:tcPr>
            <w:tcW w:w="421"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c>
          <w:tcPr>
            <w:tcW w:w="1701"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c>
          <w:tcPr>
            <w:tcW w:w="1417"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2021</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tabs>
                <w:tab w:val="left" w:pos="705"/>
              </w:tabs>
              <w:jc w:val="center"/>
              <w:rPr>
                <w:color w:val="000000"/>
                <w:sz w:val="18"/>
                <w:szCs w:val="18"/>
                <w:lang w:eastAsia="en-US"/>
              </w:rPr>
            </w:pPr>
            <w:r w:rsidRPr="00405D2E">
              <w:rPr>
                <w:color w:val="000000"/>
                <w:sz w:val="18"/>
                <w:szCs w:val="18"/>
                <w:lang w:eastAsia="en-US"/>
              </w:rPr>
              <w:t>0,000</w:t>
            </w: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tabs>
                <w:tab w:val="left" w:pos="705"/>
              </w:tabs>
              <w:jc w:val="center"/>
              <w:rPr>
                <w:color w:val="000000"/>
                <w:sz w:val="18"/>
                <w:szCs w:val="18"/>
                <w:lang w:eastAsia="en-US"/>
              </w:rPr>
            </w:pPr>
            <w:r w:rsidRPr="00405D2E">
              <w:rPr>
                <w:color w:val="000000"/>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992"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r>
      <w:tr w:rsidR="00784BF0" w:rsidRPr="00405D2E" w:rsidTr="00D44694">
        <w:trPr>
          <w:jc w:val="center"/>
        </w:trPr>
        <w:tc>
          <w:tcPr>
            <w:tcW w:w="421"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c>
          <w:tcPr>
            <w:tcW w:w="1701"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c>
          <w:tcPr>
            <w:tcW w:w="1417"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2022</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tabs>
                <w:tab w:val="left" w:pos="705"/>
              </w:tabs>
              <w:jc w:val="center"/>
              <w:rPr>
                <w:color w:val="000000"/>
                <w:sz w:val="18"/>
                <w:szCs w:val="18"/>
                <w:lang w:eastAsia="en-US"/>
              </w:rPr>
            </w:pPr>
            <w:r w:rsidRPr="00405D2E">
              <w:rPr>
                <w:color w:val="000000"/>
                <w:sz w:val="18"/>
                <w:szCs w:val="18"/>
                <w:lang w:eastAsia="en-US"/>
              </w:rPr>
              <w:t>10,000</w:t>
            </w: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tabs>
                <w:tab w:val="left" w:pos="705"/>
              </w:tabs>
              <w:jc w:val="center"/>
              <w:rPr>
                <w:color w:val="000000"/>
                <w:sz w:val="18"/>
                <w:szCs w:val="18"/>
                <w:lang w:eastAsia="en-US"/>
              </w:rPr>
            </w:pPr>
            <w:r w:rsidRPr="00405D2E">
              <w:rPr>
                <w:color w:val="000000"/>
                <w:sz w:val="18"/>
                <w:szCs w:val="18"/>
                <w:lang w:eastAsia="en-US"/>
              </w:rPr>
              <w:t>10,000</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992"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r>
      <w:tr w:rsidR="00784BF0" w:rsidRPr="00405D2E" w:rsidTr="00D44694">
        <w:trPr>
          <w:jc w:val="center"/>
        </w:trPr>
        <w:tc>
          <w:tcPr>
            <w:tcW w:w="421"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c>
          <w:tcPr>
            <w:tcW w:w="1701"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c>
          <w:tcPr>
            <w:tcW w:w="1417"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2023</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tabs>
                <w:tab w:val="left" w:pos="705"/>
              </w:tabs>
              <w:jc w:val="center"/>
              <w:rPr>
                <w:color w:val="000000"/>
                <w:sz w:val="18"/>
                <w:szCs w:val="18"/>
                <w:lang w:eastAsia="en-US"/>
              </w:rPr>
            </w:pPr>
            <w:r w:rsidRPr="00405D2E">
              <w:rPr>
                <w:color w:val="000000"/>
                <w:sz w:val="18"/>
                <w:szCs w:val="18"/>
                <w:lang w:eastAsia="en-US"/>
              </w:rPr>
              <w:t>11,000</w:t>
            </w: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tabs>
                <w:tab w:val="left" w:pos="705"/>
              </w:tabs>
              <w:jc w:val="center"/>
              <w:rPr>
                <w:color w:val="000000"/>
                <w:sz w:val="18"/>
                <w:szCs w:val="18"/>
                <w:lang w:eastAsia="en-US"/>
              </w:rPr>
            </w:pPr>
            <w:r w:rsidRPr="00405D2E">
              <w:rPr>
                <w:color w:val="000000"/>
                <w:sz w:val="18"/>
                <w:szCs w:val="18"/>
                <w:lang w:eastAsia="en-US"/>
              </w:rPr>
              <w:t>11,000</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992"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r>
      <w:tr w:rsidR="00784BF0" w:rsidRPr="00405D2E" w:rsidTr="00D44694">
        <w:trPr>
          <w:jc w:val="center"/>
        </w:trPr>
        <w:tc>
          <w:tcPr>
            <w:tcW w:w="421" w:type="dxa"/>
            <w:vMerge/>
            <w:tcBorders>
              <w:left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1701" w:type="dxa"/>
            <w:vMerge/>
            <w:tcBorders>
              <w:left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1417" w:type="dxa"/>
            <w:vMerge/>
            <w:tcBorders>
              <w:left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992" w:type="dxa"/>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2024</w:t>
            </w:r>
          </w:p>
        </w:tc>
        <w:tc>
          <w:tcPr>
            <w:tcW w:w="851" w:type="dxa"/>
            <w:tcBorders>
              <w:top w:val="single" w:sz="4" w:space="0" w:color="auto"/>
              <w:left w:val="single" w:sz="4" w:space="0" w:color="auto"/>
              <w:right w:val="single" w:sz="4" w:space="0" w:color="auto"/>
            </w:tcBorders>
          </w:tcPr>
          <w:p w:rsidR="00784BF0" w:rsidRPr="00405D2E" w:rsidRDefault="00784BF0" w:rsidP="00D44694">
            <w:pPr>
              <w:tabs>
                <w:tab w:val="left" w:pos="705"/>
              </w:tabs>
              <w:jc w:val="center"/>
              <w:rPr>
                <w:color w:val="000000"/>
                <w:sz w:val="18"/>
                <w:szCs w:val="18"/>
                <w:lang w:eastAsia="en-US"/>
              </w:rPr>
            </w:pPr>
            <w:r w:rsidRPr="00405D2E">
              <w:rPr>
                <w:color w:val="000000"/>
                <w:sz w:val="18"/>
                <w:szCs w:val="18"/>
                <w:lang w:eastAsia="en-US"/>
              </w:rPr>
              <w:t>12,000</w:t>
            </w:r>
          </w:p>
        </w:tc>
        <w:tc>
          <w:tcPr>
            <w:tcW w:w="850" w:type="dxa"/>
            <w:tcBorders>
              <w:top w:val="single" w:sz="4" w:space="0" w:color="auto"/>
              <w:left w:val="single" w:sz="4" w:space="0" w:color="auto"/>
              <w:right w:val="single" w:sz="4" w:space="0" w:color="auto"/>
            </w:tcBorders>
          </w:tcPr>
          <w:p w:rsidR="00784BF0" w:rsidRPr="00405D2E" w:rsidRDefault="00784BF0" w:rsidP="00D44694">
            <w:pPr>
              <w:tabs>
                <w:tab w:val="left" w:pos="705"/>
              </w:tabs>
              <w:jc w:val="center"/>
              <w:rPr>
                <w:color w:val="000000"/>
                <w:sz w:val="18"/>
                <w:szCs w:val="18"/>
                <w:lang w:eastAsia="en-US"/>
              </w:rPr>
            </w:pPr>
            <w:r w:rsidRPr="00405D2E">
              <w:rPr>
                <w:color w:val="000000"/>
                <w:sz w:val="18"/>
                <w:szCs w:val="18"/>
                <w:lang w:eastAsia="en-US"/>
              </w:rPr>
              <w:t>12,000</w:t>
            </w:r>
          </w:p>
        </w:tc>
        <w:tc>
          <w:tcPr>
            <w:tcW w:w="851" w:type="dxa"/>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0" w:type="dxa"/>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1" w:type="dxa"/>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992"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r>
      <w:tr w:rsidR="00784BF0" w:rsidRPr="00405D2E" w:rsidTr="00784BF0">
        <w:trPr>
          <w:trHeight w:val="573"/>
          <w:jc w:val="center"/>
        </w:trPr>
        <w:tc>
          <w:tcPr>
            <w:tcW w:w="421"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c>
          <w:tcPr>
            <w:tcW w:w="1701"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c>
          <w:tcPr>
            <w:tcW w:w="1417" w:type="dxa"/>
            <w:vMerge/>
            <w:tcBorders>
              <w:left w:val="single" w:sz="4" w:space="0" w:color="auto"/>
              <w:right w:val="single" w:sz="4" w:space="0" w:color="auto"/>
            </w:tcBorders>
            <w:vAlign w:val="center"/>
          </w:tcPr>
          <w:p w:rsidR="00784BF0" w:rsidRPr="00405D2E" w:rsidRDefault="00784BF0" w:rsidP="00D44694">
            <w:pPr>
              <w:rPr>
                <w:sz w:val="18"/>
                <w:szCs w:val="18"/>
                <w:lang w:eastAsia="en-US"/>
              </w:rPr>
            </w:pPr>
          </w:p>
        </w:tc>
        <w:tc>
          <w:tcPr>
            <w:tcW w:w="992" w:type="dxa"/>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rPr>
                <w:sz w:val="18"/>
                <w:szCs w:val="18"/>
                <w:lang w:eastAsia="en-US"/>
              </w:rPr>
            </w:pPr>
            <w:r w:rsidRPr="00405D2E">
              <w:rPr>
                <w:sz w:val="18"/>
                <w:szCs w:val="18"/>
              </w:rPr>
              <w:t xml:space="preserve">Итого </w:t>
            </w:r>
          </w:p>
        </w:tc>
        <w:tc>
          <w:tcPr>
            <w:tcW w:w="851" w:type="dxa"/>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jc w:val="center"/>
              <w:rPr>
                <w:color w:val="000000"/>
                <w:sz w:val="18"/>
                <w:szCs w:val="18"/>
                <w:lang w:eastAsia="en-US"/>
              </w:rPr>
            </w:pPr>
            <w:r w:rsidRPr="00405D2E">
              <w:rPr>
                <w:color w:val="000000"/>
                <w:sz w:val="18"/>
                <w:szCs w:val="18"/>
                <w:lang w:eastAsia="en-US"/>
              </w:rPr>
              <w:t>33,000</w:t>
            </w:r>
          </w:p>
        </w:tc>
        <w:tc>
          <w:tcPr>
            <w:tcW w:w="850" w:type="dxa"/>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jc w:val="center"/>
              <w:rPr>
                <w:color w:val="000000"/>
                <w:sz w:val="18"/>
                <w:szCs w:val="18"/>
                <w:lang w:eastAsia="en-US"/>
              </w:rPr>
            </w:pPr>
            <w:r w:rsidRPr="00405D2E">
              <w:rPr>
                <w:color w:val="000000"/>
                <w:sz w:val="18"/>
                <w:szCs w:val="18"/>
                <w:lang w:eastAsia="en-US"/>
              </w:rPr>
              <w:t>33,000</w:t>
            </w:r>
          </w:p>
        </w:tc>
        <w:tc>
          <w:tcPr>
            <w:tcW w:w="851" w:type="dxa"/>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0" w:type="dxa"/>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851" w:type="dxa"/>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992" w:type="dxa"/>
            <w:vMerge/>
            <w:tcBorders>
              <w:left w:val="single" w:sz="4" w:space="0" w:color="auto"/>
              <w:bottom w:val="single" w:sz="4" w:space="0" w:color="auto"/>
              <w:right w:val="single" w:sz="4" w:space="0" w:color="auto"/>
            </w:tcBorders>
            <w:vAlign w:val="center"/>
          </w:tcPr>
          <w:p w:rsidR="00784BF0" w:rsidRPr="00405D2E" w:rsidRDefault="00784BF0" w:rsidP="00D44694">
            <w:pPr>
              <w:rPr>
                <w:sz w:val="18"/>
                <w:szCs w:val="18"/>
                <w:lang w:eastAsia="en-US"/>
              </w:rPr>
            </w:pPr>
          </w:p>
        </w:tc>
      </w:tr>
      <w:tr w:rsidR="00784BF0" w:rsidRPr="00405D2E" w:rsidTr="00D44694">
        <w:trPr>
          <w:trHeight w:hRule="exact" w:val="607"/>
          <w:jc w:val="center"/>
        </w:trPr>
        <w:tc>
          <w:tcPr>
            <w:tcW w:w="9776" w:type="dxa"/>
            <w:gridSpan w:val="10"/>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84BF0" w:rsidRPr="00405D2E" w:rsidRDefault="00784BF0" w:rsidP="00D44694">
            <w:pPr>
              <w:autoSpaceDE w:val="0"/>
              <w:autoSpaceDN w:val="0"/>
              <w:adjustRightInd w:val="0"/>
              <w:jc w:val="both"/>
              <w:rPr>
                <w:sz w:val="18"/>
                <w:szCs w:val="18"/>
                <w:lang w:eastAsia="en-US"/>
              </w:rPr>
            </w:pPr>
            <w:r w:rsidRPr="00405D2E">
              <w:rPr>
                <w:sz w:val="18"/>
                <w:szCs w:val="18"/>
                <w:lang w:eastAsia="en-US"/>
              </w:rPr>
              <w:t xml:space="preserve">Задача 3. </w:t>
            </w:r>
            <w:r w:rsidRPr="00405D2E">
              <w:rPr>
                <w:sz w:val="18"/>
                <w:szCs w:val="18"/>
              </w:rPr>
              <w:t>Создание благоприятных условий для проживания граждан,</w:t>
            </w:r>
            <w:r w:rsidRPr="00405D2E">
              <w:rPr>
                <w:rFonts w:ascii="Arial" w:hAnsi="Arial" w:cs="Arial"/>
                <w:sz w:val="18"/>
                <w:szCs w:val="18"/>
              </w:rPr>
              <w:t xml:space="preserve"> </w:t>
            </w:r>
            <w:r w:rsidRPr="00405D2E">
              <w:rPr>
                <w:sz w:val="18"/>
                <w:szCs w:val="18"/>
              </w:rPr>
              <w:t>поддержание санитарного состояния территории сельсовета на должном уровне, повышение экологической безопасности</w:t>
            </w:r>
          </w:p>
        </w:tc>
      </w:tr>
      <w:tr w:rsidR="00784BF0" w:rsidRPr="00405D2E" w:rsidTr="00D44694">
        <w:trPr>
          <w:trHeight w:val="264"/>
          <w:jc w:val="center"/>
        </w:trPr>
        <w:tc>
          <w:tcPr>
            <w:tcW w:w="421"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rsidR="00784BF0" w:rsidRPr="00405D2E" w:rsidRDefault="00784BF0" w:rsidP="00D44694">
            <w:pPr>
              <w:jc w:val="center"/>
              <w:rPr>
                <w:sz w:val="18"/>
                <w:szCs w:val="18"/>
                <w:lang w:eastAsia="en-US"/>
              </w:rPr>
            </w:pPr>
            <w:r w:rsidRPr="00405D2E">
              <w:rPr>
                <w:sz w:val="18"/>
                <w:szCs w:val="18"/>
                <w:lang w:eastAsia="en-US"/>
              </w:rPr>
              <w:t>3.1.</w:t>
            </w:r>
          </w:p>
        </w:tc>
        <w:tc>
          <w:tcPr>
            <w:tcW w:w="1701" w:type="dxa"/>
            <w:vMerge w:val="restart"/>
            <w:tcBorders>
              <w:top w:val="single" w:sz="4" w:space="0" w:color="auto"/>
              <w:left w:val="single" w:sz="4" w:space="0" w:color="auto"/>
              <w:right w:val="single" w:sz="4" w:space="0" w:color="auto"/>
            </w:tcBorders>
          </w:tcPr>
          <w:p w:rsidR="00784BF0" w:rsidRPr="00405D2E" w:rsidRDefault="00784BF0" w:rsidP="00D44694">
            <w:pPr>
              <w:rPr>
                <w:sz w:val="18"/>
                <w:szCs w:val="18"/>
                <w:lang w:eastAsia="en-US"/>
              </w:rPr>
            </w:pPr>
            <w:r w:rsidRPr="00405D2E">
              <w:rPr>
                <w:sz w:val="18"/>
                <w:szCs w:val="18"/>
              </w:rPr>
              <w:t>Создание благоприятных условий для проживания граждан,</w:t>
            </w:r>
            <w:r w:rsidRPr="00405D2E">
              <w:rPr>
                <w:rFonts w:ascii="Arial" w:hAnsi="Arial" w:cs="Arial"/>
                <w:sz w:val="18"/>
                <w:szCs w:val="18"/>
              </w:rPr>
              <w:t xml:space="preserve"> </w:t>
            </w:r>
            <w:r w:rsidRPr="00405D2E">
              <w:rPr>
                <w:sz w:val="18"/>
                <w:szCs w:val="18"/>
              </w:rPr>
              <w:t>поддержание санитарного состояния территории сельсовета на должном уровне, повышение экологической безопасности</w:t>
            </w:r>
          </w:p>
        </w:tc>
        <w:tc>
          <w:tcPr>
            <w:tcW w:w="1417" w:type="dxa"/>
            <w:vMerge w:val="restart"/>
            <w:tcBorders>
              <w:top w:val="single" w:sz="4" w:space="0" w:color="auto"/>
              <w:left w:val="single" w:sz="4" w:space="0" w:color="auto"/>
              <w:right w:val="single" w:sz="4" w:space="0" w:color="auto"/>
            </w:tcBorders>
          </w:tcPr>
          <w:p w:rsidR="00784BF0" w:rsidRPr="00405D2E" w:rsidRDefault="00784BF0" w:rsidP="00D44694">
            <w:pPr>
              <w:rPr>
                <w:sz w:val="18"/>
                <w:szCs w:val="18"/>
                <w:lang w:eastAsia="en-US"/>
              </w:rPr>
            </w:pPr>
            <w:r w:rsidRPr="00405D2E">
              <w:rPr>
                <w:sz w:val="18"/>
                <w:szCs w:val="18"/>
              </w:rPr>
              <w:t>Администрация Мошковского сельсовета Бековского района Пензенской области</w:t>
            </w: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lang w:eastAsia="en-US"/>
              </w:rPr>
              <w:t>2019</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0,000</w:t>
            </w: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992" w:type="dxa"/>
            <w:vMerge w:val="restart"/>
            <w:tcBorders>
              <w:top w:val="single" w:sz="4" w:space="0" w:color="auto"/>
              <w:left w:val="single" w:sz="4" w:space="0" w:color="auto"/>
              <w:right w:val="single" w:sz="4" w:space="0" w:color="auto"/>
            </w:tcBorders>
          </w:tcPr>
          <w:p w:rsidR="00784BF0" w:rsidRPr="00405D2E" w:rsidRDefault="00784BF0" w:rsidP="00D44694">
            <w:pPr>
              <w:rPr>
                <w:sz w:val="18"/>
                <w:szCs w:val="18"/>
                <w:lang w:eastAsia="en-US"/>
              </w:rPr>
            </w:pPr>
            <w:r w:rsidRPr="00405D2E">
              <w:rPr>
                <w:sz w:val="18"/>
                <w:szCs w:val="18"/>
              </w:rPr>
              <w:t>Увеличение количества объектов благоустройства</w:t>
            </w:r>
          </w:p>
        </w:tc>
      </w:tr>
      <w:tr w:rsidR="00784BF0" w:rsidRPr="00405D2E" w:rsidTr="00D44694">
        <w:trPr>
          <w:trHeight w:val="211"/>
          <w:jc w:val="center"/>
        </w:trPr>
        <w:tc>
          <w:tcPr>
            <w:tcW w:w="421" w:type="dxa"/>
            <w:vMerge/>
            <w:tcBorders>
              <w:left w:val="single" w:sz="4" w:space="0" w:color="auto"/>
              <w:right w:val="single" w:sz="4" w:space="0" w:color="auto"/>
            </w:tcBorders>
            <w:tcMar>
              <w:top w:w="0" w:type="dxa"/>
              <w:left w:w="108" w:type="dxa"/>
              <w:bottom w:w="0" w:type="dxa"/>
              <w:right w:w="108" w:type="dxa"/>
            </w:tcMar>
          </w:tcPr>
          <w:p w:rsidR="00784BF0" w:rsidRPr="00405D2E" w:rsidRDefault="00784BF0" w:rsidP="00D44694">
            <w:pPr>
              <w:rPr>
                <w:sz w:val="18"/>
                <w:szCs w:val="18"/>
                <w:lang w:eastAsia="en-US"/>
              </w:rPr>
            </w:pPr>
          </w:p>
        </w:tc>
        <w:tc>
          <w:tcPr>
            <w:tcW w:w="1701" w:type="dxa"/>
            <w:vMerge/>
            <w:tcBorders>
              <w:left w:val="single" w:sz="4" w:space="0" w:color="auto"/>
              <w:right w:val="single" w:sz="4" w:space="0" w:color="auto"/>
            </w:tcBorders>
          </w:tcPr>
          <w:p w:rsidR="00784BF0" w:rsidRPr="00405D2E" w:rsidRDefault="00784BF0" w:rsidP="00D44694">
            <w:pPr>
              <w:rPr>
                <w:sz w:val="18"/>
                <w:szCs w:val="18"/>
                <w:lang w:eastAsia="en-US"/>
              </w:rPr>
            </w:pPr>
          </w:p>
        </w:tc>
        <w:tc>
          <w:tcPr>
            <w:tcW w:w="1417" w:type="dxa"/>
            <w:vMerge/>
            <w:tcBorders>
              <w:left w:val="single" w:sz="4" w:space="0" w:color="auto"/>
              <w:right w:val="single" w:sz="4" w:space="0" w:color="auto"/>
            </w:tcBorders>
          </w:tcPr>
          <w:p w:rsidR="00784BF0" w:rsidRPr="00405D2E" w:rsidRDefault="00784BF0" w:rsidP="00D44694">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2020</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0,000</w:t>
            </w: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992" w:type="dxa"/>
            <w:vMerge/>
            <w:tcBorders>
              <w:left w:val="single" w:sz="4" w:space="0" w:color="auto"/>
              <w:right w:val="single" w:sz="4" w:space="0" w:color="auto"/>
            </w:tcBorders>
          </w:tcPr>
          <w:p w:rsidR="00784BF0" w:rsidRPr="00405D2E" w:rsidRDefault="00784BF0" w:rsidP="00D44694">
            <w:pPr>
              <w:rPr>
                <w:sz w:val="18"/>
                <w:szCs w:val="18"/>
                <w:lang w:eastAsia="en-US"/>
              </w:rPr>
            </w:pPr>
          </w:p>
        </w:tc>
      </w:tr>
      <w:tr w:rsidR="00784BF0" w:rsidRPr="00405D2E" w:rsidTr="00D44694">
        <w:trPr>
          <w:trHeight w:val="211"/>
          <w:jc w:val="center"/>
        </w:trPr>
        <w:tc>
          <w:tcPr>
            <w:tcW w:w="421" w:type="dxa"/>
            <w:vMerge/>
            <w:tcBorders>
              <w:left w:val="single" w:sz="4" w:space="0" w:color="auto"/>
              <w:right w:val="single" w:sz="4" w:space="0" w:color="auto"/>
            </w:tcBorders>
            <w:tcMar>
              <w:top w:w="0" w:type="dxa"/>
              <w:left w:w="108" w:type="dxa"/>
              <w:bottom w:w="0" w:type="dxa"/>
              <w:right w:w="108" w:type="dxa"/>
            </w:tcMar>
          </w:tcPr>
          <w:p w:rsidR="00784BF0" w:rsidRPr="00405D2E" w:rsidRDefault="00784BF0" w:rsidP="00D44694">
            <w:pPr>
              <w:rPr>
                <w:sz w:val="18"/>
                <w:szCs w:val="18"/>
                <w:lang w:eastAsia="en-US"/>
              </w:rPr>
            </w:pPr>
          </w:p>
        </w:tc>
        <w:tc>
          <w:tcPr>
            <w:tcW w:w="1701" w:type="dxa"/>
            <w:vMerge/>
            <w:tcBorders>
              <w:left w:val="single" w:sz="4" w:space="0" w:color="auto"/>
              <w:right w:val="single" w:sz="4" w:space="0" w:color="auto"/>
            </w:tcBorders>
          </w:tcPr>
          <w:p w:rsidR="00784BF0" w:rsidRPr="00405D2E" w:rsidRDefault="00784BF0" w:rsidP="00D44694">
            <w:pPr>
              <w:rPr>
                <w:sz w:val="18"/>
                <w:szCs w:val="18"/>
                <w:lang w:eastAsia="en-US"/>
              </w:rPr>
            </w:pPr>
          </w:p>
        </w:tc>
        <w:tc>
          <w:tcPr>
            <w:tcW w:w="1417" w:type="dxa"/>
            <w:vMerge/>
            <w:tcBorders>
              <w:left w:val="single" w:sz="4" w:space="0" w:color="auto"/>
              <w:right w:val="single" w:sz="4" w:space="0" w:color="auto"/>
            </w:tcBorders>
          </w:tcPr>
          <w:p w:rsidR="00784BF0" w:rsidRPr="00405D2E" w:rsidRDefault="00784BF0" w:rsidP="00D44694">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2021</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0,000</w:t>
            </w: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992" w:type="dxa"/>
            <w:vMerge/>
            <w:tcBorders>
              <w:left w:val="single" w:sz="4" w:space="0" w:color="auto"/>
              <w:right w:val="single" w:sz="4" w:space="0" w:color="auto"/>
            </w:tcBorders>
          </w:tcPr>
          <w:p w:rsidR="00784BF0" w:rsidRPr="00405D2E" w:rsidRDefault="00784BF0" w:rsidP="00D44694">
            <w:pPr>
              <w:rPr>
                <w:sz w:val="18"/>
                <w:szCs w:val="18"/>
                <w:lang w:eastAsia="en-US"/>
              </w:rPr>
            </w:pPr>
          </w:p>
        </w:tc>
      </w:tr>
      <w:tr w:rsidR="00784BF0" w:rsidRPr="00405D2E" w:rsidTr="00D44694">
        <w:trPr>
          <w:trHeight w:val="211"/>
          <w:jc w:val="center"/>
        </w:trPr>
        <w:tc>
          <w:tcPr>
            <w:tcW w:w="421" w:type="dxa"/>
            <w:vMerge/>
            <w:tcBorders>
              <w:left w:val="single" w:sz="4" w:space="0" w:color="auto"/>
              <w:right w:val="single" w:sz="4" w:space="0" w:color="auto"/>
            </w:tcBorders>
            <w:tcMar>
              <w:top w:w="0" w:type="dxa"/>
              <w:left w:w="108" w:type="dxa"/>
              <w:bottom w:w="0" w:type="dxa"/>
              <w:right w:w="108" w:type="dxa"/>
            </w:tcMar>
          </w:tcPr>
          <w:p w:rsidR="00784BF0" w:rsidRPr="00405D2E" w:rsidRDefault="00784BF0" w:rsidP="00D44694">
            <w:pPr>
              <w:rPr>
                <w:sz w:val="18"/>
                <w:szCs w:val="18"/>
                <w:lang w:eastAsia="en-US"/>
              </w:rPr>
            </w:pPr>
          </w:p>
        </w:tc>
        <w:tc>
          <w:tcPr>
            <w:tcW w:w="1701" w:type="dxa"/>
            <w:vMerge/>
            <w:tcBorders>
              <w:left w:val="single" w:sz="4" w:space="0" w:color="auto"/>
              <w:right w:val="single" w:sz="4" w:space="0" w:color="auto"/>
            </w:tcBorders>
          </w:tcPr>
          <w:p w:rsidR="00784BF0" w:rsidRPr="00405D2E" w:rsidRDefault="00784BF0" w:rsidP="00D44694">
            <w:pPr>
              <w:rPr>
                <w:sz w:val="18"/>
                <w:szCs w:val="18"/>
                <w:lang w:eastAsia="en-US"/>
              </w:rPr>
            </w:pPr>
          </w:p>
        </w:tc>
        <w:tc>
          <w:tcPr>
            <w:tcW w:w="1417" w:type="dxa"/>
            <w:vMerge/>
            <w:tcBorders>
              <w:left w:val="single" w:sz="4" w:space="0" w:color="auto"/>
              <w:right w:val="single" w:sz="4" w:space="0" w:color="auto"/>
            </w:tcBorders>
          </w:tcPr>
          <w:p w:rsidR="00784BF0" w:rsidRPr="00405D2E" w:rsidRDefault="00784BF0" w:rsidP="00D44694">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2022</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99,000</w:t>
            </w: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99,000</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992" w:type="dxa"/>
            <w:vMerge/>
            <w:tcBorders>
              <w:left w:val="single" w:sz="4" w:space="0" w:color="auto"/>
              <w:right w:val="single" w:sz="4" w:space="0" w:color="auto"/>
            </w:tcBorders>
          </w:tcPr>
          <w:p w:rsidR="00784BF0" w:rsidRPr="00405D2E" w:rsidRDefault="00784BF0" w:rsidP="00D44694">
            <w:pPr>
              <w:rPr>
                <w:sz w:val="18"/>
                <w:szCs w:val="18"/>
                <w:lang w:eastAsia="en-US"/>
              </w:rPr>
            </w:pPr>
          </w:p>
        </w:tc>
      </w:tr>
      <w:tr w:rsidR="00784BF0" w:rsidRPr="00405D2E" w:rsidTr="00D44694">
        <w:trPr>
          <w:trHeight w:val="211"/>
          <w:jc w:val="center"/>
        </w:trPr>
        <w:tc>
          <w:tcPr>
            <w:tcW w:w="421" w:type="dxa"/>
            <w:vMerge/>
            <w:tcBorders>
              <w:left w:val="single" w:sz="4" w:space="0" w:color="auto"/>
              <w:right w:val="single" w:sz="4" w:space="0" w:color="auto"/>
            </w:tcBorders>
            <w:tcMar>
              <w:top w:w="0" w:type="dxa"/>
              <w:left w:w="108" w:type="dxa"/>
              <w:bottom w:w="0" w:type="dxa"/>
              <w:right w:w="108" w:type="dxa"/>
            </w:tcMar>
          </w:tcPr>
          <w:p w:rsidR="00784BF0" w:rsidRPr="00405D2E" w:rsidRDefault="00784BF0" w:rsidP="00D44694">
            <w:pPr>
              <w:rPr>
                <w:sz w:val="18"/>
                <w:szCs w:val="18"/>
                <w:lang w:eastAsia="en-US"/>
              </w:rPr>
            </w:pPr>
          </w:p>
        </w:tc>
        <w:tc>
          <w:tcPr>
            <w:tcW w:w="1701" w:type="dxa"/>
            <w:vMerge/>
            <w:tcBorders>
              <w:left w:val="single" w:sz="4" w:space="0" w:color="auto"/>
              <w:right w:val="single" w:sz="4" w:space="0" w:color="auto"/>
            </w:tcBorders>
          </w:tcPr>
          <w:p w:rsidR="00784BF0" w:rsidRPr="00405D2E" w:rsidRDefault="00784BF0" w:rsidP="00D44694">
            <w:pPr>
              <w:rPr>
                <w:sz w:val="18"/>
                <w:szCs w:val="18"/>
                <w:lang w:eastAsia="en-US"/>
              </w:rPr>
            </w:pPr>
          </w:p>
        </w:tc>
        <w:tc>
          <w:tcPr>
            <w:tcW w:w="1417" w:type="dxa"/>
            <w:vMerge/>
            <w:tcBorders>
              <w:left w:val="single" w:sz="4" w:space="0" w:color="auto"/>
              <w:right w:val="single" w:sz="4" w:space="0" w:color="auto"/>
            </w:tcBorders>
          </w:tcPr>
          <w:p w:rsidR="00784BF0" w:rsidRPr="00405D2E" w:rsidRDefault="00784BF0" w:rsidP="00D44694">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2023</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0,000</w:t>
            </w: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992" w:type="dxa"/>
            <w:vMerge/>
            <w:tcBorders>
              <w:left w:val="single" w:sz="4" w:space="0" w:color="auto"/>
              <w:right w:val="single" w:sz="4" w:space="0" w:color="auto"/>
            </w:tcBorders>
          </w:tcPr>
          <w:p w:rsidR="00784BF0" w:rsidRPr="00405D2E" w:rsidRDefault="00784BF0" w:rsidP="00D44694">
            <w:pPr>
              <w:rPr>
                <w:sz w:val="18"/>
                <w:szCs w:val="18"/>
                <w:lang w:eastAsia="en-US"/>
              </w:rPr>
            </w:pPr>
          </w:p>
        </w:tc>
      </w:tr>
      <w:tr w:rsidR="00784BF0" w:rsidRPr="00405D2E" w:rsidTr="00D44694">
        <w:trPr>
          <w:trHeight w:val="211"/>
          <w:jc w:val="center"/>
        </w:trPr>
        <w:tc>
          <w:tcPr>
            <w:tcW w:w="421" w:type="dxa"/>
            <w:vMerge/>
            <w:tcBorders>
              <w:left w:val="single" w:sz="4" w:space="0" w:color="auto"/>
              <w:right w:val="single" w:sz="4" w:space="0" w:color="auto"/>
            </w:tcBorders>
            <w:tcMar>
              <w:top w:w="0" w:type="dxa"/>
              <w:left w:w="108" w:type="dxa"/>
              <w:bottom w:w="0" w:type="dxa"/>
              <w:right w:w="108" w:type="dxa"/>
            </w:tcMar>
          </w:tcPr>
          <w:p w:rsidR="00784BF0" w:rsidRPr="00405D2E" w:rsidRDefault="00784BF0" w:rsidP="00D44694">
            <w:pPr>
              <w:rPr>
                <w:sz w:val="18"/>
                <w:szCs w:val="18"/>
                <w:lang w:eastAsia="en-US"/>
              </w:rPr>
            </w:pPr>
          </w:p>
        </w:tc>
        <w:tc>
          <w:tcPr>
            <w:tcW w:w="1701" w:type="dxa"/>
            <w:vMerge/>
            <w:tcBorders>
              <w:left w:val="single" w:sz="4" w:space="0" w:color="auto"/>
              <w:right w:val="single" w:sz="4" w:space="0" w:color="auto"/>
            </w:tcBorders>
          </w:tcPr>
          <w:p w:rsidR="00784BF0" w:rsidRPr="00405D2E" w:rsidRDefault="00784BF0" w:rsidP="00D44694">
            <w:pPr>
              <w:rPr>
                <w:sz w:val="18"/>
                <w:szCs w:val="18"/>
                <w:lang w:eastAsia="en-US"/>
              </w:rPr>
            </w:pPr>
          </w:p>
        </w:tc>
        <w:tc>
          <w:tcPr>
            <w:tcW w:w="1417" w:type="dxa"/>
            <w:vMerge/>
            <w:tcBorders>
              <w:left w:val="single" w:sz="4" w:space="0" w:color="auto"/>
              <w:right w:val="single" w:sz="4" w:space="0" w:color="auto"/>
            </w:tcBorders>
          </w:tcPr>
          <w:p w:rsidR="00784BF0" w:rsidRPr="00405D2E" w:rsidRDefault="00784BF0" w:rsidP="00D44694">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2024</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0,000</w:t>
            </w: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0,000</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992" w:type="dxa"/>
            <w:vMerge/>
            <w:tcBorders>
              <w:left w:val="single" w:sz="4" w:space="0" w:color="auto"/>
              <w:right w:val="single" w:sz="4" w:space="0" w:color="auto"/>
            </w:tcBorders>
          </w:tcPr>
          <w:p w:rsidR="00784BF0" w:rsidRPr="00405D2E" w:rsidRDefault="00784BF0" w:rsidP="00D44694">
            <w:pPr>
              <w:rPr>
                <w:sz w:val="18"/>
                <w:szCs w:val="18"/>
                <w:lang w:eastAsia="en-US"/>
              </w:rPr>
            </w:pPr>
          </w:p>
        </w:tc>
      </w:tr>
      <w:tr w:rsidR="00784BF0" w:rsidRPr="00405D2E" w:rsidTr="00D44694">
        <w:trPr>
          <w:trHeight w:val="211"/>
          <w:jc w:val="center"/>
        </w:trPr>
        <w:tc>
          <w:tcPr>
            <w:tcW w:w="421" w:type="dxa"/>
            <w:vMerge/>
            <w:tcBorders>
              <w:left w:val="single" w:sz="4" w:space="0" w:color="auto"/>
              <w:bottom w:val="single" w:sz="4" w:space="0" w:color="auto"/>
              <w:right w:val="single" w:sz="4" w:space="0" w:color="auto"/>
            </w:tcBorders>
            <w:tcMar>
              <w:top w:w="0" w:type="dxa"/>
              <w:left w:w="108" w:type="dxa"/>
              <w:bottom w:w="0" w:type="dxa"/>
              <w:right w:w="108" w:type="dxa"/>
            </w:tcMar>
          </w:tcPr>
          <w:p w:rsidR="00784BF0" w:rsidRPr="00405D2E" w:rsidRDefault="00784BF0" w:rsidP="00D44694">
            <w:pPr>
              <w:rPr>
                <w:sz w:val="18"/>
                <w:szCs w:val="18"/>
                <w:lang w:eastAsia="en-US"/>
              </w:rPr>
            </w:pPr>
          </w:p>
        </w:tc>
        <w:tc>
          <w:tcPr>
            <w:tcW w:w="1701" w:type="dxa"/>
            <w:vMerge/>
            <w:tcBorders>
              <w:left w:val="single" w:sz="4" w:space="0" w:color="auto"/>
              <w:bottom w:val="single" w:sz="4" w:space="0" w:color="auto"/>
              <w:right w:val="single" w:sz="4" w:space="0" w:color="auto"/>
            </w:tcBorders>
          </w:tcPr>
          <w:p w:rsidR="00784BF0" w:rsidRPr="00405D2E" w:rsidRDefault="00784BF0" w:rsidP="00D44694">
            <w:pPr>
              <w:rPr>
                <w:sz w:val="18"/>
                <w:szCs w:val="18"/>
                <w:lang w:eastAsia="en-US"/>
              </w:rPr>
            </w:pPr>
          </w:p>
        </w:tc>
        <w:tc>
          <w:tcPr>
            <w:tcW w:w="1417" w:type="dxa"/>
            <w:vMerge/>
            <w:tcBorders>
              <w:left w:val="single" w:sz="4" w:space="0" w:color="auto"/>
              <w:bottom w:val="single" w:sz="4" w:space="0" w:color="auto"/>
              <w:right w:val="single" w:sz="4" w:space="0" w:color="auto"/>
            </w:tcBorders>
          </w:tcPr>
          <w:p w:rsidR="00784BF0" w:rsidRPr="00405D2E" w:rsidRDefault="00784BF0" w:rsidP="00D44694">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rPr>
                <w:sz w:val="18"/>
                <w:szCs w:val="18"/>
                <w:lang w:eastAsia="en-US"/>
              </w:rPr>
            </w:pPr>
            <w:r w:rsidRPr="00405D2E">
              <w:rPr>
                <w:sz w:val="18"/>
                <w:szCs w:val="18"/>
              </w:rPr>
              <w:t xml:space="preserve">Итого </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99,000</w:t>
            </w: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99,000</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992" w:type="dxa"/>
            <w:vMerge/>
            <w:tcBorders>
              <w:left w:val="single" w:sz="4" w:space="0" w:color="auto"/>
              <w:bottom w:val="single" w:sz="4" w:space="0" w:color="auto"/>
              <w:right w:val="single" w:sz="4" w:space="0" w:color="auto"/>
            </w:tcBorders>
          </w:tcPr>
          <w:p w:rsidR="00784BF0" w:rsidRPr="00405D2E" w:rsidRDefault="00784BF0" w:rsidP="00D44694">
            <w:pPr>
              <w:rPr>
                <w:sz w:val="18"/>
                <w:szCs w:val="18"/>
                <w:lang w:eastAsia="en-US"/>
              </w:rPr>
            </w:pPr>
          </w:p>
        </w:tc>
      </w:tr>
      <w:tr w:rsidR="00784BF0" w:rsidRPr="00405D2E" w:rsidTr="00D44694">
        <w:trPr>
          <w:trHeight w:val="221"/>
          <w:jc w:val="center"/>
        </w:trPr>
        <w:tc>
          <w:tcPr>
            <w:tcW w:w="9776" w:type="dxa"/>
            <w:gridSpan w:val="10"/>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84BF0" w:rsidRPr="00405D2E" w:rsidRDefault="00784BF0" w:rsidP="00D44694">
            <w:pPr>
              <w:rPr>
                <w:sz w:val="18"/>
                <w:szCs w:val="18"/>
              </w:rPr>
            </w:pPr>
            <w:r w:rsidRPr="00405D2E">
              <w:rPr>
                <w:sz w:val="18"/>
                <w:szCs w:val="18"/>
              </w:rPr>
              <w:t>Итого по мероприятиям:</w:t>
            </w:r>
          </w:p>
        </w:tc>
      </w:tr>
      <w:tr w:rsidR="00784BF0" w:rsidRPr="00405D2E" w:rsidTr="00D44694">
        <w:trPr>
          <w:trHeight w:val="213"/>
          <w:jc w:val="center"/>
        </w:trPr>
        <w:tc>
          <w:tcPr>
            <w:tcW w:w="3539" w:type="dxa"/>
            <w:gridSpan w:val="3"/>
            <w:vMerge w:val="restart"/>
            <w:tcBorders>
              <w:top w:val="single" w:sz="4" w:space="0" w:color="auto"/>
              <w:left w:val="single" w:sz="4" w:space="0" w:color="auto"/>
              <w:bottom w:val="single" w:sz="4" w:space="0" w:color="auto"/>
              <w:right w:val="single" w:sz="4" w:space="0" w:color="auto"/>
            </w:tcBorders>
            <w:vAlign w:val="center"/>
          </w:tcPr>
          <w:p w:rsidR="00784BF0" w:rsidRPr="00405D2E" w:rsidRDefault="00784BF0" w:rsidP="00D44694">
            <w:pPr>
              <w:rPr>
                <w:sz w:val="18"/>
                <w:szCs w:val="18"/>
                <w:lang w:eastAsia="en-US"/>
              </w:rPr>
            </w:pPr>
          </w:p>
        </w:tc>
        <w:tc>
          <w:tcPr>
            <w:tcW w:w="992" w:type="dxa"/>
            <w:tcBorders>
              <w:top w:val="single" w:sz="4" w:space="0" w:color="auto"/>
              <w:left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2019</w:t>
            </w:r>
          </w:p>
        </w:tc>
        <w:tc>
          <w:tcPr>
            <w:tcW w:w="851" w:type="dxa"/>
            <w:tcBorders>
              <w:top w:val="single" w:sz="4" w:space="0" w:color="auto"/>
              <w:left w:val="single" w:sz="4" w:space="0" w:color="auto"/>
              <w:right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85,320</w:t>
            </w:r>
          </w:p>
        </w:tc>
        <w:tc>
          <w:tcPr>
            <w:tcW w:w="850" w:type="dxa"/>
            <w:tcBorders>
              <w:top w:val="single" w:sz="4" w:space="0" w:color="auto"/>
              <w:left w:val="single" w:sz="4" w:space="0" w:color="auto"/>
              <w:bottom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85,320</w:t>
            </w:r>
          </w:p>
        </w:tc>
        <w:tc>
          <w:tcPr>
            <w:tcW w:w="851" w:type="dxa"/>
            <w:tcBorders>
              <w:top w:val="single" w:sz="4" w:space="0" w:color="auto"/>
              <w:left w:val="single" w:sz="4" w:space="0" w:color="auto"/>
              <w:bottom w:val="single" w:sz="4" w:space="0" w:color="auto"/>
            </w:tcBorders>
          </w:tcPr>
          <w:p w:rsidR="00784BF0" w:rsidRPr="00405D2E" w:rsidRDefault="00784BF0" w:rsidP="00D44694">
            <w:pPr>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851" w:type="dxa"/>
            <w:tcBorders>
              <w:top w:val="single" w:sz="4" w:space="0" w:color="auto"/>
              <w:left w:val="single" w:sz="4" w:space="0" w:color="auto"/>
              <w:bottom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r>
      <w:tr w:rsidR="00784BF0" w:rsidRPr="00405D2E" w:rsidTr="00D44694">
        <w:trPr>
          <w:trHeight w:val="204"/>
          <w:jc w:val="center"/>
        </w:trPr>
        <w:tc>
          <w:tcPr>
            <w:tcW w:w="3539" w:type="dxa"/>
            <w:gridSpan w:val="3"/>
            <w:vMerge/>
            <w:tcBorders>
              <w:left w:val="single" w:sz="4" w:space="0" w:color="auto"/>
              <w:bottom w:val="single" w:sz="4" w:space="0" w:color="auto"/>
              <w:right w:val="single" w:sz="4" w:space="0" w:color="auto"/>
            </w:tcBorders>
            <w:vAlign w:val="center"/>
          </w:tcPr>
          <w:p w:rsidR="00784BF0" w:rsidRPr="00405D2E" w:rsidRDefault="00784BF0" w:rsidP="00D44694">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2020</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229,788</w:t>
            </w:r>
          </w:p>
        </w:tc>
        <w:tc>
          <w:tcPr>
            <w:tcW w:w="850" w:type="dxa"/>
            <w:tcBorders>
              <w:top w:val="single" w:sz="4" w:space="0" w:color="auto"/>
              <w:left w:val="single" w:sz="4" w:space="0" w:color="auto"/>
              <w:bottom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229,788</w:t>
            </w:r>
          </w:p>
        </w:tc>
        <w:tc>
          <w:tcPr>
            <w:tcW w:w="851" w:type="dxa"/>
            <w:tcBorders>
              <w:top w:val="single" w:sz="4" w:space="0" w:color="auto"/>
              <w:left w:val="single" w:sz="4" w:space="0" w:color="auto"/>
              <w:bottom w:val="single" w:sz="4" w:space="0" w:color="auto"/>
            </w:tcBorders>
          </w:tcPr>
          <w:p w:rsidR="00784BF0" w:rsidRPr="00405D2E" w:rsidRDefault="00784BF0" w:rsidP="00D44694">
            <w:pPr>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851" w:type="dxa"/>
            <w:tcBorders>
              <w:top w:val="single" w:sz="4" w:space="0" w:color="auto"/>
              <w:left w:val="single" w:sz="4" w:space="0" w:color="auto"/>
              <w:bottom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r>
      <w:tr w:rsidR="00784BF0" w:rsidRPr="00405D2E" w:rsidTr="00D44694">
        <w:trPr>
          <w:trHeight w:val="128"/>
          <w:jc w:val="center"/>
        </w:trPr>
        <w:tc>
          <w:tcPr>
            <w:tcW w:w="3539" w:type="dxa"/>
            <w:gridSpan w:val="3"/>
            <w:vMerge/>
            <w:tcBorders>
              <w:left w:val="single" w:sz="4" w:space="0" w:color="auto"/>
              <w:bottom w:val="single" w:sz="4" w:space="0" w:color="auto"/>
              <w:right w:val="single" w:sz="4" w:space="0" w:color="auto"/>
            </w:tcBorders>
            <w:vAlign w:val="center"/>
          </w:tcPr>
          <w:p w:rsidR="00784BF0" w:rsidRPr="00405D2E" w:rsidRDefault="00784BF0" w:rsidP="00D44694">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2021</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89,395</w:t>
            </w:r>
          </w:p>
        </w:tc>
        <w:tc>
          <w:tcPr>
            <w:tcW w:w="850" w:type="dxa"/>
            <w:tcBorders>
              <w:top w:val="single" w:sz="4" w:space="0" w:color="auto"/>
              <w:left w:val="single" w:sz="4" w:space="0" w:color="auto"/>
              <w:bottom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89,395</w:t>
            </w:r>
          </w:p>
        </w:tc>
        <w:tc>
          <w:tcPr>
            <w:tcW w:w="851" w:type="dxa"/>
            <w:tcBorders>
              <w:top w:val="single" w:sz="4" w:space="0" w:color="auto"/>
              <w:left w:val="single" w:sz="4" w:space="0" w:color="auto"/>
              <w:bottom w:val="single" w:sz="4" w:space="0" w:color="auto"/>
            </w:tcBorders>
          </w:tcPr>
          <w:p w:rsidR="00784BF0" w:rsidRPr="00405D2E" w:rsidRDefault="00784BF0" w:rsidP="00D44694">
            <w:pPr>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851" w:type="dxa"/>
            <w:tcBorders>
              <w:top w:val="single" w:sz="4" w:space="0" w:color="auto"/>
              <w:left w:val="single" w:sz="4" w:space="0" w:color="auto"/>
              <w:bottom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r>
      <w:tr w:rsidR="00784BF0" w:rsidRPr="00405D2E" w:rsidTr="00D44694">
        <w:trPr>
          <w:trHeight w:val="105"/>
          <w:jc w:val="center"/>
        </w:trPr>
        <w:tc>
          <w:tcPr>
            <w:tcW w:w="3539" w:type="dxa"/>
            <w:gridSpan w:val="3"/>
            <w:vMerge/>
            <w:tcBorders>
              <w:left w:val="single" w:sz="4" w:space="0" w:color="auto"/>
              <w:bottom w:val="single" w:sz="4" w:space="0" w:color="auto"/>
              <w:right w:val="single" w:sz="4" w:space="0" w:color="auto"/>
            </w:tcBorders>
            <w:vAlign w:val="center"/>
          </w:tcPr>
          <w:p w:rsidR="00784BF0" w:rsidRPr="00405D2E" w:rsidRDefault="00784BF0" w:rsidP="00D44694">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2022</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212,401</w:t>
            </w:r>
          </w:p>
        </w:tc>
        <w:tc>
          <w:tcPr>
            <w:tcW w:w="850" w:type="dxa"/>
            <w:tcBorders>
              <w:top w:val="single" w:sz="4" w:space="0" w:color="auto"/>
              <w:left w:val="single" w:sz="4" w:space="0" w:color="auto"/>
              <w:bottom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212,401</w:t>
            </w:r>
          </w:p>
        </w:tc>
        <w:tc>
          <w:tcPr>
            <w:tcW w:w="851" w:type="dxa"/>
            <w:tcBorders>
              <w:top w:val="single" w:sz="4" w:space="0" w:color="auto"/>
              <w:left w:val="single" w:sz="4" w:space="0" w:color="auto"/>
              <w:bottom w:val="single" w:sz="4" w:space="0" w:color="auto"/>
            </w:tcBorders>
          </w:tcPr>
          <w:p w:rsidR="00784BF0" w:rsidRPr="00405D2E" w:rsidRDefault="00784BF0" w:rsidP="00D44694">
            <w:pPr>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851" w:type="dxa"/>
            <w:tcBorders>
              <w:top w:val="single" w:sz="4" w:space="0" w:color="auto"/>
              <w:left w:val="single" w:sz="4" w:space="0" w:color="auto"/>
              <w:bottom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r>
      <w:tr w:rsidR="00784BF0" w:rsidRPr="00405D2E" w:rsidTr="00D44694">
        <w:trPr>
          <w:trHeight w:val="80"/>
          <w:jc w:val="center"/>
        </w:trPr>
        <w:tc>
          <w:tcPr>
            <w:tcW w:w="3539" w:type="dxa"/>
            <w:gridSpan w:val="3"/>
            <w:vMerge/>
            <w:tcBorders>
              <w:left w:val="single" w:sz="4" w:space="0" w:color="auto"/>
              <w:bottom w:val="single" w:sz="4" w:space="0" w:color="auto"/>
              <w:right w:val="single" w:sz="4" w:space="0" w:color="auto"/>
            </w:tcBorders>
            <w:vAlign w:val="center"/>
          </w:tcPr>
          <w:p w:rsidR="00784BF0" w:rsidRPr="00405D2E" w:rsidRDefault="00784BF0" w:rsidP="00D44694">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2023</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116,401</w:t>
            </w:r>
          </w:p>
        </w:tc>
        <w:tc>
          <w:tcPr>
            <w:tcW w:w="850" w:type="dxa"/>
            <w:tcBorders>
              <w:top w:val="single" w:sz="4" w:space="0" w:color="auto"/>
              <w:left w:val="single" w:sz="4" w:space="0" w:color="auto"/>
              <w:bottom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116,401</w:t>
            </w:r>
          </w:p>
        </w:tc>
        <w:tc>
          <w:tcPr>
            <w:tcW w:w="851" w:type="dxa"/>
            <w:tcBorders>
              <w:top w:val="single" w:sz="4" w:space="0" w:color="auto"/>
              <w:left w:val="single" w:sz="4" w:space="0" w:color="auto"/>
              <w:bottom w:val="single" w:sz="4" w:space="0" w:color="auto"/>
            </w:tcBorders>
          </w:tcPr>
          <w:p w:rsidR="00784BF0" w:rsidRPr="00405D2E" w:rsidRDefault="00784BF0" w:rsidP="00D44694">
            <w:pPr>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851" w:type="dxa"/>
            <w:tcBorders>
              <w:top w:val="single" w:sz="4" w:space="0" w:color="auto"/>
              <w:left w:val="single" w:sz="4" w:space="0" w:color="auto"/>
              <w:bottom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r>
      <w:tr w:rsidR="00784BF0" w:rsidRPr="00405D2E" w:rsidTr="00D44694">
        <w:trPr>
          <w:trHeight w:val="184"/>
          <w:jc w:val="center"/>
        </w:trPr>
        <w:tc>
          <w:tcPr>
            <w:tcW w:w="3539" w:type="dxa"/>
            <w:gridSpan w:val="3"/>
            <w:vMerge/>
            <w:tcBorders>
              <w:left w:val="single" w:sz="4" w:space="0" w:color="auto"/>
              <w:bottom w:val="single" w:sz="4" w:space="0" w:color="auto"/>
              <w:right w:val="single" w:sz="4" w:space="0" w:color="auto"/>
            </w:tcBorders>
            <w:vAlign w:val="center"/>
          </w:tcPr>
          <w:p w:rsidR="00784BF0" w:rsidRPr="00405D2E" w:rsidRDefault="00784BF0" w:rsidP="00D44694">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jc w:val="center"/>
              <w:rPr>
                <w:sz w:val="18"/>
                <w:szCs w:val="18"/>
                <w:lang w:eastAsia="en-US"/>
              </w:rPr>
            </w:pPr>
            <w:r w:rsidRPr="00405D2E">
              <w:rPr>
                <w:sz w:val="18"/>
                <w:szCs w:val="18"/>
              </w:rPr>
              <w:t>2024</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119,401</w:t>
            </w:r>
          </w:p>
        </w:tc>
        <w:tc>
          <w:tcPr>
            <w:tcW w:w="850" w:type="dxa"/>
            <w:tcBorders>
              <w:top w:val="single" w:sz="4" w:space="0" w:color="auto"/>
              <w:left w:val="single" w:sz="4" w:space="0" w:color="auto"/>
              <w:bottom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119,401</w:t>
            </w:r>
          </w:p>
        </w:tc>
        <w:tc>
          <w:tcPr>
            <w:tcW w:w="851" w:type="dxa"/>
            <w:tcBorders>
              <w:top w:val="single" w:sz="4" w:space="0" w:color="auto"/>
              <w:left w:val="single" w:sz="4" w:space="0" w:color="auto"/>
              <w:bottom w:val="single" w:sz="4" w:space="0" w:color="auto"/>
            </w:tcBorders>
          </w:tcPr>
          <w:p w:rsidR="00784BF0" w:rsidRPr="00405D2E" w:rsidRDefault="00784BF0" w:rsidP="00D44694">
            <w:pPr>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851" w:type="dxa"/>
            <w:tcBorders>
              <w:top w:val="single" w:sz="4" w:space="0" w:color="auto"/>
              <w:left w:val="single" w:sz="4" w:space="0" w:color="auto"/>
              <w:bottom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r>
      <w:tr w:rsidR="00784BF0" w:rsidRPr="00405D2E" w:rsidTr="00D44694">
        <w:trPr>
          <w:trHeight w:val="330"/>
          <w:jc w:val="center"/>
        </w:trPr>
        <w:tc>
          <w:tcPr>
            <w:tcW w:w="3539" w:type="dxa"/>
            <w:gridSpan w:val="3"/>
            <w:vMerge/>
            <w:tcBorders>
              <w:left w:val="single" w:sz="4" w:space="0" w:color="auto"/>
              <w:bottom w:val="single" w:sz="4" w:space="0" w:color="auto"/>
              <w:right w:val="single" w:sz="4" w:space="0" w:color="auto"/>
            </w:tcBorders>
            <w:vAlign w:val="center"/>
          </w:tcPr>
          <w:p w:rsidR="00784BF0" w:rsidRPr="00405D2E" w:rsidRDefault="00784BF0" w:rsidP="00D44694">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autoSpaceDE w:val="0"/>
              <w:autoSpaceDN w:val="0"/>
              <w:adjustRightInd w:val="0"/>
              <w:rPr>
                <w:sz w:val="18"/>
                <w:szCs w:val="18"/>
                <w:lang w:eastAsia="en-US"/>
              </w:rPr>
            </w:pPr>
            <w:r w:rsidRPr="00405D2E">
              <w:rPr>
                <w:sz w:val="18"/>
                <w:szCs w:val="18"/>
              </w:rPr>
              <w:t xml:space="preserve">Итого </w:t>
            </w:r>
          </w:p>
        </w:tc>
        <w:tc>
          <w:tcPr>
            <w:tcW w:w="851"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852,706</w:t>
            </w:r>
          </w:p>
        </w:tc>
        <w:tc>
          <w:tcPr>
            <w:tcW w:w="850" w:type="dxa"/>
            <w:tcBorders>
              <w:top w:val="single" w:sz="4" w:space="0" w:color="auto"/>
              <w:left w:val="single" w:sz="4" w:space="0" w:color="auto"/>
              <w:bottom w:val="single" w:sz="4" w:space="0" w:color="auto"/>
            </w:tcBorders>
          </w:tcPr>
          <w:p w:rsidR="00784BF0" w:rsidRPr="00405D2E" w:rsidRDefault="00784BF0" w:rsidP="00D44694">
            <w:pPr>
              <w:jc w:val="center"/>
              <w:rPr>
                <w:color w:val="000000"/>
                <w:sz w:val="18"/>
                <w:szCs w:val="18"/>
                <w:lang w:eastAsia="en-US"/>
              </w:rPr>
            </w:pPr>
            <w:r w:rsidRPr="00405D2E">
              <w:rPr>
                <w:color w:val="000000"/>
                <w:sz w:val="18"/>
                <w:szCs w:val="18"/>
                <w:lang w:eastAsia="en-US"/>
              </w:rPr>
              <w:t>852,706</w:t>
            </w:r>
          </w:p>
        </w:tc>
        <w:tc>
          <w:tcPr>
            <w:tcW w:w="851" w:type="dxa"/>
            <w:tcBorders>
              <w:top w:val="single" w:sz="4" w:space="0" w:color="auto"/>
              <w:left w:val="single" w:sz="4" w:space="0" w:color="auto"/>
              <w:bottom w:val="single" w:sz="4" w:space="0" w:color="auto"/>
            </w:tcBorders>
          </w:tcPr>
          <w:p w:rsidR="00784BF0" w:rsidRPr="00405D2E" w:rsidRDefault="00784BF0" w:rsidP="00D44694">
            <w:pPr>
              <w:jc w:val="center"/>
              <w:rPr>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c>
          <w:tcPr>
            <w:tcW w:w="851" w:type="dxa"/>
            <w:tcBorders>
              <w:top w:val="single" w:sz="4" w:space="0" w:color="auto"/>
              <w:left w:val="single" w:sz="4" w:space="0" w:color="auto"/>
              <w:bottom w:val="single" w:sz="4" w:space="0" w:color="auto"/>
            </w:tcBorders>
          </w:tcPr>
          <w:p w:rsidR="00784BF0" w:rsidRPr="00405D2E" w:rsidRDefault="00784BF0" w:rsidP="00D44694">
            <w:pPr>
              <w:autoSpaceDE w:val="0"/>
              <w:autoSpaceDN w:val="0"/>
              <w:adjustRightInd w:val="0"/>
              <w:jc w:val="cente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784BF0" w:rsidRPr="00405D2E" w:rsidRDefault="00784BF0" w:rsidP="00D44694">
            <w:pPr>
              <w:jc w:val="center"/>
              <w:rPr>
                <w:sz w:val="18"/>
                <w:szCs w:val="18"/>
                <w:lang w:eastAsia="en-US"/>
              </w:rPr>
            </w:pPr>
          </w:p>
        </w:tc>
      </w:tr>
    </w:tbl>
    <w:p w:rsidR="00784BF0" w:rsidRPr="00405D2E" w:rsidRDefault="00D44694" w:rsidP="00784BF0">
      <w:pPr>
        <w:spacing w:line="216" w:lineRule="auto"/>
        <w:rPr>
          <w:sz w:val="18"/>
          <w:szCs w:val="18"/>
        </w:rPr>
      </w:pPr>
      <w:r>
        <w:rPr>
          <w:sz w:val="18"/>
          <w:szCs w:val="18"/>
        </w:rPr>
        <w:t>_________________________________________________________________________________________________________________</w:t>
      </w:r>
    </w:p>
    <w:p w:rsidR="00D44694" w:rsidRDefault="00D44694" w:rsidP="00D44694">
      <w:pPr>
        <w:pStyle w:val="ConsPlusNormal2"/>
        <w:jc w:val="center"/>
        <w:rPr>
          <w:rFonts w:ascii="Times New Roman" w:hAnsi="Times New Roman"/>
          <w:b/>
          <w:sz w:val="18"/>
          <w:szCs w:val="18"/>
        </w:rPr>
      </w:pPr>
    </w:p>
    <w:p w:rsidR="00D44694" w:rsidRPr="00D44694" w:rsidRDefault="00D44694" w:rsidP="00D44694">
      <w:pPr>
        <w:pStyle w:val="ConsPlusNormal2"/>
        <w:jc w:val="center"/>
        <w:rPr>
          <w:rFonts w:ascii="Times New Roman" w:hAnsi="Times New Roman"/>
          <w:b/>
          <w:sz w:val="18"/>
          <w:szCs w:val="18"/>
        </w:rPr>
      </w:pPr>
      <w:r w:rsidRPr="0023597A">
        <w:rPr>
          <w:rFonts w:ascii="Times New Roman" w:hAnsi="Times New Roman"/>
          <w:b/>
          <w:sz w:val="18"/>
          <w:szCs w:val="18"/>
        </w:rPr>
        <w:t>Постановление администрации Мошковского сельсовета Бековского рай она Пензенской области от 18.12.2019 № 13</w:t>
      </w:r>
      <w:r>
        <w:rPr>
          <w:b/>
          <w:sz w:val="18"/>
          <w:szCs w:val="18"/>
        </w:rPr>
        <w:t>6 «</w:t>
      </w:r>
      <w:r w:rsidRPr="00D44694">
        <w:rPr>
          <w:rFonts w:ascii="Times New Roman" w:hAnsi="Times New Roman"/>
          <w:b/>
          <w:bCs/>
          <w:spacing w:val="-1"/>
          <w:sz w:val="18"/>
          <w:szCs w:val="18"/>
        </w:rPr>
        <w:t>О внесении изменений в муниципальную программу Мошковского сельсовета</w:t>
      </w:r>
      <w:r w:rsidRPr="00D44694">
        <w:rPr>
          <w:rFonts w:ascii="Times New Roman" w:hAnsi="Times New Roman"/>
          <w:b/>
          <w:bCs/>
          <w:color w:val="FF0000"/>
          <w:spacing w:val="-1"/>
          <w:sz w:val="18"/>
          <w:szCs w:val="18"/>
        </w:rPr>
        <w:t xml:space="preserve"> </w:t>
      </w:r>
      <w:r w:rsidRPr="00D44694">
        <w:rPr>
          <w:rFonts w:ascii="Times New Roman" w:hAnsi="Times New Roman"/>
          <w:b/>
          <w:bCs/>
          <w:spacing w:val="-1"/>
          <w:sz w:val="18"/>
          <w:szCs w:val="18"/>
        </w:rPr>
        <w:t>Бековского района Пензенской области «</w:t>
      </w:r>
      <w:r w:rsidRPr="00D44694">
        <w:rPr>
          <w:rFonts w:ascii="Times New Roman" w:hAnsi="Times New Roman"/>
          <w:b/>
          <w:sz w:val="18"/>
          <w:szCs w:val="18"/>
        </w:rPr>
        <w:t xml:space="preserve">Развитие культуры </w:t>
      </w:r>
      <w:r w:rsidRPr="00D44694">
        <w:rPr>
          <w:rFonts w:ascii="Times New Roman" w:hAnsi="Times New Roman"/>
          <w:b/>
          <w:bCs/>
          <w:spacing w:val="-1"/>
          <w:sz w:val="18"/>
          <w:szCs w:val="18"/>
        </w:rPr>
        <w:t>Мошковского</w:t>
      </w:r>
      <w:r w:rsidRPr="00D44694">
        <w:rPr>
          <w:rFonts w:ascii="Times New Roman" w:hAnsi="Times New Roman"/>
          <w:b/>
          <w:sz w:val="18"/>
          <w:szCs w:val="18"/>
        </w:rPr>
        <w:t xml:space="preserve">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47»</w:t>
      </w:r>
    </w:p>
    <w:p w:rsidR="00D44694" w:rsidRPr="00D44694" w:rsidRDefault="00D44694" w:rsidP="00D44694">
      <w:pPr>
        <w:tabs>
          <w:tab w:val="left" w:pos="3213"/>
        </w:tabs>
        <w:jc w:val="both"/>
        <w:rPr>
          <w:sz w:val="18"/>
          <w:szCs w:val="18"/>
        </w:rPr>
      </w:pPr>
      <w:r w:rsidRPr="00D44694">
        <w:rPr>
          <w:bCs/>
          <w:sz w:val="18"/>
          <w:szCs w:val="18"/>
        </w:rPr>
        <w:t>В соответствии</w:t>
      </w:r>
      <w:r w:rsidRPr="00D44694">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D44694">
        <w:rPr>
          <w:bCs/>
          <w:sz w:val="18"/>
          <w:szCs w:val="18"/>
        </w:rPr>
        <w:t>Об утверждении Порядка разработки и реализации муниципальных программ Мошковского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D44694">
        <w:rPr>
          <w:sz w:val="18"/>
          <w:szCs w:val="18"/>
        </w:rPr>
        <w:t>, на основании статьи 23 Устава Мошковского сельсовета Бековского района Пензенской области</w:t>
      </w:r>
    </w:p>
    <w:p w:rsidR="00D44694" w:rsidRPr="00D44694" w:rsidRDefault="00D44694" w:rsidP="00D44694">
      <w:pPr>
        <w:tabs>
          <w:tab w:val="left" w:pos="0"/>
        </w:tabs>
        <w:jc w:val="center"/>
        <w:rPr>
          <w:b/>
          <w:sz w:val="18"/>
          <w:szCs w:val="18"/>
        </w:rPr>
      </w:pPr>
      <w:r w:rsidRPr="00D44694">
        <w:rPr>
          <w:sz w:val="18"/>
          <w:szCs w:val="18"/>
        </w:rPr>
        <w:t>администрация Мошковского сельсовета</w:t>
      </w:r>
      <w:r w:rsidRPr="00D44694">
        <w:rPr>
          <w:b/>
          <w:sz w:val="18"/>
          <w:szCs w:val="18"/>
        </w:rPr>
        <w:t xml:space="preserve"> постановляет:</w:t>
      </w:r>
    </w:p>
    <w:p w:rsidR="00D44694" w:rsidRPr="00D44694" w:rsidRDefault="00D44694" w:rsidP="00D44694">
      <w:pPr>
        <w:autoSpaceDE w:val="0"/>
        <w:autoSpaceDN w:val="0"/>
        <w:adjustRightInd w:val="0"/>
        <w:jc w:val="both"/>
        <w:rPr>
          <w:sz w:val="18"/>
          <w:szCs w:val="18"/>
        </w:rPr>
      </w:pPr>
      <w:r w:rsidRPr="00D44694">
        <w:rPr>
          <w:bCs/>
          <w:sz w:val="18"/>
          <w:szCs w:val="18"/>
        </w:rPr>
        <w:t xml:space="preserve">1. Внести в </w:t>
      </w:r>
      <w:r w:rsidRPr="00D44694">
        <w:rPr>
          <w:sz w:val="18"/>
          <w:szCs w:val="18"/>
        </w:rPr>
        <w:t xml:space="preserve">муниципальную программу Мошковского сельсовета Бековского района Пензенской области </w:t>
      </w:r>
      <w:r w:rsidRPr="00D44694">
        <w:rPr>
          <w:bCs/>
          <w:spacing w:val="-1"/>
          <w:sz w:val="18"/>
          <w:szCs w:val="18"/>
        </w:rPr>
        <w:t>«</w:t>
      </w:r>
      <w:r w:rsidRPr="00D44694">
        <w:rPr>
          <w:sz w:val="18"/>
          <w:szCs w:val="18"/>
        </w:rPr>
        <w:t xml:space="preserve">Развитие культуры </w:t>
      </w:r>
      <w:r w:rsidRPr="00D44694">
        <w:rPr>
          <w:bCs/>
          <w:spacing w:val="-1"/>
          <w:sz w:val="18"/>
          <w:szCs w:val="18"/>
        </w:rPr>
        <w:t>Мошковского</w:t>
      </w:r>
      <w:r w:rsidRPr="00D44694">
        <w:rPr>
          <w:sz w:val="18"/>
          <w:szCs w:val="18"/>
        </w:rPr>
        <w:t xml:space="preserve">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47,</w:t>
      </w:r>
      <w:r w:rsidRPr="00D44694">
        <w:rPr>
          <w:b/>
          <w:sz w:val="18"/>
          <w:szCs w:val="18"/>
        </w:rPr>
        <w:t xml:space="preserve"> </w:t>
      </w:r>
      <w:r w:rsidRPr="00D44694">
        <w:rPr>
          <w:sz w:val="18"/>
          <w:szCs w:val="18"/>
        </w:rPr>
        <w:t>следующие изменения:</w:t>
      </w:r>
    </w:p>
    <w:p w:rsidR="00D44694" w:rsidRPr="00D44694" w:rsidRDefault="00D44694" w:rsidP="00D44694">
      <w:pPr>
        <w:autoSpaceDE w:val="0"/>
        <w:autoSpaceDN w:val="0"/>
        <w:adjustRightInd w:val="0"/>
        <w:jc w:val="both"/>
        <w:rPr>
          <w:sz w:val="18"/>
          <w:szCs w:val="18"/>
        </w:rPr>
      </w:pPr>
      <w:r w:rsidRPr="00D44694">
        <w:rPr>
          <w:sz w:val="18"/>
          <w:szCs w:val="18"/>
        </w:rPr>
        <w:t>1.1.  В паспорте муниципальной программы позицию «Объемы бюджетных ассигнований муниципальной программы изложить в следующей редакции:</w:t>
      </w:r>
    </w:p>
    <w:p w:rsidR="00D44694" w:rsidRPr="00D44694" w:rsidRDefault="00D44694" w:rsidP="00D44694">
      <w:pPr>
        <w:autoSpaceDE w:val="0"/>
        <w:autoSpaceDN w:val="0"/>
        <w:adjustRightInd w:val="0"/>
        <w:rPr>
          <w:sz w:val="18"/>
          <w:szCs w:val="18"/>
        </w:rPr>
      </w:pPr>
      <w:r w:rsidRPr="00D44694">
        <w:rPr>
          <w:sz w:val="18"/>
          <w:szCs w:val="18"/>
        </w:rPr>
        <w:lastRenderedPageBreak/>
        <w:t>«</w:t>
      </w:r>
    </w:p>
    <w:tbl>
      <w:tblPr>
        <w:tblW w:w="0" w:type="auto"/>
        <w:jc w:val="center"/>
        <w:tblLayout w:type="fixed"/>
        <w:tblCellMar>
          <w:left w:w="75" w:type="dxa"/>
          <w:right w:w="75" w:type="dxa"/>
        </w:tblCellMar>
        <w:tblLook w:val="0000" w:firstRow="0" w:lastRow="0" w:firstColumn="0" w:lastColumn="0" w:noHBand="0" w:noVBand="0"/>
      </w:tblPr>
      <w:tblGrid>
        <w:gridCol w:w="3474"/>
        <w:gridCol w:w="6024"/>
      </w:tblGrid>
      <w:tr w:rsidR="00D44694" w:rsidRPr="00D44694" w:rsidTr="00D44694">
        <w:trPr>
          <w:trHeight w:val="1266"/>
          <w:jc w:val="center"/>
        </w:trPr>
        <w:tc>
          <w:tcPr>
            <w:tcW w:w="3474" w:type="dxa"/>
            <w:tcBorders>
              <w:top w:val="single" w:sz="4" w:space="0" w:color="auto"/>
              <w:left w:val="single" w:sz="4" w:space="0" w:color="auto"/>
              <w:bottom w:val="single" w:sz="4" w:space="0" w:color="auto"/>
              <w:right w:val="single" w:sz="4" w:space="0" w:color="auto"/>
            </w:tcBorders>
          </w:tcPr>
          <w:p w:rsidR="00D44694" w:rsidRPr="00D44694" w:rsidRDefault="00D44694" w:rsidP="00D44694">
            <w:pPr>
              <w:autoSpaceDE w:val="0"/>
              <w:autoSpaceDN w:val="0"/>
              <w:adjustRightInd w:val="0"/>
              <w:rPr>
                <w:b/>
                <w:i/>
                <w:sz w:val="18"/>
                <w:szCs w:val="18"/>
              </w:rPr>
            </w:pPr>
            <w:r w:rsidRPr="00D44694">
              <w:rPr>
                <w:rStyle w:val="aff1"/>
                <w:b w:val="0"/>
                <w:i w:val="0"/>
                <w:sz w:val="18"/>
                <w:szCs w:val="18"/>
                <w:lang w:val="ru-RU"/>
              </w:rPr>
              <w:t>Объемы бюджетных ассигнований муниципальной программы (по годам и источникам финансирования)</w:t>
            </w:r>
          </w:p>
        </w:tc>
        <w:tc>
          <w:tcPr>
            <w:tcW w:w="6024" w:type="dxa"/>
            <w:tcBorders>
              <w:top w:val="single" w:sz="4" w:space="0" w:color="auto"/>
              <w:left w:val="single" w:sz="4" w:space="0" w:color="auto"/>
              <w:bottom w:val="single" w:sz="4" w:space="0" w:color="auto"/>
              <w:right w:val="single" w:sz="4" w:space="0" w:color="auto"/>
            </w:tcBorders>
          </w:tcPr>
          <w:p w:rsidR="00D44694" w:rsidRPr="00D44694" w:rsidRDefault="00D44694" w:rsidP="00D44694">
            <w:pPr>
              <w:rPr>
                <w:color w:val="000000"/>
                <w:sz w:val="18"/>
                <w:szCs w:val="18"/>
              </w:rPr>
            </w:pPr>
            <w:r w:rsidRPr="00D44694">
              <w:rPr>
                <w:sz w:val="18"/>
                <w:szCs w:val="18"/>
              </w:rPr>
              <w:t xml:space="preserve">Общий объем бюджетных ассигнований на реализацию муниципальной программы за счет средств бюджета </w:t>
            </w:r>
            <w:r w:rsidRPr="00D44694">
              <w:rPr>
                <w:color w:val="000000"/>
                <w:sz w:val="18"/>
                <w:szCs w:val="18"/>
              </w:rPr>
              <w:t>Мошковского</w:t>
            </w:r>
            <w:r w:rsidRPr="00D44694">
              <w:rPr>
                <w:sz w:val="18"/>
                <w:szCs w:val="18"/>
              </w:rPr>
              <w:t xml:space="preserve"> сельсовета Бековского района Пензенской области – </w:t>
            </w:r>
            <w:r w:rsidRPr="00D44694">
              <w:rPr>
                <w:color w:val="000000"/>
                <w:sz w:val="18"/>
                <w:szCs w:val="18"/>
              </w:rPr>
              <w:t xml:space="preserve">2463,198 тыс. руб., из них по годам: </w:t>
            </w:r>
          </w:p>
          <w:p w:rsidR="00D44694" w:rsidRPr="00D44694" w:rsidRDefault="00D44694" w:rsidP="00D44694">
            <w:pPr>
              <w:tabs>
                <w:tab w:val="center" w:pos="5032"/>
              </w:tabs>
              <w:rPr>
                <w:color w:val="000000"/>
                <w:sz w:val="18"/>
                <w:szCs w:val="18"/>
              </w:rPr>
            </w:pPr>
            <w:r w:rsidRPr="00D44694">
              <w:rPr>
                <w:color w:val="000000"/>
                <w:sz w:val="18"/>
                <w:szCs w:val="18"/>
              </w:rPr>
              <w:t>2019 год – 584,138 тыс. руб.;</w:t>
            </w:r>
          </w:p>
          <w:p w:rsidR="00D44694" w:rsidRPr="00D44694" w:rsidRDefault="00D44694" w:rsidP="00D44694">
            <w:pPr>
              <w:rPr>
                <w:color w:val="000000"/>
                <w:sz w:val="18"/>
                <w:szCs w:val="18"/>
              </w:rPr>
            </w:pPr>
            <w:r w:rsidRPr="00D44694">
              <w:rPr>
                <w:color w:val="000000"/>
                <w:sz w:val="18"/>
                <w:szCs w:val="18"/>
              </w:rPr>
              <w:t>2020 год – 448,414 тыс. руб.;</w:t>
            </w:r>
          </w:p>
          <w:p w:rsidR="00D44694" w:rsidRPr="00D44694" w:rsidRDefault="00D44694" w:rsidP="00D44694">
            <w:pPr>
              <w:rPr>
                <w:color w:val="000000"/>
                <w:sz w:val="18"/>
                <w:szCs w:val="18"/>
              </w:rPr>
            </w:pPr>
            <w:r w:rsidRPr="00D44694">
              <w:rPr>
                <w:color w:val="000000"/>
                <w:sz w:val="18"/>
                <w:szCs w:val="18"/>
              </w:rPr>
              <w:t>2021 год – 356,151 тыс. руб.;</w:t>
            </w:r>
          </w:p>
          <w:p w:rsidR="00D44694" w:rsidRPr="00D44694" w:rsidRDefault="00D44694" w:rsidP="00D44694">
            <w:pPr>
              <w:rPr>
                <w:color w:val="000000"/>
                <w:sz w:val="18"/>
                <w:szCs w:val="18"/>
              </w:rPr>
            </w:pPr>
            <w:r w:rsidRPr="00D44694">
              <w:rPr>
                <w:color w:val="000000"/>
                <w:sz w:val="18"/>
                <w:szCs w:val="18"/>
              </w:rPr>
              <w:t>2022 год – 358,165 тыс. руб.;</w:t>
            </w:r>
          </w:p>
          <w:p w:rsidR="00D44694" w:rsidRPr="00D44694" w:rsidRDefault="00D44694" w:rsidP="00D44694">
            <w:pPr>
              <w:rPr>
                <w:color w:val="000000"/>
                <w:sz w:val="18"/>
                <w:szCs w:val="18"/>
              </w:rPr>
            </w:pPr>
            <w:r w:rsidRPr="00D44694">
              <w:rPr>
                <w:color w:val="000000"/>
                <w:sz w:val="18"/>
                <w:szCs w:val="18"/>
              </w:rPr>
              <w:t>2023 год – 358,165 тыс. руб.;</w:t>
            </w:r>
          </w:p>
          <w:p w:rsidR="00D44694" w:rsidRPr="00D44694" w:rsidRDefault="00D44694" w:rsidP="00D44694">
            <w:pPr>
              <w:autoSpaceDE w:val="0"/>
              <w:autoSpaceDN w:val="0"/>
              <w:adjustRightInd w:val="0"/>
              <w:rPr>
                <w:rStyle w:val="aff1"/>
                <w:color w:val="000000"/>
                <w:sz w:val="18"/>
                <w:szCs w:val="18"/>
                <w:lang w:val="ru-RU"/>
              </w:rPr>
            </w:pPr>
            <w:r w:rsidRPr="00D44694">
              <w:rPr>
                <w:color w:val="000000"/>
                <w:sz w:val="18"/>
                <w:szCs w:val="18"/>
              </w:rPr>
              <w:t>2024 год – 358,165 тыс. руб.</w:t>
            </w:r>
          </w:p>
        </w:tc>
      </w:tr>
    </w:tbl>
    <w:p w:rsidR="00D44694" w:rsidRPr="00D44694" w:rsidRDefault="00D44694" w:rsidP="00D44694">
      <w:pPr>
        <w:tabs>
          <w:tab w:val="left" w:pos="940"/>
          <w:tab w:val="center" w:pos="4677"/>
          <w:tab w:val="right" w:pos="9354"/>
        </w:tabs>
        <w:autoSpaceDE w:val="0"/>
        <w:autoSpaceDN w:val="0"/>
        <w:adjustRightInd w:val="0"/>
        <w:rPr>
          <w:sz w:val="18"/>
          <w:szCs w:val="18"/>
        </w:rPr>
      </w:pPr>
      <w:r w:rsidRPr="00D44694">
        <w:rPr>
          <w:b/>
          <w:sz w:val="18"/>
          <w:szCs w:val="18"/>
        </w:rPr>
        <w:tab/>
      </w:r>
      <w:r w:rsidRPr="00D44694">
        <w:rPr>
          <w:b/>
          <w:sz w:val="18"/>
          <w:szCs w:val="18"/>
        </w:rPr>
        <w:tab/>
      </w:r>
      <w:r w:rsidRPr="00D44694">
        <w:rPr>
          <w:b/>
          <w:sz w:val="18"/>
          <w:szCs w:val="18"/>
        </w:rPr>
        <w:tab/>
      </w:r>
      <w:r w:rsidRPr="00D44694">
        <w:rPr>
          <w:sz w:val="18"/>
          <w:szCs w:val="18"/>
        </w:rPr>
        <w:t xml:space="preserve">»; </w:t>
      </w:r>
      <w:r w:rsidRPr="00D44694">
        <w:rPr>
          <w:sz w:val="18"/>
          <w:szCs w:val="18"/>
        </w:rPr>
        <w:tab/>
      </w:r>
    </w:p>
    <w:p w:rsidR="00D44694" w:rsidRPr="00D44694" w:rsidRDefault="00D44694" w:rsidP="00D44694">
      <w:pPr>
        <w:pStyle w:val="ConsPlusTitle"/>
        <w:widowControl/>
        <w:jc w:val="both"/>
        <w:rPr>
          <w:rFonts w:ascii="Times New Roman" w:hAnsi="Times New Roman"/>
          <w:b w:val="0"/>
          <w:sz w:val="18"/>
          <w:szCs w:val="18"/>
        </w:rPr>
      </w:pPr>
      <w:r w:rsidRPr="00D44694">
        <w:rPr>
          <w:rFonts w:ascii="Times New Roman" w:hAnsi="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D44694" w:rsidRPr="00D44694" w:rsidRDefault="00D44694" w:rsidP="00D44694">
      <w:pPr>
        <w:pStyle w:val="21"/>
        <w:spacing w:after="0" w:line="240" w:lineRule="auto"/>
        <w:jc w:val="center"/>
        <w:rPr>
          <w:b/>
          <w:sz w:val="18"/>
          <w:szCs w:val="18"/>
        </w:rPr>
      </w:pPr>
      <w:r w:rsidRPr="00D44694">
        <w:rPr>
          <w:b/>
          <w:sz w:val="18"/>
          <w:szCs w:val="18"/>
        </w:rPr>
        <w:t>«4. Ресурсное обеспечение и перечень мероприятий муниципальной программы</w:t>
      </w:r>
    </w:p>
    <w:p w:rsidR="00D44694" w:rsidRPr="00D44694" w:rsidRDefault="00D44694" w:rsidP="00D44694">
      <w:pPr>
        <w:jc w:val="both"/>
        <w:rPr>
          <w:color w:val="000000"/>
          <w:sz w:val="18"/>
          <w:szCs w:val="18"/>
        </w:rPr>
      </w:pPr>
      <w:r w:rsidRPr="00D44694">
        <w:rPr>
          <w:sz w:val="18"/>
          <w:szCs w:val="18"/>
        </w:rPr>
        <w:t xml:space="preserve">Финансовое обеспечение реализации муниципальной программы осуществляется за счет средств бюджета </w:t>
      </w:r>
      <w:r w:rsidRPr="00D44694">
        <w:rPr>
          <w:color w:val="000000"/>
          <w:sz w:val="18"/>
          <w:szCs w:val="18"/>
        </w:rPr>
        <w:t>Мошковского</w:t>
      </w:r>
      <w:r w:rsidRPr="00D44694">
        <w:rPr>
          <w:sz w:val="18"/>
          <w:szCs w:val="18"/>
        </w:rPr>
        <w:t xml:space="preserve"> сельсовета Бековского района Пензенской области – </w:t>
      </w:r>
      <w:r w:rsidRPr="00D44694">
        <w:rPr>
          <w:color w:val="000000"/>
          <w:sz w:val="18"/>
          <w:szCs w:val="18"/>
        </w:rPr>
        <w:t xml:space="preserve">2463,198 тыс. руб., из них по годам: </w:t>
      </w:r>
    </w:p>
    <w:p w:rsidR="00D44694" w:rsidRPr="00D44694" w:rsidRDefault="00D44694" w:rsidP="00D44694">
      <w:pPr>
        <w:tabs>
          <w:tab w:val="center" w:pos="5032"/>
        </w:tabs>
        <w:jc w:val="both"/>
        <w:rPr>
          <w:color w:val="000000"/>
          <w:sz w:val="18"/>
          <w:szCs w:val="18"/>
        </w:rPr>
      </w:pPr>
      <w:r w:rsidRPr="00D44694">
        <w:rPr>
          <w:color w:val="000000"/>
          <w:sz w:val="18"/>
          <w:szCs w:val="18"/>
        </w:rPr>
        <w:t>2019 год – 584,138 тыс. руб.;</w:t>
      </w:r>
    </w:p>
    <w:p w:rsidR="00D44694" w:rsidRPr="00D44694" w:rsidRDefault="00D44694" w:rsidP="00D44694">
      <w:pPr>
        <w:jc w:val="both"/>
        <w:rPr>
          <w:color w:val="000000"/>
          <w:sz w:val="18"/>
          <w:szCs w:val="18"/>
        </w:rPr>
      </w:pPr>
      <w:r w:rsidRPr="00D44694">
        <w:rPr>
          <w:color w:val="000000"/>
          <w:sz w:val="18"/>
          <w:szCs w:val="18"/>
        </w:rPr>
        <w:t>2020 год – 448,414 тыс. руб.;</w:t>
      </w:r>
    </w:p>
    <w:p w:rsidR="00D44694" w:rsidRPr="00D44694" w:rsidRDefault="00D44694" w:rsidP="00D44694">
      <w:pPr>
        <w:jc w:val="both"/>
        <w:rPr>
          <w:color w:val="000000"/>
          <w:sz w:val="18"/>
          <w:szCs w:val="18"/>
        </w:rPr>
      </w:pPr>
      <w:r w:rsidRPr="00D44694">
        <w:rPr>
          <w:color w:val="000000"/>
          <w:sz w:val="18"/>
          <w:szCs w:val="18"/>
        </w:rPr>
        <w:t>2021 год – 356,151 тыс. руб.;</w:t>
      </w:r>
    </w:p>
    <w:p w:rsidR="00D44694" w:rsidRPr="00D44694" w:rsidRDefault="00D44694" w:rsidP="00D44694">
      <w:pPr>
        <w:jc w:val="both"/>
        <w:rPr>
          <w:color w:val="000000"/>
          <w:sz w:val="18"/>
          <w:szCs w:val="18"/>
        </w:rPr>
      </w:pPr>
      <w:r w:rsidRPr="00D44694">
        <w:rPr>
          <w:color w:val="000000"/>
          <w:sz w:val="18"/>
          <w:szCs w:val="18"/>
        </w:rPr>
        <w:t>2022 год – 358,165 тыс. руб.;</w:t>
      </w:r>
    </w:p>
    <w:p w:rsidR="00D44694" w:rsidRPr="00D44694" w:rsidRDefault="00D44694" w:rsidP="00D44694">
      <w:pPr>
        <w:jc w:val="both"/>
        <w:rPr>
          <w:color w:val="000000"/>
          <w:sz w:val="18"/>
          <w:szCs w:val="18"/>
        </w:rPr>
      </w:pPr>
      <w:r w:rsidRPr="00D44694">
        <w:rPr>
          <w:color w:val="000000"/>
          <w:sz w:val="18"/>
          <w:szCs w:val="18"/>
        </w:rPr>
        <w:t>2023 год – 358,165 тыс. руб.;</w:t>
      </w:r>
    </w:p>
    <w:p w:rsidR="00D44694" w:rsidRPr="00D44694" w:rsidRDefault="00D44694" w:rsidP="00D44694">
      <w:pPr>
        <w:jc w:val="both"/>
        <w:rPr>
          <w:color w:val="000000"/>
          <w:sz w:val="18"/>
          <w:szCs w:val="18"/>
        </w:rPr>
      </w:pPr>
      <w:r w:rsidRPr="00D44694">
        <w:rPr>
          <w:color w:val="000000"/>
          <w:sz w:val="18"/>
          <w:szCs w:val="18"/>
        </w:rPr>
        <w:t>2024 год – 358,165 тыс. руб.</w:t>
      </w:r>
    </w:p>
    <w:p w:rsidR="00D44694" w:rsidRPr="00D44694" w:rsidRDefault="00D44694" w:rsidP="00D44694">
      <w:pPr>
        <w:autoSpaceDE w:val="0"/>
        <w:autoSpaceDN w:val="0"/>
        <w:adjustRightInd w:val="0"/>
        <w:jc w:val="both"/>
        <w:outlineLvl w:val="1"/>
        <w:rPr>
          <w:sz w:val="18"/>
          <w:szCs w:val="18"/>
        </w:rPr>
      </w:pPr>
      <w:r w:rsidRPr="00D44694">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D44694" w:rsidRPr="00D44694" w:rsidRDefault="00D44694" w:rsidP="00D44694">
      <w:pPr>
        <w:autoSpaceDE w:val="0"/>
        <w:autoSpaceDN w:val="0"/>
        <w:adjustRightInd w:val="0"/>
        <w:jc w:val="both"/>
        <w:rPr>
          <w:sz w:val="18"/>
          <w:szCs w:val="18"/>
        </w:rPr>
      </w:pPr>
      <w:r w:rsidRPr="00D44694">
        <w:rPr>
          <w:sz w:val="18"/>
          <w:szCs w:val="18"/>
        </w:rPr>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D44694" w:rsidRPr="00D44694" w:rsidRDefault="00D44694" w:rsidP="00D44694">
      <w:pPr>
        <w:autoSpaceDE w:val="0"/>
        <w:autoSpaceDN w:val="0"/>
        <w:adjustRightInd w:val="0"/>
        <w:jc w:val="both"/>
        <w:rPr>
          <w:sz w:val="18"/>
          <w:szCs w:val="18"/>
        </w:rPr>
      </w:pPr>
      <w:r w:rsidRPr="00D44694">
        <w:rPr>
          <w:sz w:val="18"/>
          <w:szCs w:val="18"/>
        </w:rPr>
        <w:t>Ресурсное обеспечение реализации м</w:t>
      </w:r>
      <w:r w:rsidRPr="00D44694">
        <w:rPr>
          <w:rFonts w:cs="Calibri"/>
          <w:sz w:val="18"/>
          <w:szCs w:val="18"/>
        </w:rPr>
        <w:t xml:space="preserve">униципальной программы </w:t>
      </w:r>
      <w:r w:rsidRPr="00D44694">
        <w:rPr>
          <w:sz w:val="18"/>
          <w:szCs w:val="18"/>
        </w:rPr>
        <w:t>за счет средств бюджета Мошковского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D44694" w:rsidRPr="00D44694" w:rsidRDefault="00D44694" w:rsidP="00D44694">
      <w:pPr>
        <w:autoSpaceDE w:val="0"/>
        <w:autoSpaceDN w:val="0"/>
        <w:adjustRightInd w:val="0"/>
        <w:jc w:val="both"/>
        <w:outlineLvl w:val="1"/>
        <w:rPr>
          <w:sz w:val="18"/>
          <w:szCs w:val="18"/>
        </w:rPr>
      </w:pPr>
      <w:r w:rsidRPr="00D44694">
        <w:rPr>
          <w:sz w:val="18"/>
          <w:szCs w:val="18"/>
        </w:rPr>
        <w:t>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p>
    <w:p w:rsidR="00D44694" w:rsidRPr="00D44694" w:rsidRDefault="00D44694" w:rsidP="00D44694">
      <w:pPr>
        <w:autoSpaceDE w:val="0"/>
        <w:autoSpaceDN w:val="0"/>
        <w:adjustRightInd w:val="0"/>
        <w:jc w:val="both"/>
        <w:rPr>
          <w:sz w:val="18"/>
          <w:szCs w:val="18"/>
        </w:rPr>
      </w:pPr>
      <w:r w:rsidRPr="00D44694">
        <w:rPr>
          <w:sz w:val="18"/>
          <w:szCs w:val="18"/>
        </w:rPr>
        <w:t xml:space="preserve">1.3. Приложение № 2 «Ресурсное обеспечение реализации муниципальной программы </w:t>
      </w:r>
      <w:r w:rsidRPr="00D44694">
        <w:rPr>
          <w:bCs/>
          <w:spacing w:val="-1"/>
          <w:sz w:val="18"/>
          <w:szCs w:val="18"/>
        </w:rPr>
        <w:t>«</w:t>
      </w:r>
      <w:r w:rsidRPr="00D44694">
        <w:rPr>
          <w:sz w:val="18"/>
          <w:szCs w:val="18"/>
        </w:rPr>
        <w:t xml:space="preserve">Развитие культуры </w:t>
      </w:r>
      <w:r w:rsidRPr="00D44694">
        <w:rPr>
          <w:bCs/>
          <w:spacing w:val="-1"/>
          <w:sz w:val="18"/>
          <w:szCs w:val="18"/>
        </w:rPr>
        <w:t>Мошковского</w:t>
      </w:r>
      <w:r w:rsidRPr="00D44694">
        <w:rPr>
          <w:sz w:val="18"/>
          <w:szCs w:val="18"/>
        </w:rPr>
        <w:t xml:space="preserve"> сельсовета Бековского района Пензенской области и» за счет всех источников финансирования» изложить в новой редакции согласно приложению № 1 к настоящему постановлению;</w:t>
      </w:r>
    </w:p>
    <w:p w:rsidR="00D44694" w:rsidRPr="00D44694" w:rsidRDefault="00D44694" w:rsidP="00D44694">
      <w:pPr>
        <w:autoSpaceDE w:val="0"/>
        <w:autoSpaceDN w:val="0"/>
        <w:adjustRightInd w:val="0"/>
        <w:jc w:val="both"/>
        <w:rPr>
          <w:sz w:val="18"/>
          <w:szCs w:val="18"/>
        </w:rPr>
      </w:pPr>
      <w:r w:rsidRPr="00D44694">
        <w:rPr>
          <w:sz w:val="18"/>
          <w:szCs w:val="18"/>
        </w:rPr>
        <w:t xml:space="preserve">1.4. Приложение № 3 «Ресурсное обеспечение реализации муниципальной программы </w:t>
      </w:r>
      <w:r w:rsidRPr="00D44694">
        <w:rPr>
          <w:bCs/>
          <w:spacing w:val="-1"/>
          <w:sz w:val="18"/>
          <w:szCs w:val="18"/>
        </w:rPr>
        <w:t>«</w:t>
      </w:r>
      <w:r w:rsidRPr="00D44694">
        <w:rPr>
          <w:sz w:val="18"/>
          <w:szCs w:val="18"/>
        </w:rPr>
        <w:t xml:space="preserve">Развитие культуры </w:t>
      </w:r>
      <w:r w:rsidRPr="00D44694">
        <w:rPr>
          <w:bCs/>
          <w:spacing w:val="-1"/>
          <w:sz w:val="18"/>
          <w:szCs w:val="18"/>
        </w:rPr>
        <w:t>Мошковского</w:t>
      </w:r>
      <w:r w:rsidRPr="00D44694">
        <w:rPr>
          <w:sz w:val="18"/>
          <w:szCs w:val="18"/>
        </w:rPr>
        <w:t xml:space="preserve"> сельсовета Бековского района Пензенской области»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D44694" w:rsidRPr="00D44694" w:rsidRDefault="00D44694" w:rsidP="00D44694">
      <w:pPr>
        <w:autoSpaceDE w:val="0"/>
        <w:autoSpaceDN w:val="0"/>
        <w:adjustRightInd w:val="0"/>
        <w:jc w:val="both"/>
        <w:rPr>
          <w:sz w:val="18"/>
          <w:szCs w:val="18"/>
        </w:rPr>
      </w:pPr>
      <w:r w:rsidRPr="00D44694">
        <w:rPr>
          <w:sz w:val="18"/>
          <w:szCs w:val="18"/>
        </w:rPr>
        <w:t xml:space="preserve">1.5. Приложение № 4 «Мероприятия муниципальной программы </w:t>
      </w:r>
      <w:r w:rsidRPr="00D44694">
        <w:rPr>
          <w:bCs/>
          <w:spacing w:val="-1"/>
          <w:sz w:val="18"/>
          <w:szCs w:val="18"/>
        </w:rPr>
        <w:t>«</w:t>
      </w:r>
      <w:r w:rsidRPr="00D44694">
        <w:rPr>
          <w:sz w:val="18"/>
          <w:szCs w:val="18"/>
        </w:rPr>
        <w:t xml:space="preserve">Развитие культуры </w:t>
      </w:r>
      <w:r w:rsidRPr="00D44694">
        <w:rPr>
          <w:bCs/>
          <w:spacing w:val="-1"/>
          <w:sz w:val="18"/>
          <w:szCs w:val="18"/>
        </w:rPr>
        <w:t>Мошковского</w:t>
      </w:r>
      <w:r w:rsidRPr="00D44694">
        <w:rPr>
          <w:sz w:val="18"/>
          <w:szCs w:val="18"/>
        </w:rPr>
        <w:t xml:space="preserve"> сельсовета Бековского района Пензенской области» изложить в новой редакции согласно приложению № 3 к настоящему постановлению.</w:t>
      </w:r>
    </w:p>
    <w:p w:rsidR="00D44694" w:rsidRPr="00D44694" w:rsidRDefault="00D44694" w:rsidP="00D44694">
      <w:pPr>
        <w:jc w:val="both"/>
        <w:rPr>
          <w:sz w:val="18"/>
          <w:szCs w:val="18"/>
        </w:rPr>
      </w:pPr>
      <w:r w:rsidRPr="00D44694">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D44694" w:rsidRPr="00D44694" w:rsidRDefault="00D44694" w:rsidP="00D44694">
      <w:pPr>
        <w:autoSpaceDE w:val="0"/>
        <w:autoSpaceDN w:val="0"/>
        <w:adjustRightInd w:val="0"/>
        <w:jc w:val="both"/>
        <w:rPr>
          <w:sz w:val="18"/>
          <w:szCs w:val="18"/>
        </w:rPr>
      </w:pPr>
      <w:r w:rsidRPr="00D44694">
        <w:rPr>
          <w:sz w:val="18"/>
          <w:szCs w:val="18"/>
        </w:rPr>
        <w:t>3. Опубликовать настоящее постановление в информационном бюллетене «Ведомости Мошковского сельсовета».</w:t>
      </w:r>
    </w:p>
    <w:p w:rsidR="00D44694" w:rsidRPr="00D44694" w:rsidRDefault="00D44694" w:rsidP="00D44694">
      <w:pPr>
        <w:autoSpaceDE w:val="0"/>
        <w:autoSpaceDN w:val="0"/>
        <w:adjustRightInd w:val="0"/>
        <w:jc w:val="both"/>
        <w:rPr>
          <w:sz w:val="18"/>
          <w:szCs w:val="18"/>
        </w:rPr>
      </w:pPr>
      <w:r w:rsidRPr="00D44694">
        <w:rPr>
          <w:sz w:val="18"/>
          <w:szCs w:val="18"/>
        </w:rPr>
        <w:t xml:space="preserve">4. Настоящее постановление вступает в силу </w:t>
      </w:r>
      <w:r w:rsidRPr="00D44694">
        <w:rPr>
          <w:bCs/>
          <w:sz w:val="18"/>
          <w:szCs w:val="18"/>
        </w:rPr>
        <w:t xml:space="preserve">после </w:t>
      </w:r>
      <w:r w:rsidRPr="00D44694">
        <w:rPr>
          <w:sz w:val="18"/>
          <w:szCs w:val="18"/>
        </w:rPr>
        <w:t>его официального опубликования.</w:t>
      </w:r>
    </w:p>
    <w:p w:rsidR="00D44694" w:rsidRDefault="00D44694" w:rsidP="00D44694">
      <w:pPr>
        <w:autoSpaceDE w:val="0"/>
        <w:autoSpaceDN w:val="0"/>
        <w:adjustRightInd w:val="0"/>
        <w:jc w:val="both"/>
        <w:rPr>
          <w:sz w:val="18"/>
          <w:szCs w:val="18"/>
        </w:rPr>
      </w:pPr>
      <w:r w:rsidRPr="00D44694">
        <w:rPr>
          <w:sz w:val="18"/>
          <w:szCs w:val="18"/>
        </w:rPr>
        <w:t>5. Контроль за исполнением настоящего постановления возложить на главу администрации Мошковского сельсовета Гнивковского И.Б.</w:t>
      </w:r>
    </w:p>
    <w:p w:rsidR="00D44694" w:rsidRDefault="00D44694" w:rsidP="00D44694">
      <w:pPr>
        <w:autoSpaceDE w:val="0"/>
        <w:autoSpaceDN w:val="0"/>
        <w:adjustRightInd w:val="0"/>
        <w:jc w:val="both"/>
        <w:rPr>
          <w:sz w:val="18"/>
          <w:szCs w:val="18"/>
        </w:rPr>
      </w:pPr>
      <w:r>
        <w:rPr>
          <w:sz w:val="18"/>
          <w:szCs w:val="18"/>
        </w:rPr>
        <w:t>Глава администрации</w:t>
      </w:r>
    </w:p>
    <w:p w:rsidR="00D44694" w:rsidRDefault="00D44694" w:rsidP="00D44694">
      <w:pPr>
        <w:autoSpaceDE w:val="0"/>
        <w:autoSpaceDN w:val="0"/>
        <w:adjustRightInd w:val="0"/>
        <w:jc w:val="both"/>
        <w:rPr>
          <w:sz w:val="18"/>
          <w:szCs w:val="18"/>
        </w:rPr>
      </w:pPr>
      <w:r>
        <w:rPr>
          <w:sz w:val="18"/>
          <w:szCs w:val="18"/>
        </w:rPr>
        <w:t>Мошковского сельсовета                                                                                           И.Б. Гнивковский</w:t>
      </w:r>
    </w:p>
    <w:p w:rsidR="00D44694" w:rsidRPr="00CF3B2B" w:rsidRDefault="00D44694" w:rsidP="00D44694">
      <w:pPr>
        <w:pStyle w:val="ConsPlusTitle"/>
        <w:widowControl/>
        <w:jc w:val="both"/>
        <w:rPr>
          <w:rFonts w:ascii="Times New Roman" w:hAnsi="Times New Roman"/>
          <w:b w:val="0"/>
          <w:bCs w:val="0"/>
          <w:spacing w:val="20"/>
          <w:sz w:val="26"/>
          <w:szCs w:val="26"/>
        </w:rPr>
      </w:pPr>
    </w:p>
    <w:p w:rsidR="00D44694" w:rsidRPr="00A34325" w:rsidRDefault="00D44694" w:rsidP="00D44694">
      <w:pPr>
        <w:ind w:left="425" w:right="-31"/>
        <w:jc w:val="center"/>
        <w:rPr>
          <w:sz w:val="18"/>
          <w:szCs w:val="18"/>
        </w:rPr>
      </w:pPr>
      <w:r w:rsidRPr="00A34325">
        <w:rPr>
          <w:sz w:val="18"/>
          <w:szCs w:val="18"/>
        </w:rPr>
        <w:t>Приложение № 1</w:t>
      </w:r>
      <w:r>
        <w:rPr>
          <w:sz w:val="18"/>
          <w:szCs w:val="18"/>
        </w:rPr>
        <w:t xml:space="preserve"> </w:t>
      </w:r>
      <w:r w:rsidRPr="00A34325">
        <w:rPr>
          <w:sz w:val="18"/>
          <w:szCs w:val="18"/>
        </w:rPr>
        <w:t>к постановлению администрации</w:t>
      </w:r>
      <w:r>
        <w:rPr>
          <w:sz w:val="18"/>
          <w:szCs w:val="18"/>
        </w:rPr>
        <w:t xml:space="preserve"> </w:t>
      </w:r>
      <w:r w:rsidRPr="00A34325">
        <w:rPr>
          <w:sz w:val="18"/>
          <w:szCs w:val="18"/>
        </w:rPr>
        <w:t>Мошковского сельсовета</w:t>
      </w:r>
      <w:r>
        <w:rPr>
          <w:sz w:val="18"/>
          <w:szCs w:val="18"/>
        </w:rPr>
        <w:t xml:space="preserve"> </w:t>
      </w:r>
      <w:r w:rsidRPr="00A34325">
        <w:rPr>
          <w:sz w:val="18"/>
          <w:szCs w:val="18"/>
        </w:rPr>
        <w:t>от 20.12.2019 № 136</w:t>
      </w:r>
    </w:p>
    <w:p w:rsidR="00D44694" w:rsidRPr="00D44694" w:rsidRDefault="00D44694" w:rsidP="00D44694">
      <w:pPr>
        <w:autoSpaceDE w:val="0"/>
        <w:autoSpaceDN w:val="0"/>
        <w:adjustRightInd w:val="0"/>
        <w:jc w:val="right"/>
        <w:rPr>
          <w:rStyle w:val="aff1"/>
          <w:sz w:val="18"/>
          <w:szCs w:val="18"/>
          <w:lang w:val="ru-RU"/>
        </w:rPr>
      </w:pPr>
    </w:p>
    <w:p w:rsidR="00D44694" w:rsidRPr="00D44694" w:rsidRDefault="00D44694" w:rsidP="00D44694">
      <w:pPr>
        <w:autoSpaceDE w:val="0"/>
        <w:autoSpaceDN w:val="0"/>
        <w:adjustRightInd w:val="0"/>
        <w:jc w:val="center"/>
        <w:rPr>
          <w:rStyle w:val="aff1"/>
          <w:b w:val="0"/>
          <w:i w:val="0"/>
          <w:sz w:val="18"/>
          <w:szCs w:val="18"/>
          <w:lang w:val="ru-RU"/>
        </w:rPr>
      </w:pPr>
      <w:r w:rsidRPr="00D44694">
        <w:rPr>
          <w:rStyle w:val="aff1"/>
          <w:b w:val="0"/>
          <w:i w:val="0"/>
          <w:sz w:val="18"/>
          <w:szCs w:val="18"/>
          <w:lang w:val="ru-RU"/>
        </w:rPr>
        <w:t>Приложение № 2 к муниципальной программе</w:t>
      </w:r>
    </w:p>
    <w:p w:rsidR="00D44694" w:rsidRDefault="00D44694" w:rsidP="00D44694">
      <w:pPr>
        <w:autoSpaceDE w:val="0"/>
        <w:autoSpaceDN w:val="0"/>
        <w:adjustRightInd w:val="0"/>
        <w:jc w:val="center"/>
        <w:rPr>
          <w:sz w:val="18"/>
          <w:szCs w:val="18"/>
        </w:rPr>
      </w:pPr>
      <w:r w:rsidRPr="00A34325">
        <w:rPr>
          <w:sz w:val="18"/>
          <w:szCs w:val="18"/>
        </w:rPr>
        <w:t xml:space="preserve">Ресурсное обеспечение реализации муниципальной программы </w:t>
      </w:r>
      <w:r w:rsidRPr="00A34325">
        <w:rPr>
          <w:color w:val="000000"/>
          <w:sz w:val="18"/>
          <w:szCs w:val="18"/>
        </w:rPr>
        <w:t>Мошковского</w:t>
      </w:r>
      <w:r w:rsidRPr="00A34325">
        <w:rPr>
          <w:sz w:val="18"/>
          <w:szCs w:val="18"/>
        </w:rPr>
        <w:t xml:space="preserve"> сельсовета Бековского района</w:t>
      </w:r>
    </w:p>
    <w:p w:rsidR="00D44694" w:rsidRDefault="00D44694" w:rsidP="00D44694">
      <w:pPr>
        <w:autoSpaceDE w:val="0"/>
        <w:autoSpaceDN w:val="0"/>
        <w:adjustRightInd w:val="0"/>
        <w:jc w:val="center"/>
        <w:rPr>
          <w:sz w:val="18"/>
          <w:szCs w:val="18"/>
        </w:rPr>
      </w:pPr>
      <w:r w:rsidRPr="00A34325">
        <w:rPr>
          <w:sz w:val="18"/>
          <w:szCs w:val="18"/>
        </w:rPr>
        <w:t xml:space="preserve">Пензенской области «Развитие культуры </w:t>
      </w:r>
      <w:r w:rsidRPr="00A34325">
        <w:rPr>
          <w:color w:val="000000"/>
          <w:sz w:val="18"/>
          <w:szCs w:val="18"/>
        </w:rPr>
        <w:t>Мошковского</w:t>
      </w:r>
      <w:r w:rsidRPr="00A34325">
        <w:rPr>
          <w:sz w:val="18"/>
          <w:szCs w:val="18"/>
        </w:rPr>
        <w:t xml:space="preserve"> сельсовета Бековского района</w:t>
      </w:r>
    </w:p>
    <w:p w:rsidR="00D44694" w:rsidRPr="00A34325" w:rsidRDefault="00D44694" w:rsidP="00D44694">
      <w:pPr>
        <w:autoSpaceDE w:val="0"/>
        <w:autoSpaceDN w:val="0"/>
        <w:adjustRightInd w:val="0"/>
        <w:jc w:val="center"/>
        <w:rPr>
          <w:sz w:val="18"/>
          <w:szCs w:val="18"/>
        </w:rPr>
      </w:pPr>
      <w:r w:rsidRPr="00A34325">
        <w:rPr>
          <w:sz w:val="18"/>
          <w:szCs w:val="18"/>
        </w:rPr>
        <w:t>Пензенской области» за счет всех источников финансирования</w:t>
      </w:r>
    </w:p>
    <w:p w:rsidR="00D44694" w:rsidRPr="00A34325" w:rsidRDefault="00D44694" w:rsidP="00D44694">
      <w:pPr>
        <w:autoSpaceDE w:val="0"/>
        <w:autoSpaceDN w:val="0"/>
        <w:adjustRightInd w:val="0"/>
        <w:jc w:val="center"/>
        <w:rPr>
          <w:sz w:val="18"/>
          <w:szCs w:val="18"/>
        </w:rPr>
      </w:pPr>
    </w:p>
    <w:tbl>
      <w:tblPr>
        <w:tblW w:w="10343"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49"/>
        <w:gridCol w:w="992"/>
        <w:gridCol w:w="1985"/>
        <w:gridCol w:w="1714"/>
        <w:gridCol w:w="851"/>
        <w:gridCol w:w="850"/>
        <w:gridCol w:w="851"/>
        <w:gridCol w:w="850"/>
        <w:gridCol w:w="851"/>
        <w:gridCol w:w="850"/>
      </w:tblGrid>
      <w:tr w:rsidR="00D44694" w:rsidRPr="00A34325" w:rsidTr="00D44694">
        <w:trPr>
          <w:trHeight w:val="289"/>
          <w:tblCellSpacing w:w="5" w:type="nil"/>
          <w:jc w:val="center"/>
        </w:trPr>
        <w:tc>
          <w:tcPr>
            <w:tcW w:w="549" w:type="dxa"/>
            <w:vMerge w:val="restart"/>
          </w:tcPr>
          <w:p w:rsidR="00D44694" w:rsidRPr="00A34325" w:rsidRDefault="00D44694" w:rsidP="00D44694">
            <w:pPr>
              <w:autoSpaceDE w:val="0"/>
              <w:autoSpaceDN w:val="0"/>
              <w:adjustRightInd w:val="0"/>
              <w:jc w:val="center"/>
              <w:rPr>
                <w:sz w:val="18"/>
                <w:szCs w:val="18"/>
              </w:rPr>
            </w:pPr>
            <w:r w:rsidRPr="00A34325">
              <w:rPr>
                <w:sz w:val="18"/>
                <w:szCs w:val="18"/>
              </w:rPr>
              <w:t>№ п/п</w:t>
            </w:r>
          </w:p>
        </w:tc>
        <w:tc>
          <w:tcPr>
            <w:tcW w:w="992" w:type="dxa"/>
            <w:vMerge w:val="restart"/>
          </w:tcPr>
          <w:p w:rsidR="00D44694" w:rsidRPr="00A34325" w:rsidRDefault="00D44694" w:rsidP="00D44694">
            <w:pPr>
              <w:autoSpaceDE w:val="0"/>
              <w:autoSpaceDN w:val="0"/>
              <w:adjustRightInd w:val="0"/>
              <w:jc w:val="center"/>
              <w:rPr>
                <w:sz w:val="18"/>
                <w:szCs w:val="18"/>
              </w:rPr>
            </w:pPr>
            <w:r w:rsidRPr="00A34325">
              <w:rPr>
                <w:sz w:val="18"/>
                <w:szCs w:val="18"/>
              </w:rPr>
              <w:t>Статус</w:t>
            </w:r>
          </w:p>
        </w:tc>
        <w:tc>
          <w:tcPr>
            <w:tcW w:w="1985" w:type="dxa"/>
            <w:vMerge w:val="restart"/>
          </w:tcPr>
          <w:p w:rsidR="00D44694" w:rsidRPr="00A34325" w:rsidRDefault="00D44694" w:rsidP="00D44694">
            <w:pPr>
              <w:autoSpaceDE w:val="0"/>
              <w:autoSpaceDN w:val="0"/>
              <w:adjustRightInd w:val="0"/>
              <w:jc w:val="center"/>
              <w:rPr>
                <w:sz w:val="18"/>
                <w:szCs w:val="18"/>
              </w:rPr>
            </w:pPr>
            <w:r w:rsidRPr="00A34325">
              <w:rPr>
                <w:sz w:val="18"/>
                <w:szCs w:val="18"/>
              </w:rPr>
              <w:t>Наименование муниципальной программы, подпрограммы, основных мероприятий</w:t>
            </w:r>
          </w:p>
        </w:tc>
        <w:tc>
          <w:tcPr>
            <w:tcW w:w="1714" w:type="dxa"/>
            <w:vMerge w:val="restart"/>
          </w:tcPr>
          <w:p w:rsidR="00D44694" w:rsidRPr="00A34325" w:rsidRDefault="00D44694" w:rsidP="00D44694">
            <w:pPr>
              <w:autoSpaceDE w:val="0"/>
              <w:autoSpaceDN w:val="0"/>
              <w:adjustRightInd w:val="0"/>
              <w:jc w:val="center"/>
              <w:rPr>
                <w:sz w:val="18"/>
                <w:szCs w:val="18"/>
              </w:rPr>
            </w:pPr>
            <w:r w:rsidRPr="00A34325">
              <w:rPr>
                <w:sz w:val="18"/>
                <w:szCs w:val="18"/>
              </w:rPr>
              <w:t>Источник финансирования</w:t>
            </w:r>
          </w:p>
        </w:tc>
        <w:tc>
          <w:tcPr>
            <w:tcW w:w="5103" w:type="dxa"/>
            <w:gridSpan w:val="6"/>
          </w:tcPr>
          <w:p w:rsidR="00D44694" w:rsidRPr="00A34325" w:rsidRDefault="00D44694" w:rsidP="00D44694">
            <w:pPr>
              <w:autoSpaceDE w:val="0"/>
              <w:autoSpaceDN w:val="0"/>
              <w:adjustRightInd w:val="0"/>
              <w:jc w:val="center"/>
              <w:rPr>
                <w:sz w:val="18"/>
                <w:szCs w:val="18"/>
              </w:rPr>
            </w:pPr>
            <w:r w:rsidRPr="00A34325">
              <w:rPr>
                <w:sz w:val="18"/>
                <w:szCs w:val="18"/>
              </w:rPr>
              <w:t>Оценка расходов, тыс. рублей</w:t>
            </w:r>
          </w:p>
        </w:tc>
      </w:tr>
      <w:tr w:rsidR="00D44694" w:rsidRPr="00A34325" w:rsidTr="00D44694">
        <w:trPr>
          <w:trHeight w:val="640"/>
          <w:tblCellSpacing w:w="5" w:type="nil"/>
          <w:jc w:val="center"/>
        </w:trPr>
        <w:tc>
          <w:tcPr>
            <w:tcW w:w="549" w:type="dxa"/>
            <w:vMerge/>
          </w:tcPr>
          <w:p w:rsidR="00D44694" w:rsidRPr="00A34325" w:rsidRDefault="00D44694" w:rsidP="00D44694">
            <w:pPr>
              <w:autoSpaceDE w:val="0"/>
              <w:autoSpaceDN w:val="0"/>
              <w:adjustRightInd w:val="0"/>
              <w:jc w:val="center"/>
              <w:rPr>
                <w:sz w:val="18"/>
                <w:szCs w:val="18"/>
              </w:rPr>
            </w:pPr>
          </w:p>
        </w:tc>
        <w:tc>
          <w:tcPr>
            <w:tcW w:w="992" w:type="dxa"/>
            <w:vMerge/>
          </w:tcPr>
          <w:p w:rsidR="00D44694" w:rsidRPr="00A34325" w:rsidRDefault="00D44694" w:rsidP="00D44694">
            <w:pPr>
              <w:autoSpaceDE w:val="0"/>
              <w:autoSpaceDN w:val="0"/>
              <w:adjustRightInd w:val="0"/>
              <w:jc w:val="center"/>
              <w:rPr>
                <w:sz w:val="18"/>
                <w:szCs w:val="18"/>
              </w:rPr>
            </w:pPr>
          </w:p>
        </w:tc>
        <w:tc>
          <w:tcPr>
            <w:tcW w:w="1985" w:type="dxa"/>
            <w:vMerge/>
          </w:tcPr>
          <w:p w:rsidR="00D44694" w:rsidRPr="00A34325" w:rsidRDefault="00D44694" w:rsidP="00D44694">
            <w:pPr>
              <w:autoSpaceDE w:val="0"/>
              <w:autoSpaceDN w:val="0"/>
              <w:adjustRightInd w:val="0"/>
              <w:jc w:val="center"/>
              <w:rPr>
                <w:sz w:val="18"/>
                <w:szCs w:val="18"/>
              </w:rPr>
            </w:pPr>
          </w:p>
        </w:tc>
        <w:tc>
          <w:tcPr>
            <w:tcW w:w="1714" w:type="dxa"/>
            <w:vMerge/>
          </w:tcPr>
          <w:p w:rsidR="00D44694" w:rsidRPr="00A34325" w:rsidRDefault="00D44694" w:rsidP="00D44694">
            <w:pPr>
              <w:autoSpaceDE w:val="0"/>
              <w:autoSpaceDN w:val="0"/>
              <w:adjustRightInd w:val="0"/>
              <w:jc w:val="center"/>
              <w:rPr>
                <w:sz w:val="18"/>
                <w:szCs w:val="18"/>
              </w:rPr>
            </w:pPr>
          </w:p>
        </w:tc>
        <w:tc>
          <w:tcPr>
            <w:tcW w:w="851" w:type="dxa"/>
          </w:tcPr>
          <w:p w:rsidR="00D44694" w:rsidRPr="00A34325" w:rsidRDefault="00D44694" w:rsidP="00D44694">
            <w:pPr>
              <w:autoSpaceDE w:val="0"/>
              <w:autoSpaceDN w:val="0"/>
              <w:adjustRightInd w:val="0"/>
              <w:jc w:val="center"/>
              <w:rPr>
                <w:sz w:val="18"/>
                <w:szCs w:val="18"/>
              </w:rPr>
            </w:pPr>
            <w:r w:rsidRPr="00A34325">
              <w:rPr>
                <w:sz w:val="18"/>
                <w:szCs w:val="18"/>
              </w:rPr>
              <w:t>2019 год</w:t>
            </w:r>
          </w:p>
        </w:tc>
        <w:tc>
          <w:tcPr>
            <w:tcW w:w="850" w:type="dxa"/>
          </w:tcPr>
          <w:p w:rsidR="00D44694" w:rsidRPr="00A34325" w:rsidRDefault="00D44694" w:rsidP="00D44694">
            <w:pPr>
              <w:autoSpaceDE w:val="0"/>
              <w:autoSpaceDN w:val="0"/>
              <w:adjustRightInd w:val="0"/>
              <w:jc w:val="center"/>
              <w:rPr>
                <w:sz w:val="18"/>
                <w:szCs w:val="18"/>
              </w:rPr>
            </w:pPr>
            <w:r w:rsidRPr="00A34325">
              <w:rPr>
                <w:sz w:val="18"/>
                <w:szCs w:val="18"/>
              </w:rPr>
              <w:t>2020 год</w:t>
            </w:r>
          </w:p>
        </w:tc>
        <w:tc>
          <w:tcPr>
            <w:tcW w:w="851" w:type="dxa"/>
          </w:tcPr>
          <w:p w:rsidR="00D44694" w:rsidRPr="00A34325" w:rsidRDefault="00D44694" w:rsidP="00D44694">
            <w:pPr>
              <w:autoSpaceDE w:val="0"/>
              <w:autoSpaceDN w:val="0"/>
              <w:adjustRightInd w:val="0"/>
              <w:jc w:val="center"/>
              <w:rPr>
                <w:sz w:val="18"/>
                <w:szCs w:val="18"/>
              </w:rPr>
            </w:pPr>
            <w:r w:rsidRPr="00A34325">
              <w:rPr>
                <w:sz w:val="18"/>
                <w:szCs w:val="18"/>
              </w:rPr>
              <w:t>2021 год</w:t>
            </w:r>
          </w:p>
        </w:tc>
        <w:tc>
          <w:tcPr>
            <w:tcW w:w="850" w:type="dxa"/>
          </w:tcPr>
          <w:p w:rsidR="00D44694" w:rsidRPr="00A34325" w:rsidRDefault="00D44694" w:rsidP="00D44694">
            <w:pPr>
              <w:autoSpaceDE w:val="0"/>
              <w:autoSpaceDN w:val="0"/>
              <w:adjustRightInd w:val="0"/>
              <w:jc w:val="center"/>
              <w:rPr>
                <w:sz w:val="18"/>
                <w:szCs w:val="18"/>
              </w:rPr>
            </w:pPr>
            <w:r w:rsidRPr="00A34325">
              <w:rPr>
                <w:sz w:val="18"/>
                <w:szCs w:val="18"/>
              </w:rPr>
              <w:t>2022 год</w:t>
            </w:r>
          </w:p>
        </w:tc>
        <w:tc>
          <w:tcPr>
            <w:tcW w:w="851" w:type="dxa"/>
          </w:tcPr>
          <w:p w:rsidR="00D44694" w:rsidRPr="00A34325" w:rsidRDefault="00D44694" w:rsidP="00D44694">
            <w:pPr>
              <w:autoSpaceDE w:val="0"/>
              <w:autoSpaceDN w:val="0"/>
              <w:adjustRightInd w:val="0"/>
              <w:jc w:val="center"/>
              <w:rPr>
                <w:sz w:val="18"/>
                <w:szCs w:val="18"/>
              </w:rPr>
            </w:pPr>
            <w:r w:rsidRPr="00A34325">
              <w:rPr>
                <w:sz w:val="18"/>
                <w:szCs w:val="18"/>
              </w:rPr>
              <w:t xml:space="preserve">2023 год </w:t>
            </w:r>
          </w:p>
        </w:tc>
        <w:tc>
          <w:tcPr>
            <w:tcW w:w="850" w:type="dxa"/>
          </w:tcPr>
          <w:p w:rsidR="00D44694" w:rsidRPr="00A34325" w:rsidRDefault="00D44694" w:rsidP="00D44694">
            <w:pPr>
              <w:autoSpaceDE w:val="0"/>
              <w:autoSpaceDN w:val="0"/>
              <w:adjustRightInd w:val="0"/>
              <w:jc w:val="center"/>
              <w:rPr>
                <w:sz w:val="18"/>
                <w:szCs w:val="18"/>
              </w:rPr>
            </w:pPr>
            <w:r w:rsidRPr="00A34325">
              <w:rPr>
                <w:sz w:val="18"/>
                <w:szCs w:val="18"/>
              </w:rPr>
              <w:t>2024 год</w:t>
            </w:r>
          </w:p>
        </w:tc>
      </w:tr>
      <w:tr w:rsidR="00D44694" w:rsidRPr="00A34325" w:rsidTr="00D44694">
        <w:trPr>
          <w:tblCellSpacing w:w="5" w:type="nil"/>
          <w:jc w:val="center"/>
        </w:trPr>
        <w:tc>
          <w:tcPr>
            <w:tcW w:w="549" w:type="dxa"/>
          </w:tcPr>
          <w:p w:rsidR="00D44694" w:rsidRPr="00A34325" w:rsidRDefault="00D44694" w:rsidP="00D44694">
            <w:pPr>
              <w:autoSpaceDE w:val="0"/>
              <w:autoSpaceDN w:val="0"/>
              <w:adjustRightInd w:val="0"/>
              <w:jc w:val="center"/>
              <w:rPr>
                <w:sz w:val="18"/>
                <w:szCs w:val="18"/>
              </w:rPr>
            </w:pPr>
            <w:r w:rsidRPr="00A34325">
              <w:rPr>
                <w:sz w:val="18"/>
                <w:szCs w:val="18"/>
              </w:rPr>
              <w:t>1</w:t>
            </w:r>
          </w:p>
        </w:tc>
        <w:tc>
          <w:tcPr>
            <w:tcW w:w="992" w:type="dxa"/>
          </w:tcPr>
          <w:p w:rsidR="00D44694" w:rsidRPr="00A34325" w:rsidRDefault="00D44694" w:rsidP="00D44694">
            <w:pPr>
              <w:autoSpaceDE w:val="0"/>
              <w:autoSpaceDN w:val="0"/>
              <w:adjustRightInd w:val="0"/>
              <w:jc w:val="center"/>
              <w:rPr>
                <w:sz w:val="18"/>
                <w:szCs w:val="18"/>
              </w:rPr>
            </w:pPr>
            <w:r w:rsidRPr="00A34325">
              <w:rPr>
                <w:sz w:val="18"/>
                <w:szCs w:val="18"/>
              </w:rPr>
              <w:t>2</w:t>
            </w:r>
          </w:p>
        </w:tc>
        <w:tc>
          <w:tcPr>
            <w:tcW w:w="1985" w:type="dxa"/>
          </w:tcPr>
          <w:p w:rsidR="00D44694" w:rsidRPr="00A34325" w:rsidRDefault="00D44694" w:rsidP="00D44694">
            <w:pPr>
              <w:autoSpaceDE w:val="0"/>
              <w:autoSpaceDN w:val="0"/>
              <w:adjustRightInd w:val="0"/>
              <w:jc w:val="center"/>
              <w:rPr>
                <w:sz w:val="18"/>
                <w:szCs w:val="18"/>
              </w:rPr>
            </w:pPr>
            <w:r w:rsidRPr="00A34325">
              <w:rPr>
                <w:sz w:val="18"/>
                <w:szCs w:val="18"/>
              </w:rPr>
              <w:t>3</w:t>
            </w:r>
          </w:p>
        </w:tc>
        <w:tc>
          <w:tcPr>
            <w:tcW w:w="1714" w:type="dxa"/>
          </w:tcPr>
          <w:p w:rsidR="00D44694" w:rsidRPr="00A34325" w:rsidRDefault="00D44694" w:rsidP="00D44694">
            <w:pPr>
              <w:autoSpaceDE w:val="0"/>
              <w:autoSpaceDN w:val="0"/>
              <w:adjustRightInd w:val="0"/>
              <w:jc w:val="center"/>
              <w:rPr>
                <w:sz w:val="18"/>
                <w:szCs w:val="18"/>
              </w:rPr>
            </w:pPr>
            <w:r w:rsidRPr="00A34325">
              <w:rPr>
                <w:sz w:val="18"/>
                <w:szCs w:val="18"/>
              </w:rPr>
              <w:t>4</w:t>
            </w:r>
          </w:p>
        </w:tc>
        <w:tc>
          <w:tcPr>
            <w:tcW w:w="851" w:type="dxa"/>
          </w:tcPr>
          <w:p w:rsidR="00D44694" w:rsidRPr="00A34325" w:rsidRDefault="00D44694" w:rsidP="00D44694">
            <w:pPr>
              <w:autoSpaceDE w:val="0"/>
              <w:autoSpaceDN w:val="0"/>
              <w:adjustRightInd w:val="0"/>
              <w:jc w:val="center"/>
              <w:rPr>
                <w:sz w:val="18"/>
                <w:szCs w:val="18"/>
              </w:rPr>
            </w:pPr>
            <w:r w:rsidRPr="00A34325">
              <w:rPr>
                <w:sz w:val="18"/>
                <w:szCs w:val="18"/>
              </w:rPr>
              <w:t>5</w:t>
            </w:r>
          </w:p>
        </w:tc>
        <w:tc>
          <w:tcPr>
            <w:tcW w:w="850" w:type="dxa"/>
          </w:tcPr>
          <w:p w:rsidR="00D44694" w:rsidRPr="00A34325" w:rsidRDefault="00D44694" w:rsidP="00D44694">
            <w:pPr>
              <w:autoSpaceDE w:val="0"/>
              <w:autoSpaceDN w:val="0"/>
              <w:adjustRightInd w:val="0"/>
              <w:jc w:val="center"/>
              <w:rPr>
                <w:sz w:val="18"/>
                <w:szCs w:val="18"/>
              </w:rPr>
            </w:pPr>
            <w:r w:rsidRPr="00A34325">
              <w:rPr>
                <w:sz w:val="18"/>
                <w:szCs w:val="18"/>
              </w:rPr>
              <w:t>6</w:t>
            </w:r>
          </w:p>
        </w:tc>
        <w:tc>
          <w:tcPr>
            <w:tcW w:w="851" w:type="dxa"/>
          </w:tcPr>
          <w:p w:rsidR="00D44694" w:rsidRPr="00A34325" w:rsidRDefault="00D44694" w:rsidP="00D44694">
            <w:pPr>
              <w:autoSpaceDE w:val="0"/>
              <w:autoSpaceDN w:val="0"/>
              <w:adjustRightInd w:val="0"/>
              <w:jc w:val="center"/>
              <w:rPr>
                <w:sz w:val="18"/>
                <w:szCs w:val="18"/>
              </w:rPr>
            </w:pPr>
            <w:r w:rsidRPr="00A34325">
              <w:rPr>
                <w:sz w:val="18"/>
                <w:szCs w:val="18"/>
              </w:rPr>
              <w:t>7</w:t>
            </w:r>
          </w:p>
        </w:tc>
        <w:tc>
          <w:tcPr>
            <w:tcW w:w="850" w:type="dxa"/>
          </w:tcPr>
          <w:p w:rsidR="00D44694" w:rsidRPr="00A34325" w:rsidRDefault="00D44694" w:rsidP="00D44694">
            <w:pPr>
              <w:autoSpaceDE w:val="0"/>
              <w:autoSpaceDN w:val="0"/>
              <w:adjustRightInd w:val="0"/>
              <w:jc w:val="center"/>
              <w:rPr>
                <w:sz w:val="18"/>
                <w:szCs w:val="18"/>
              </w:rPr>
            </w:pPr>
            <w:r w:rsidRPr="00A34325">
              <w:rPr>
                <w:sz w:val="18"/>
                <w:szCs w:val="18"/>
              </w:rPr>
              <w:t>8</w:t>
            </w:r>
          </w:p>
        </w:tc>
        <w:tc>
          <w:tcPr>
            <w:tcW w:w="851" w:type="dxa"/>
          </w:tcPr>
          <w:p w:rsidR="00D44694" w:rsidRPr="00A34325" w:rsidRDefault="00D44694" w:rsidP="00D44694">
            <w:pPr>
              <w:autoSpaceDE w:val="0"/>
              <w:autoSpaceDN w:val="0"/>
              <w:adjustRightInd w:val="0"/>
              <w:jc w:val="center"/>
              <w:rPr>
                <w:sz w:val="18"/>
                <w:szCs w:val="18"/>
              </w:rPr>
            </w:pPr>
            <w:r w:rsidRPr="00A34325">
              <w:rPr>
                <w:sz w:val="18"/>
                <w:szCs w:val="18"/>
              </w:rPr>
              <w:t>9</w:t>
            </w:r>
          </w:p>
        </w:tc>
        <w:tc>
          <w:tcPr>
            <w:tcW w:w="850" w:type="dxa"/>
          </w:tcPr>
          <w:p w:rsidR="00D44694" w:rsidRPr="00A34325" w:rsidRDefault="00D44694" w:rsidP="00D44694">
            <w:pPr>
              <w:autoSpaceDE w:val="0"/>
              <w:autoSpaceDN w:val="0"/>
              <w:adjustRightInd w:val="0"/>
              <w:jc w:val="center"/>
              <w:rPr>
                <w:sz w:val="18"/>
                <w:szCs w:val="18"/>
              </w:rPr>
            </w:pPr>
            <w:r w:rsidRPr="00A34325">
              <w:rPr>
                <w:sz w:val="18"/>
                <w:szCs w:val="18"/>
              </w:rPr>
              <w:t>10</w:t>
            </w:r>
          </w:p>
        </w:tc>
      </w:tr>
      <w:tr w:rsidR="00D44694" w:rsidRPr="00A34325" w:rsidTr="00D44694">
        <w:trPr>
          <w:trHeight w:val="320"/>
          <w:tblCellSpacing w:w="5" w:type="nil"/>
          <w:jc w:val="center"/>
        </w:trPr>
        <w:tc>
          <w:tcPr>
            <w:tcW w:w="549" w:type="dxa"/>
            <w:vMerge w:val="restart"/>
          </w:tcPr>
          <w:p w:rsidR="00D44694" w:rsidRPr="00A34325" w:rsidRDefault="00D44694" w:rsidP="00D44694">
            <w:pPr>
              <w:autoSpaceDE w:val="0"/>
              <w:autoSpaceDN w:val="0"/>
              <w:adjustRightInd w:val="0"/>
              <w:jc w:val="center"/>
              <w:rPr>
                <w:sz w:val="18"/>
                <w:szCs w:val="18"/>
              </w:rPr>
            </w:pPr>
          </w:p>
        </w:tc>
        <w:tc>
          <w:tcPr>
            <w:tcW w:w="992" w:type="dxa"/>
            <w:vMerge w:val="restart"/>
          </w:tcPr>
          <w:p w:rsidR="00D44694" w:rsidRPr="00A34325" w:rsidRDefault="00D44694" w:rsidP="00D44694">
            <w:pPr>
              <w:autoSpaceDE w:val="0"/>
              <w:autoSpaceDN w:val="0"/>
              <w:adjustRightInd w:val="0"/>
              <w:rPr>
                <w:sz w:val="18"/>
                <w:szCs w:val="18"/>
              </w:rPr>
            </w:pPr>
            <w:r w:rsidRPr="00A34325">
              <w:rPr>
                <w:sz w:val="18"/>
                <w:szCs w:val="18"/>
              </w:rPr>
              <w:t xml:space="preserve">Муниципальная программа </w:t>
            </w:r>
          </w:p>
        </w:tc>
        <w:tc>
          <w:tcPr>
            <w:tcW w:w="1985" w:type="dxa"/>
            <w:vMerge w:val="restart"/>
          </w:tcPr>
          <w:p w:rsidR="00D44694" w:rsidRPr="00A34325" w:rsidRDefault="00D44694" w:rsidP="00D44694">
            <w:pPr>
              <w:autoSpaceDE w:val="0"/>
              <w:autoSpaceDN w:val="0"/>
              <w:adjustRightInd w:val="0"/>
              <w:rPr>
                <w:sz w:val="18"/>
                <w:szCs w:val="18"/>
              </w:rPr>
            </w:pPr>
            <w:r w:rsidRPr="00A34325">
              <w:rPr>
                <w:sz w:val="18"/>
                <w:szCs w:val="18"/>
              </w:rPr>
              <w:t xml:space="preserve">Развитие культуры </w:t>
            </w:r>
            <w:r w:rsidRPr="00A34325">
              <w:rPr>
                <w:color w:val="000000"/>
                <w:sz w:val="18"/>
                <w:szCs w:val="18"/>
              </w:rPr>
              <w:t>Мошковского</w:t>
            </w:r>
            <w:r w:rsidRPr="00A34325">
              <w:rPr>
                <w:sz w:val="18"/>
                <w:szCs w:val="18"/>
              </w:rPr>
              <w:t xml:space="preserve"> сельсовета Бековского района Пензенской области</w:t>
            </w:r>
          </w:p>
        </w:tc>
        <w:tc>
          <w:tcPr>
            <w:tcW w:w="1714" w:type="dxa"/>
          </w:tcPr>
          <w:p w:rsidR="00D44694" w:rsidRPr="00A34325" w:rsidRDefault="00D44694" w:rsidP="00D44694">
            <w:pPr>
              <w:autoSpaceDE w:val="0"/>
              <w:autoSpaceDN w:val="0"/>
              <w:adjustRightInd w:val="0"/>
              <w:rPr>
                <w:sz w:val="18"/>
                <w:szCs w:val="18"/>
              </w:rPr>
            </w:pPr>
            <w:r w:rsidRPr="00A34325">
              <w:rPr>
                <w:sz w:val="18"/>
                <w:szCs w:val="18"/>
              </w:rPr>
              <w:t xml:space="preserve">всего </w:t>
            </w:r>
          </w:p>
        </w:tc>
        <w:tc>
          <w:tcPr>
            <w:tcW w:w="851" w:type="dxa"/>
          </w:tcPr>
          <w:p w:rsidR="00D44694" w:rsidRPr="00A34325" w:rsidRDefault="00D44694" w:rsidP="00D44694">
            <w:pPr>
              <w:jc w:val="center"/>
              <w:rPr>
                <w:color w:val="000000"/>
                <w:sz w:val="18"/>
                <w:szCs w:val="18"/>
              </w:rPr>
            </w:pPr>
            <w:r w:rsidRPr="00A34325">
              <w:rPr>
                <w:color w:val="000000"/>
                <w:sz w:val="18"/>
                <w:szCs w:val="18"/>
              </w:rPr>
              <w:t>584,138</w:t>
            </w:r>
          </w:p>
        </w:tc>
        <w:tc>
          <w:tcPr>
            <w:tcW w:w="850" w:type="dxa"/>
          </w:tcPr>
          <w:p w:rsidR="00D44694" w:rsidRPr="00A34325" w:rsidRDefault="00D44694" w:rsidP="00D44694">
            <w:pPr>
              <w:jc w:val="center"/>
              <w:rPr>
                <w:color w:val="000000"/>
                <w:sz w:val="18"/>
                <w:szCs w:val="18"/>
              </w:rPr>
            </w:pPr>
            <w:r w:rsidRPr="00A34325">
              <w:rPr>
                <w:color w:val="000000"/>
                <w:sz w:val="18"/>
                <w:szCs w:val="18"/>
              </w:rPr>
              <w:t>448,414</w:t>
            </w:r>
          </w:p>
        </w:tc>
        <w:tc>
          <w:tcPr>
            <w:tcW w:w="851" w:type="dxa"/>
          </w:tcPr>
          <w:p w:rsidR="00D44694" w:rsidRPr="00A34325" w:rsidRDefault="00D44694" w:rsidP="00D44694">
            <w:pPr>
              <w:jc w:val="center"/>
              <w:rPr>
                <w:color w:val="000000"/>
                <w:sz w:val="18"/>
                <w:szCs w:val="18"/>
              </w:rPr>
            </w:pPr>
            <w:r w:rsidRPr="00A34325">
              <w:rPr>
                <w:color w:val="000000"/>
                <w:sz w:val="18"/>
                <w:szCs w:val="18"/>
              </w:rPr>
              <w:t>356,151</w:t>
            </w:r>
          </w:p>
        </w:tc>
        <w:tc>
          <w:tcPr>
            <w:tcW w:w="850" w:type="dxa"/>
          </w:tcPr>
          <w:p w:rsidR="00D44694" w:rsidRPr="00A34325" w:rsidRDefault="00D44694" w:rsidP="00D44694">
            <w:pPr>
              <w:jc w:val="center"/>
              <w:rPr>
                <w:color w:val="000000"/>
                <w:sz w:val="18"/>
                <w:szCs w:val="18"/>
              </w:rPr>
            </w:pPr>
            <w:r w:rsidRPr="00A34325">
              <w:rPr>
                <w:color w:val="000000"/>
                <w:sz w:val="18"/>
                <w:szCs w:val="18"/>
              </w:rPr>
              <w:t>358,165</w:t>
            </w:r>
          </w:p>
        </w:tc>
        <w:tc>
          <w:tcPr>
            <w:tcW w:w="851" w:type="dxa"/>
          </w:tcPr>
          <w:p w:rsidR="00D44694" w:rsidRPr="00A34325" w:rsidRDefault="00D44694" w:rsidP="00D44694">
            <w:pPr>
              <w:jc w:val="center"/>
              <w:rPr>
                <w:color w:val="000000"/>
                <w:sz w:val="18"/>
                <w:szCs w:val="18"/>
              </w:rPr>
            </w:pPr>
            <w:r w:rsidRPr="00A34325">
              <w:rPr>
                <w:color w:val="000000"/>
                <w:sz w:val="18"/>
                <w:szCs w:val="18"/>
              </w:rPr>
              <w:t>358,165</w:t>
            </w:r>
          </w:p>
        </w:tc>
        <w:tc>
          <w:tcPr>
            <w:tcW w:w="850" w:type="dxa"/>
          </w:tcPr>
          <w:p w:rsidR="00D44694" w:rsidRPr="00A34325" w:rsidRDefault="00D44694" w:rsidP="00D44694">
            <w:pPr>
              <w:jc w:val="center"/>
              <w:rPr>
                <w:color w:val="000000"/>
                <w:sz w:val="18"/>
                <w:szCs w:val="18"/>
              </w:rPr>
            </w:pPr>
            <w:r w:rsidRPr="00A34325">
              <w:rPr>
                <w:color w:val="000000"/>
                <w:sz w:val="18"/>
                <w:szCs w:val="18"/>
              </w:rPr>
              <w:t>358,165</w:t>
            </w:r>
          </w:p>
        </w:tc>
      </w:tr>
      <w:tr w:rsidR="00D44694" w:rsidRPr="00A34325" w:rsidTr="00D44694">
        <w:trPr>
          <w:trHeight w:val="480"/>
          <w:tblCellSpacing w:w="5" w:type="nil"/>
          <w:jc w:val="center"/>
        </w:trPr>
        <w:tc>
          <w:tcPr>
            <w:tcW w:w="549" w:type="dxa"/>
            <w:vMerge/>
          </w:tcPr>
          <w:p w:rsidR="00D44694" w:rsidRPr="00A34325" w:rsidRDefault="00D44694" w:rsidP="00D44694">
            <w:pPr>
              <w:autoSpaceDE w:val="0"/>
              <w:autoSpaceDN w:val="0"/>
              <w:adjustRightInd w:val="0"/>
              <w:jc w:val="center"/>
              <w:rPr>
                <w:sz w:val="18"/>
                <w:szCs w:val="18"/>
              </w:rPr>
            </w:pPr>
          </w:p>
        </w:tc>
        <w:tc>
          <w:tcPr>
            <w:tcW w:w="992" w:type="dxa"/>
            <w:vMerge/>
          </w:tcPr>
          <w:p w:rsidR="00D44694" w:rsidRPr="00A34325" w:rsidRDefault="00D44694" w:rsidP="00D44694">
            <w:pPr>
              <w:autoSpaceDE w:val="0"/>
              <w:autoSpaceDN w:val="0"/>
              <w:adjustRightInd w:val="0"/>
              <w:jc w:val="center"/>
              <w:rPr>
                <w:sz w:val="18"/>
                <w:szCs w:val="18"/>
              </w:rPr>
            </w:pPr>
          </w:p>
        </w:tc>
        <w:tc>
          <w:tcPr>
            <w:tcW w:w="1985" w:type="dxa"/>
            <w:vMerge/>
          </w:tcPr>
          <w:p w:rsidR="00D44694" w:rsidRPr="00A34325" w:rsidRDefault="00D44694" w:rsidP="00D44694">
            <w:pPr>
              <w:autoSpaceDE w:val="0"/>
              <w:autoSpaceDN w:val="0"/>
              <w:adjustRightInd w:val="0"/>
              <w:jc w:val="center"/>
              <w:rPr>
                <w:sz w:val="18"/>
                <w:szCs w:val="18"/>
              </w:rPr>
            </w:pPr>
          </w:p>
        </w:tc>
        <w:tc>
          <w:tcPr>
            <w:tcW w:w="1714" w:type="dxa"/>
          </w:tcPr>
          <w:p w:rsidR="00D44694" w:rsidRPr="00A34325" w:rsidRDefault="00D44694" w:rsidP="00D44694">
            <w:pPr>
              <w:autoSpaceDE w:val="0"/>
              <w:autoSpaceDN w:val="0"/>
              <w:adjustRightInd w:val="0"/>
              <w:rPr>
                <w:sz w:val="18"/>
                <w:szCs w:val="18"/>
              </w:rPr>
            </w:pPr>
            <w:r w:rsidRPr="00A34325">
              <w:rPr>
                <w:sz w:val="18"/>
                <w:szCs w:val="18"/>
              </w:rPr>
              <w:t xml:space="preserve">бюджет </w:t>
            </w:r>
            <w:r w:rsidRPr="00A34325">
              <w:rPr>
                <w:color w:val="000000"/>
                <w:sz w:val="18"/>
                <w:szCs w:val="18"/>
              </w:rPr>
              <w:t>Мошковского</w:t>
            </w:r>
            <w:r w:rsidRPr="00A34325">
              <w:rPr>
                <w:sz w:val="18"/>
                <w:szCs w:val="18"/>
              </w:rPr>
              <w:t xml:space="preserve"> сельсовета Бековского района Пензенской области </w:t>
            </w:r>
          </w:p>
        </w:tc>
        <w:tc>
          <w:tcPr>
            <w:tcW w:w="851" w:type="dxa"/>
          </w:tcPr>
          <w:p w:rsidR="00D44694" w:rsidRPr="00A34325" w:rsidRDefault="00D44694" w:rsidP="00D44694">
            <w:pPr>
              <w:jc w:val="center"/>
              <w:rPr>
                <w:color w:val="000000"/>
                <w:sz w:val="18"/>
                <w:szCs w:val="18"/>
              </w:rPr>
            </w:pPr>
            <w:r w:rsidRPr="00A34325">
              <w:rPr>
                <w:color w:val="000000"/>
                <w:sz w:val="18"/>
                <w:szCs w:val="18"/>
              </w:rPr>
              <w:t>584,138</w:t>
            </w:r>
          </w:p>
        </w:tc>
        <w:tc>
          <w:tcPr>
            <w:tcW w:w="850" w:type="dxa"/>
          </w:tcPr>
          <w:p w:rsidR="00D44694" w:rsidRPr="00A34325" w:rsidRDefault="00D44694" w:rsidP="00D44694">
            <w:pPr>
              <w:jc w:val="center"/>
              <w:rPr>
                <w:color w:val="000000"/>
                <w:sz w:val="18"/>
                <w:szCs w:val="18"/>
              </w:rPr>
            </w:pPr>
            <w:r w:rsidRPr="00A34325">
              <w:rPr>
                <w:color w:val="000000"/>
                <w:sz w:val="18"/>
                <w:szCs w:val="18"/>
              </w:rPr>
              <w:t>448,414</w:t>
            </w:r>
          </w:p>
        </w:tc>
        <w:tc>
          <w:tcPr>
            <w:tcW w:w="851" w:type="dxa"/>
          </w:tcPr>
          <w:p w:rsidR="00D44694" w:rsidRPr="00A34325" w:rsidRDefault="00D44694" w:rsidP="00D44694">
            <w:pPr>
              <w:jc w:val="center"/>
              <w:rPr>
                <w:color w:val="000000"/>
                <w:sz w:val="18"/>
                <w:szCs w:val="18"/>
              </w:rPr>
            </w:pPr>
            <w:r w:rsidRPr="00A34325">
              <w:rPr>
                <w:color w:val="000000"/>
                <w:sz w:val="18"/>
                <w:szCs w:val="18"/>
              </w:rPr>
              <w:t>356,151</w:t>
            </w:r>
          </w:p>
        </w:tc>
        <w:tc>
          <w:tcPr>
            <w:tcW w:w="850" w:type="dxa"/>
          </w:tcPr>
          <w:p w:rsidR="00D44694" w:rsidRPr="00A34325" w:rsidRDefault="00D44694" w:rsidP="00D44694">
            <w:pPr>
              <w:jc w:val="center"/>
              <w:rPr>
                <w:color w:val="000000"/>
                <w:sz w:val="18"/>
                <w:szCs w:val="18"/>
              </w:rPr>
            </w:pPr>
            <w:r w:rsidRPr="00A34325">
              <w:rPr>
                <w:color w:val="000000"/>
                <w:sz w:val="18"/>
                <w:szCs w:val="18"/>
              </w:rPr>
              <w:t>358,165</w:t>
            </w:r>
          </w:p>
        </w:tc>
        <w:tc>
          <w:tcPr>
            <w:tcW w:w="851" w:type="dxa"/>
          </w:tcPr>
          <w:p w:rsidR="00D44694" w:rsidRPr="00A34325" w:rsidRDefault="00D44694" w:rsidP="00D44694">
            <w:pPr>
              <w:jc w:val="center"/>
              <w:rPr>
                <w:color w:val="000000"/>
                <w:sz w:val="18"/>
                <w:szCs w:val="18"/>
              </w:rPr>
            </w:pPr>
            <w:r w:rsidRPr="00A34325">
              <w:rPr>
                <w:color w:val="000000"/>
                <w:sz w:val="18"/>
                <w:szCs w:val="18"/>
              </w:rPr>
              <w:t>358,165</w:t>
            </w:r>
          </w:p>
        </w:tc>
        <w:tc>
          <w:tcPr>
            <w:tcW w:w="850" w:type="dxa"/>
          </w:tcPr>
          <w:p w:rsidR="00D44694" w:rsidRPr="00A34325" w:rsidRDefault="00D44694" w:rsidP="00D44694">
            <w:pPr>
              <w:jc w:val="center"/>
              <w:rPr>
                <w:color w:val="000000"/>
                <w:sz w:val="18"/>
                <w:szCs w:val="18"/>
              </w:rPr>
            </w:pPr>
            <w:r w:rsidRPr="00A34325">
              <w:rPr>
                <w:color w:val="000000"/>
                <w:sz w:val="18"/>
                <w:szCs w:val="18"/>
              </w:rPr>
              <w:t>358,165</w:t>
            </w:r>
          </w:p>
        </w:tc>
      </w:tr>
      <w:tr w:rsidR="00D44694" w:rsidRPr="00A34325" w:rsidTr="00D44694">
        <w:trPr>
          <w:trHeight w:val="573"/>
          <w:tblCellSpacing w:w="5" w:type="nil"/>
          <w:jc w:val="center"/>
        </w:trPr>
        <w:tc>
          <w:tcPr>
            <w:tcW w:w="549" w:type="dxa"/>
            <w:vMerge/>
          </w:tcPr>
          <w:p w:rsidR="00D44694" w:rsidRPr="00A34325" w:rsidRDefault="00D44694" w:rsidP="00D44694">
            <w:pPr>
              <w:autoSpaceDE w:val="0"/>
              <w:autoSpaceDN w:val="0"/>
              <w:adjustRightInd w:val="0"/>
              <w:jc w:val="center"/>
              <w:rPr>
                <w:sz w:val="18"/>
                <w:szCs w:val="18"/>
              </w:rPr>
            </w:pPr>
          </w:p>
        </w:tc>
        <w:tc>
          <w:tcPr>
            <w:tcW w:w="992" w:type="dxa"/>
            <w:vMerge/>
          </w:tcPr>
          <w:p w:rsidR="00D44694" w:rsidRPr="00A34325" w:rsidRDefault="00D44694" w:rsidP="00D44694">
            <w:pPr>
              <w:autoSpaceDE w:val="0"/>
              <w:autoSpaceDN w:val="0"/>
              <w:adjustRightInd w:val="0"/>
              <w:jc w:val="center"/>
              <w:rPr>
                <w:sz w:val="18"/>
                <w:szCs w:val="18"/>
              </w:rPr>
            </w:pPr>
          </w:p>
        </w:tc>
        <w:tc>
          <w:tcPr>
            <w:tcW w:w="1985" w:type="dxa"/>
            <w:vMerge/>
          </w:tcPr>
          <w:p w:rsidR="00D44694" w:rsidRPr="00A34325" w:rsidRDefault="00D44694" w:rsidP="00D44694">
            <w:pPr>
              <w:autoSpaceDE w:val="0"/>
              <w:autoSpaceDN w:val="0"/>
              <w:adjustRightInd w:val="0"/>
              <w:jc w:val="center"/>
              <w:rPr>
                <w:sz w:val="18"/>
                <w:szCs w:val="18"/>
              </w:rPr>
            </w:pPr>
          </w:p>
        </w:tc>
        <w:tc>
          <w:tcPr>
            <w:tcW w:w="1714" w:type="dxa"/>
          </w:tcPr>
          <w:p w:rsidR="00D44694" w:rsidRPr="00A34325" w:rsidRDefault="00D44694" w:rsidP="00D44694">
            <w:pPr>
              <w:autoSpaceDE w:val="0"/>
              <w:autoSpaceDN w:val="0"/>
              <w:adjustRightInd w:val="0"/>
              <w:rPr>
                <w:sz w:val="18"/>
                <w:szCs w:val="18"/>
              </w:rPr>
            </w:pPr>
            <w:r w:rsidRPr="00A34325">
              <w:rPr>
                <w:sz w:val="18"/>
                <w:szCs w:val="18"/>
              </w:rPr>
              <w:t>бюджет Пензенской области</w:t>
            </w:r>
          </w:p>
        </w:tc>
        <w:tc>
          <w:tcPr>
            <w:tcW w:w="851" w:type="dxa"/>
          </w:tcPr>
          <w:p w:rsidR="00D44694" w:rsidRPr="00A34325" w:rsidRDefault="00D44694" w:rsidP="00D44694">
            <w:pPr>
              <w:autoSpaceDE w:val="0"/>
              <w:autoSpaceDN w:val="0"/>
              <w:adjustRightInd w:val="0"/>
              <w:jc w:val="center"/>
              <w:rPr>
                <w:sz w:val="18"/>
                <w:szCs w:val="18"/>
              </w:rPr>
            </w:pPr>
          </w:p>
        </w:tc>
        <w:tc>
          <w:tcPr>
            <w:tcW w:w="850" w:type="dxa"/>
          </w:tcPr>
          <w:p w:rsidR="00D44694" w:rsidRPr="00A34325" w:rsidRDefault="00D44694" w:rsidP="00D44694">
            <w:pPr>
              <w:autoSpaceDE w:val="0"/>
              <w:autoSpaceDN w:val="0"/>
              <w:adjustRightInd w:val="0"/>
              <w:jc w:val="center"/>
              <w:rPr>
                <w:sz w:val="18"/>
                <w:szCs w:val="18"/>
              </w:rPr>
            </w:pPr>
          </w:p>
        </w:tc>
        <w:tc>
          <w:tcPr>
            <w:tcW w:w="851" w:type="dxa"/>
          </w:tcPr>
          <w:p w:rsidR="00D44694" w:rsidRPr="00A34325" w:rsidRDefault="00D44694" w:rsidP="00D44694">
            <w:pPr>
              <w:autoSpaceDE w:val="0"/>
              <w:autoSpaceDN w:val="0"/>
              <w:adjustRightInd w:val="0"/>
              <w:jc w:val="center"/>
              <w:rPr>
                <w:sz w:val="18"/>
                <w:szCs w:val="18"/>
              </w:rPr>
            </w:pPr>
          </w:p>
        </w:tc>
        <w:tc>
          <w:tcPr>
            <w:tcW w:w="850" w:type="dxa"/>
          </w:tcPr>
          <w:p w:rsidR="00D44694" w:rsidRPr="00A34325" w:rsidRDefault="00D44694" w:rsidP="00D44694">
            <w:pPr>
              <w:autoSpaceDE w:val="0"/>
              <w:autoSpaceDN w:val="0"/>
              <w:adjustRightInd w:val="0"/>
              <w:jc w:val="center"/>
              <w:rPr>
                <w:sz w:val="18"/>
                <w:szCs w:val="18"/>
              </w:rPr>
            </w:pPr>
          </w:p>
        </w:tc>
        <w:tc>
          <w:tcPr>
            <w:tcW w:w="851" w:type="dxa"/>
          </w:tcPr>
          <w:p w:rsidR="00D44694" w:rsidRPr="00A34325" w:rsidRDefault="00D44694" w:rsidP="00D44694">
            <w:pPr>
              <w:autoSpaceDE w:val="0"/>
              <w:autoSpaceDN w:val="0"/>
              <w:adjustRightInd w:val="0"/>
              <w:jc w:val="center"/>
              <w:rPr>
                <w:sz w:val="18"/>
                <w:szCs w:val="18"/>
              </w:rPr>
            </w:pPr>
          </w:p>
        </w:tc>
        <w:tc>
          <w:tcPr>
            <w:tcW w:w="850" w:type="dxa"/>
          </w:tcPr>
          <w:p w:rsidR="00D44694" w:rsidRPr="00A34325" w:rsidRDefault="00D44694" w:rsidP="00D44694">
            <w:pPr>
              <w:autoSpaceDE w:val="0"/>
              <w:autoSpaceDN w:val="0"/>
              <w:adjustRightInd w:val="0"/>
              <w:jc w:val="center"/>
              <w:rPr>
                <w:sz w:val="18"/>
                <w:szCs w:val="18"/>
              </w:rPr>
            </w:pPr>
          </w:p>
        </w:tc>
      </w:tr>
      <w:tr w:rsidR="00D44694" w:rsidRPr="00A34325" w:rsidTr="00D44694">
        <w:trPr>
          <w:trHeight w:val="319"/>
          <w:tblCellSpacing w:w="5" w:type="nil"/>
          <w:jc w:val="center"/>
        </w:trPr>
        <w:tc>
          <w:tcPr>
            <w:tcW w:w="549" w:type="dxa"/>
            <w:vMerge/>
          </w:tcPr>
          <w:p w:rsidR="00D44694" w:rsidRPr="00A34325" w:rsidRDefault="00D44694" w:rsidP="00D44694">
            <w:pPr>
              <w:autoSpaceDE w:val="0"/>
              <w:autoSpaceDN w:val="0"/>
              <w:adjustRightInd w:val="0"/>
              <w:jc w:val="center"/>
              <w:rPr>
                <w:sz w:val="18"/>
                <w:szCs w:val="18"/>
              </w:rPr>
            </w:pPr>
          </w:p>
        </w:tc>
        <w:tc>
          <w:tcPr>
            <w:tcW w:w="992" w:type="dxa"/>
            <w:vMerge/>
          </w:tcPr>
          <w:p w:rsidR="00D44694" w:rsidRPr="00A34325" w:rsidRDefault="00D44694" w:rsidP="00D44694">
            <w:pPr>
              <w:autoSpaceDE w:val="0"/>
              <w:autoSpaceDN w:val="0"/>
              <w:adjustRightInd w:val="0"/>
              <w:jc w:val="center"/>
              <w:rPr>
                <w:sz w:val="18"/>
                <w:szCs w:val="18"/>
              </w:rPr>
            </w:pPr>
          </w:p>
        </w:tc>
        <w:tc>
          <w:tcPr>
            <w:tcW w:w="1985" w:type="dxa"/>
            <w:vMerge/>
          </w:tcPr>
          <w:p w:rsidR="00D44694" w:rsidRPr="00A34325" w:rsidRDefault="00D44694" w:rsidP="00D44694">
            <w:pPr>
              <w:autoSpaceDE w:val="0"/>
              <w:autoSpaceDN w:val="0"/>
              <w:adjustRightInd w:val="0"/>
              <w:jc w:val="center"/>
              <w:rPr>
                <w:sz w:val="18"/>
                <w:szCs w:val="18"/>
              </w:rPr>
            </w:pPr>
          </w:p>
        </w:tc>
        <w:tc>
          <w:tcPr>
            <w:tcW w:w="1714" w:type="dxa"/>
          </w:tcPr>
          <w:p w:rsidR="00D44694" w:rsidRPr="00A34325" w:rsidRDefault="00D44694" w:rsidP="00D44694">
            <w:pPr>
              <w:autoSpaceDE w:val="0"/>
              <w:autoSpaceDN w:val="0"/>
              <w:adjustRightInd w:val="0"/>
              <w:rPr>
                <w:sz w:val="18"/>
                <w:szCs w:val="18"/>
              </w:rPr>
            </w:pPr>
            <w:r w:rsidRPr="00A34325">
              <w:rPr>
                <w:sz w:val="18"/>
                <w:szCs w:val="18"/>
              </w:rPr>
              <w:t>федеральный бюджет</w:t>
            </w:r>
          </w:p>
        </w:tc>
        <w:tc>
          <w:tcPr>
            <w:tcW w:w="851" w:type="dxa"/>
          </w:tcPr>
          <w:p w:rsidR="00D44694" w:rsidRPr="00A34325" w:rsidRDefault="00D44694" w:rsidP="00D44694">
            <w:pPr>
              <w:autoSpaceDE w:val="0"/>
              <w:autoSpaceDN w:val="0"/>
              <w:adjustRightInd w:val="0"/>
              <w:jc w:val="center"/>
              <w:rPr>
                <w:sz w:val="18"/>
                <w:szCs w:val="18"/>
              </w:rPr>
            </w:pPr>
          </w:p>
        </w:tc>
        <w:tc>
          <w:tcPr>
            <w:tcW w:w="850" w:type="dxa"/>
          </w:tcPr>
          <w:p w:rsidR="00D44694" w:rsidRPr="00A34325" w:rsidRDefault="00D44694" w:rsidP="00D44694">
            <w:pPr>
              <w:autoSpaceDE w:val="0"/>
              <w:autoSpaceDN w:val="0"/>
              <w:adjustRightInd w:val="0"/>
              <w:jc w:val="center"/>
              <w:rPr>
                <w:sz w:val="18"/>
                <w:szCs w:val="18"/>
              </w:rPr>
            </w:pPr>
          </w:p>
        </w:tc>
        <w:tc>
          <w:tcPr>
            <w:tcW w:w="851" w:type="dxa"/>
          </w:tcPr>
          <w:p w:rsidR="00D44694" w:rsidRPr="00A34325" w:rsidRDefault="00D44694" w:rsidP="00D44694">
            <w:pPr>
              <w:autoSpaceDE w:val="0"/>
              <w:autoSpaceDN w:val="0"/>
              <w:adjustRightInd w:val="0"/>
              <w:jc w:val="center"/>
              <w:rPr>
                <w:sz w:val="18"/>
                <w:szCs w:val="18"/>
              </w:rPr>
            </w:pPr>
          </w:p>
        </w:tc>
        <w:tc>
          <w:tcPr>
            <w:tcW w:w="850" w:type="dxa"/>
          </w:tcPr>
          <w:p w:rsidR="00D44694" w:rsidRPr="00A34325" w:rsidRDefault="00D44694" w:rsidP="00D44694">
            <w:pPr>
              <w:autoSpaceDE w:val="0"/>
              <w:autoSpaceDN w:val="0"/>
              <w:adjustRightInd w:val="0"/>
              <w:jc w:val="center"/>
              <w:rPr>
                <w:sz w:val="18"/>
                <w:szCs w:val="18"/>
              </w:rPr>
            </w:pPr>
          </w:p>
        </w:tc>
        <w:tc>
          <w:tcPr>
            <w:tcW w:w="851" w:type="dxa"/>
          </w:tcPr>
          <w:p w:rsidR="00D44694" w:rsidRPr="00A34325" w:rsidRDefault="00D44694" w:rsidP="00D44694">
            <w:pPr>
              <w:autoSpaceDE w:val="0"/>
              <w:autoSpaceDN w:val="0"/>
              <w:adjustRightInd w:val="0"/>
              <w:jc w:val="center"/>
              <w:rPr>
                <w:sz w:val="18"/>
                <w:szCs w:val="18"/>
              </w:rPr>
            </w:pPr>
          </w:p>
        </w:tc>
        <w:tc>
          <w:tcPr>
            <w:tcW w:w="850" w:type="dxa"/>
          </w:tcPr>
          <w:p w:rsidR="00D44694" w:rsidRPr="00A34325" w:rsidRDefault="00D44694" w:rsidP="00D44694">
            <w:pPr>
              <w:autoSpaceDE w:val="0"/>
              <w:autoSpaceDN w:val="0"/>
              <w:adjustRightInd w:val="0"/>
              <w:jc w:val="center"/>
              <w:rPr>
                <w:sz w:val="18"/>
                <w:szCs w:val="18"/>
              </w:rPr>
            </w:pPr>
          </w:p>
        </w:tc>
      </w:tr>
      <w:tr w:rsidR="00D44694" w:rsidRPr="00A34325" w:rsidTr="00D44694">
        <w:trPr>
          <w:tblCellSpacing w:w="5" w:type="nil"/>
          <w:jc w:val="center"/>
        </w:trPr>
        <w:tc>
          <w:tcPr>
            <w:tcW w:w="549" w:type="dxa"/>
            <w:vMerge/>
          </w:tcPr>
          <w:p w:rsidR="00D44694" w:rsidRPr="00A34325" w:rsidRDefault="00D44694" w:rsidP="00D44694">
            <w:pPr>
              <w:autoSpaceDE w:val="0"/>
              <w:autoSpaceDN w:val="0"/>
              <w:adjustRightInd w:val="0"/>
              <w:jc w:val="center"/>
              <w:rPr>
                <w:sz w:val="18"/>
                <w:szCs w:val="18"/>
              </w:rPr>
            </w:pPr>
          </w:p>
        </w:tc>
        <w:tc>
          <w:tcPr>
            <w:tcW w:w="992" w:type="dxa"/>
            <w:vMerge/>
          </w:tcPr>
          <w:p w:rsidR="00D44694" w:rsidRPr="00A34325" w:rsidRDefault="00D44694" w:rsidP="00D44694">
            <w:pPr>
              <w:autoSpaceDE w:val="0"/>
              <w:autoSpaceDN w:val="0"/>
              <w:adjustRightInd w:val="0"/>
              <w:jc w:val="center"/>
              <w:rPr>
                <w:sz w:val="18"/>
                <w:szCs w:val="18"/>
              </w:rPr>
            </w:pPr>
          </w:p>
        </w:tc>
        <w:tc>
          <w:tcPr>
            <w:tcW w:w="1985" w:type="dxa"/>
            <w:vMerge/>
          </w:tcPr>
          <w:p w:rsidR="00D44694" w:rsidRPr="00A34325" w:rsidRDefault="00D44694" w:rsidP="00D44694">
            <w:pPr>
              <w:autoSpaceDE w:val="0"/>
              <w:autoSpaceDN w:val="0"/>
              <w:adjustRightInd w:val="0"/>
              <w:jc w:val="center"/>
              <w:rPr>
                <w:sz w:val="18"/>
                <w:szCs w:val="18"/>
              </w:rPr>
            </w:pPr>
          </w:p>
        </w:tc>
        <w:tc>
          <w:tcPr>
            <w:tcW w:w="1714" w:type="dxa"/>
          </w:tcPr>
          <w:p w:rsidR="00D44694" w:rsidRPr="00A34325" w:rsidRDefault="00D44694" w:rsidP="00D44694">
            <w:pPr>
              <w:autoSpaceDE w:val="0"/>
              <w:autoSpaceDN w:val="0"/>
              <w:adjustRightInd w:val="0"/>
              <w:rPr>
                <w:sz w:val="18"/>
                <w:szCs w:val="18"/>
              </w:rPr>
            </w:pPr>
            <w:r w:rsidRPr="00A34325">
              <w:rPr>
                <w:sz w:val="18"/>
                <w:szCs w:val="18"/>
              </w:rPr>
              <w:t>внебюджетные источники</w:t>
            </w:r>
          </w:p>
        </w:tc>
        <w:tc>
          <w:tcPr>
            <w:tcW w:w="851" w:type="dxa"/>
          </w:tcPr>
          <w:p w:rsidR="00D44694" w:rsidRPr="00A34325" w:rsidRDefault="00D44694" w:rsidP="00D44694">
            <w:pPr>
              <w:autoSpaceDE w:val="0"/>
              <w:autoSpaceDN w:val="0"/>
              <w:adjustRightInd w:val="0"/>
              <w:jc w:val="center"/>
              <w:rPr>
                <w:sz w:val="18"/>
                <w:szCs w:val="18"/>
              </w:rPr>
            </w:pPr>
          </w:p>
        </w:tc>
        <w:tc>
          <w:tcPr>
            <w:tcW w:w="850" w:type="dxa"/>
          </w:tcPr>
          <w:p w:rsidR="00D44694" w:rsidRPr="00A34325" w:rsidRDefault="00D44694" w:rsidP="00D44694">
            <w:pPr>
              <w:autoSpaceDE w:val="0"/>
              <w:autoSpaceDN w:val="0"/>
              <w:adjustRightInd w:val="0"/>
              <w:jc w:val="center"/>
              <w:rPr>
                <w:sz w:val="18"/>
                <w:szCs w:val="18"/>
              </w:rPr>
            </w:pPr>
          </w:p>
        </w:tc>
        <w:tc>
          <w:tcPr>
            <w:tcW w:w="851" w:type="dxa"/>
          </w:tcPr>
          <w:p w:rsidR="00D44694" w:rsidRPr="00A34325" w:rsidRDefault="00D44694" w:rsidP="00D44694">
            <w:pPr>
              <w:autoSpaceDE w:val="0"/>
              <w:autoSpaceDN w:val="0"/>
              <w:adjustRightInd w:val="0"/>
              <w:jc w:val="center"/>
              <w:rPr>
                <w:sz w:val="18"/>
                <w:szCs w:val="18"/>
              </w:rPr>
            </w:pPr>
          </w:p>
        </w:tc>
        <w:tc>
          <w:tcPr>
            <w:tcW w:w="850" w:type="dxa"/>
          </w:tcPr>
          <w:p w:rsidR="00D44694" w:rsidRPr="00A34325" w:rsidRDefault="00D44694" w:rsidP="00D44694">
            <w:pPr>
              <w:autoSpaceDE w:val="0"/>
              <w:autoSpaceDN w:val="0"/>
              <w:adjustRightInd w:val="0"/>
              <w:jc w:val="center"/>
              <w:rPr>
                <w:sz w:val="18"/>
                <w:szCs w:val="18"/>
              </w:rPr>
            </w:pPr>
          </w:p>
        </w:tc>
        <w:tc>
          <w:tcPr>
            <w:tcW w:w="851" w:type="dxa"/>
          </w:tcPr>
          <w:p w:rsidR="00D44694" w:rsidRPr="00A34325" w:rsidRDefault="00D44694" w:rsidP="00D44694">
            <w:pPr>
              <w:autoSpaceDE w:val="0"/>
              <w:autoSpaceDN w:val="0"/>
              <w:adjustRightInd w:val="0"/>
              <w:jc w:val="center"/>
              <w:rPr>
                <w:sz w:val="18"/>
                <w:szCs w:val="18"/>
              </w:rPr>
            </w:pPr>
          </w:p>
        </w:tc>
        <w:tc>
          <w:tcPr>
            <w:tcW w:w="850" w:type="dxa"/>
          </w:tcPr>
          <w:p w:rsidR="00D44694" w:rsidRPr="00A34325" w:rsidRDefault="00D44694" w:rsidP="00D44694">
            <w:pPr>
              <w:autoSpaceDE w:val="0"/>
              <w:autoSpaceDN w:val="0"/>
              <w:adjustRightInd w:val="0"/>
              <w:jc w:val="center"/>
              <w:rPr>
                <w:sz w:val="18"/>
                <w:szCs w:val="18"/>
              </w:rPr>
            </w:pPr>
          </w:p>
        </w:tc>
      </w:tr>
    </w:tbl>
    <w:p w:rsidR="00D44694" w:rsidRPr="00A34325" w:rsidRDefault="00D44694" w:rsidP="00D44694">
      <w:pPr>
        <w:widowControl w:val="0"/>
        <w:tabs>
          <w:tab w:val="left" w:pos="700"/>
        </w:tabs>
        <w:autoSpaceDE w:val="0"/>
        <w:autoSpaceDN w:val="0"/>
        <w:adjustRightInd w:val="0"/>
        <w:ind w:left="4395"/>
        <w:jc w:val="right"/>
        <w:rPr>
          <w:rFonts w:eastAsia="Calibri"/>
          <w:sz w:val="18"/>
          <w:szCs w:val="18"/>
          <w:lang w:eastAsia="en-US"/>
        </w:rPr>
      </w:pPr>
    </w:p>
    <w:p w:rsidR="00D44694" w:rsidRDefault="00D44694" w:rsidP="00D44694">
      <w:pPr>
        <w:ind w:left="425" w:right="-31"/>
        <w:jc w:val="center"/>
        <w:rPr>
          <w:sz w:val="18"/>
          <w:szCs w:val="18"/>
        </w:rPr>
      </w:pPr>
      <w:r w:rsidRPr="00A34325">
        <w:rPr>
          <w:sz w:val="18"/>
          <w:szCs w:val="18"/>
        </w:rPr>
        <w:t xml:space="preserve">Приложение № </w:t>
      </w:r>
      <w:r>
        <w:rPr>
          <w:sz w:val="18"/>
          <w:szCs w:val="18"/>
        </w:rPr>
        <w:t xml:space="preserve">2 </w:t>
      </w:r>
      <w:r w:rsidRPr="00A34325">
        <w:rPr>
          <w:sz w:val="18"/>
          <w:szCs w:val="18"/>
        </w:rPr>
        <w:t>к постановлению администрации</w:t>
      </w:r>
      <w:r>
        <w:rPr>
          <w:sz w:val="18"/>
          <w:szCs w:val="18"/>
        </w:rPr>
        <w:t xml:space="preserve"> </w:t>
      </w:r>
      <w:r w:rsidRPr="00A34325">
        <w:rPr>
          <w:sz w:val="18"/>
          <w:szCs w:val="18"/>
        </w:rPr>
        <w:t>Мошковского сельсовета</w:t>
      </w:r>
      <w:r>
        <w:rPr>
          <w:sz w:val="18"/>
          <w:szCs w:val="18"/>
        </w:rPr>
        <w:t xml:space="preserve"> </w:t>
      </w:r>
      <w:r w:rsidRPr="00A34325">
        <w:rPr>
          <w:sz w:val="18"/>
          <w:szCs w:val="18"/>
        </w:rPr>
        <w:t>от 20.12.2019 № 136</w:t>
      </w:r>
    </w:p>
    <w:p w:rsidR="00D44694" w:rsidRPr="00A34325" w:rsidRDefault="00D44694" w:rsidP="00D44694">
      <w:pPr>
        <w:ind w:left="425" w:right="-31"/>
        <w:jc w:val="center"/>
        <w:rPr>
          <w:sz w:val="18"/>
          <w:szCs w:val="18"/>
        </w:rPr>
      </w:pPr>
    </w:p>
    <w:p w:rsidR="00D44694" w:rsidRPr="00D44694" w:rsidRDefault="00D44694" w:rsidP="00D44694">
      <w:pPr>
        <w:autoSpaceDE w:val="0"/>
        <w:autoSpaceDN w:val="0"/>
        <w:adjustRightInd w:val="0"/>
        <w:jc w:val="center"/>
        <w:rPr>
          <w:rStyle w:val="aff1"/>
          <w:b w:val="0"/>
          <w:i w:val="0"/>
          <w:sz w:val="18"/>
          <w:szCs w:val="18"/>
          <w:lang w:val="ru-RU"/>
        </w:rPr>
      </w:pPr>
      <w:r w:rsidRPr="00D44694">
        <w:rPr>
          <w:rStyle w:val="aff1"/>
          <w:b w:val="0"/>
          <w:i w:val="0"/>
          <w:sz w:val="18"/>
          <w:szCs w:val="18"/>
          <w:lang w:val="ru-RU"/>
        </w:rPr>
        <w:t>Приложение № 3 к муниципальной программе</w:t>
      </w:r>
    </w:p>
    <w:p w:rsidR="00D44694" w:rsidRPr="00A34325" w:rsidRDefault="00D44694" w:rsidP="00D44694">
      <w:pPr>
        <w:autoSpaceDE w:val="0"/>
        <w:autoSpaceDN w:val="0"/>
        <w:adjustRightInd w:val="0"/>
        <w:jc w:val="center"/>
        <w:rPr>
          <w:sz w:val="18"/>
          <w:szCs w:val="18"/>
        </w:rPr>
      </w:pPr>
      <w:r w:rsidRPr="00A34325">
        <w:rPr>
          <w:sz w:val="18"/>
          <w:szCs w:val="18"/>
        </w:rPr>
        <w:t xml:space="preserve">Ресурсное обеспечение реализации муниципальной программы </w:t>
      </w:r>
      <w:r w:rsidRPr="00A34325">
        <w:rPr>
          <w:color w:val="000000"/>
          <w:sz w:val="18"/>
          <w:szCs w:val="18"/>
        </w:rPr>
        <w:t>Мошковского</w:t>
      </w:r>
      <w:r w:rsidRPr="00A34325">
        <w:rPr>
          <w:sz w:val="18"/>
          <w:szCs w:val="18"/>
        </w:rPr>
        <w:t xml:space="preserve"> сельсовета</w:t>
      </w:r>
    </w:p>
    <w:p w:rsidR="00D44694" w:rsidRPr="00A34325" w:rsidRDefault="00D44694" w:rsidP="00D44694">
      <w:pPr>
        <w:autoSpaceDE w:val="0"/>
        <w:autoSpaceDN w:val="0"/>
        <w:adjustRightInd w:val="0"/>
        <w:jc w:val="center"/>
        <w:rPr>
          <w:sz w:val="18"/>
          <w:szCs w:val="18"/>
        </w:rPr>
      </w:pPr>
      <w:r w:rsidRPr="00A34325">
        <w:rPr>
          <w:sz w:val="18"/>
          <w:szCs w:val="18"/>
        </w:rPr>
        <w:t xml:space="preserve"> Бековского района Пензенской области «Развитие культуры </w:t>
      </w:r>
      <w:r w:rsidRPr="00A34325">
        <w:rPr>
          <w:color w:val="000000"/>
          <w:sz w:val="18"/>
          <w:szCs w:val="18"/>
        </w:rPr>
        <w:t>Мошковского</w:t>
      </w:r>
      <w:r w:rsidRPr="00A34325">
        <w:rPr>
          <w:sz w:val="18"/>
          <w:szCs w:val="18"/>
        </w:rPr>
        <w:t xml:space="preserve"> сельсовета Бековского района </w:t>
      </w:r>
    </w:p>
    <w:p w:rsidR="00D44694" w:rsidRPr="00A34325" w:rsidRDefault="00D44694" w:rsidP="00D44694">
      <w:pPr>
        <w:autoSpaceDE w:val="0"/>
        <w:autoSpaceDN w:val="0"/>
        <w:adjustRightInd w:val="0"/>
        <w:jc w:val="center"/>
        <w:rPr>
          <w:sz w:val="18"/>
          <w:szCs w:val="18"/>
        </w:rPr>
      </w:pPr>
      <w:r w:rsidRPr="00A34325">
        <w:rPr>
          <w:sz w:val="18"/>
          <w:szCs w:val="18"/>
        </w:rPr>
        <w:t xml:space="preserve">Пензенской области» за счет средств бюджета </w:t>
      </w:r>
      <w:r w:rsidRPr="00A34325">
        <w:rPr>
          <w:color w:val="000000"/>
          <w:sz w:val="18"/>
          <w:szCs w:val="18"/>
        </w:rPr>
        <w:t>Мошковского</w:t>
      </w:r>
      <w:r w:rsidRPr="00A34325">
        <w:rPr>
          <w:sz w:val="18"/>
          <w:szCs w:val="18"/>
        </w:rPr>
        <w:t xml:space="preserve"> сельсовета Бековского района Пензенской области</w:t>
      </w:r>
    </w:p>
    <w:tbl>
      <w:tblPr>
        <w:tblpPr w:leftFromText="180" w:rightFromText="180" w:vertAnchor="text" w:horzAnchor="margin" w:tblpXSpec="center" w:tblpY="212"/>
        <w:tblW w:w="10423"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01"/>
        <w:gridCol w:w="850"/>
        <w:gridCol w:w="1276"/>
        <w:gridCol w:w="1054"/>
        <w:gridCol w:w="789"/>
        <w:gridCol w:w="425"/>
        <w:gridCol w:w="425"/>
        <w:gridCol w:w="567"/>
        <w:gridCol w:w="567"/>
        <w:gridCol w:w="709"/>
        <w:gridCol w:w="709"/>
        <w:gridCol w:w="708"/>
        <w:gridCol w:w="709"/>
        <w:gridCol w:w="567"/>
        <w:gridCol w:w="567"/>
      </w:tblGrid>
      <w:tr w:rsidR="00D44694" w:rsidRPr="00A34325" w:rsidTr="00D44694">
        <w:trPr>
          <w:tblCellSpacing w:w="5" w:type="nil"/>
        </w:trPr>
        <w:tc>
          <w:tcPr>
            <w:tcW w:w="501" w:type="dxa"/>
            <w:vMerge w:val="restart"/>
          </w:tcPr>
          <w:p w:rsidR="00D44694" w:rsidRPr="00A34325" w:rsidRDefault="00D44694" w:rsidP="00D44694">
            <w:pPr>
              <w:autoSpaceDE w:val="0"/>
              <w:autoSpaceDN w:val="0"/>
              <w:adjustRightInd w:val="0"/>
              <w:jc w:val="center"/>
              <w:rPr>
                <w:sz w:val="18"/>
                <w:szCs w:val="18"/>
              </w:rPr>
            </w:pPr>
            <w:r w:rsidRPr="00A34325">
              <w:rPr>
                <w:sz w:val="18"/>
                <w:szCs w:val="18"/>
              </w:rPr>
              <w:t>№ п/п</w:t>
            </w:r>
          </w:p>
        </w:tc>
        <w:tc>
          <w:tcPr>
            <w:tcW w:w="850" w:type="dxa"/>
            <w:vMerge w:val="restart"/>
          </w:tcPr>
          <w:p w:rsidR="00D44694" w:rsidRPr="00A34325" w:rsidRDefault="00D44694" w:rsidP="00D44694">
            <w:pPr>
              <w:autoSpaceDE w:val="0"/>
              <w:autoSpaceDN w:val="0"/>
              <w:adjustRightInd w:val="0"/>
              <w:jc w:val="center"/>
              <w:rPr>
                <w:sz w:val="18"/>
                <w:szCs w:val="18"/>
              </w:rPr>
            </w:pPr>
            <w:r w:rsidRPr="00A34325">
              <w:rPr>
                <w:sz w:val="18"/>
                <w:szCs w:val="18"/>
              </w:rPr>
              <w:t>Статус</w:t>
            </w:r>
          </w:p>
        </w:tc>
        <w:tc>
          <w:tcPr>
            <w:tcW w:w="1276" w:type="dxa"/>
            <w:vMerge w:val="restart"/>
          </w:tcPr>
          <w:p w:rsidR="00D44694" w:rsidRPr="00A34325" w:rsidRDefault="00D44694" w:rsidP="00D44694">
            <w:pPr>
              <w:autoSpaceDE w:val="0"/>
              <w:autoSpaceDN w:val="0"/>
              <w:adjustRightInd w:val="0"/>
              <w:jc w:val="center"/>
              <w:rPr>
                <w:sz w:val="18"/>
                <w:szCs w:val="18"/>
              </w:rPr>
            </w:pPr>
            <w:r w:rsidRPr="00A34325">
              <w:rPr>
                <w:sz w:val="18"/>
                <w:szCs w:val="18"/>
              </w:rPr>
              <w:t>Наименование муниципальной программы, подпрограммы, основных мероприятий</w:t>
            </w:r>
          </w:p>
        </w:tc>
        <w:tc>
          <w:tcPr>
            <w:tcW w:w="1054" w:type="dxa"/>
            <w:vMerge w:val="restart"/>
          </w:tcPr>
          <w:p w:rsidR="00D44694" w:rsidRPr="00A34325" w:rsidRDefault="00D44694" w:rsidP="00D44694">
            <w:pPr>
              <w:autoSpaceDE w:val="0"/>
              <w:autoSpaceDN w:val="0"/>
              <w:adjustRightInd w:val="0"/>
              <w:jc w:val="center"/>
              <w:rPr>
                <w:sz w:val="18"/>
                <w:szCs w:val="18"/>
              </w:rPr>
            </w:pPr>
            <w:r w:rsidRPr="00A34325">
              <w:rPr>
                <w:sz w:val="18"/>
                <w:szCs w:val="18"/>
              </w:rPr>
              <w:t>Ответственный исполнитель, соисполнитель подпрограммы, основных мероприятий</w:t>
            </w:r>
          </w:p>
        </w:tc>
        <w:tc>
          <w:tcPr>
            <w:tcW w:w="2773" w:type="dxa"/>
            <w:gridSpan w:val="5"/>
          </w:tcPr>
          <w:p w:rsidR="00D44694" w:rsidRPr="00A34325" w:rsidRDefault="00D44694" w:rsidP="00D44694">
            <w:pPr>
              <w:autoSpaceDE w:val="0"/>
              <w:autoSpaceDN w:val="0"/>
              <w:adjustRightInd w:val="0"/>
              <w:jc w:val="center"/>
              <w:rPr>
                <w:sz w:val="18"/>
                <w:szCs w:val="18"/>
              </w:rPr>
            </w:pPr>
            <w:r w:rsidRPr="00A34325">
              <w:rPr>
                <w:sz w:val="18"/>
                <w:szCs w:val="18"/>
              </w:rPr>
              <w:t>Код классификации расходов бюджета</w:t>
            </w:r>
          </w:p>
        </w:tc>
        <w:tc>
          <w:tcPr>
            <w:tcW w:w="3969" w:type="dxa"/>
            <w:gridSpan w:val="6"/>
          </w:tcPr>
          <w:p w:rsidR="00D44694" w:rsidRPr="00A34325" w:rsidRDefault="00D44694" w:rsidP="00D44694">
            <w:pPr>
              <w:jc w:val="center"/>
              <w:rPr>
                <w:sz w:val="18"/>
                <w:szCs w:val="18"/>
              </w:rPr>
            </w:pPr>
            <w:r w:rsidRPr="00A34325">
              <w:rPr>
                <w:color w:val="000000"/>
                <w:sz w:val="18"/>
                <w:szCs w:val="18"/>
              </w:rPr>
              <w:t>Расходы бюджета Мошковского</w:t>
            </w:r>
            <w:r w:rsidRPr="00A34325">
              <w:rPr>
                <w:sz w:val="18"/>
                <w:szCs w:val="18"/>
              </w:rPr>
              <w:t xml:space="preserve"> </w:t>
            </w:r>
            <w:r w:rsidRPr="00A34325">
              <w:rPr>
                <w:color w:val="000000"/>
                <w:sz w:val="18"/>
                <w:szCs w:val="18"/>
              </w:rPr>
              <w:t>сельсовета Бековского района Пензенской области</w:t>
            </w:r>
            <w:r w:rsidRPr="00A34325">
              <w:rPr>
                <w:sz w:val="18"/>
                <w:szCs w:val="18"/>
              </w:rPr>
              <w:t xml:space="preserve">/Источники финансирования дефицита бюджета </w:t>
            </w:r>
            <w:r w:rsidRPr="00A34325">
              <w:rPr>
                <w:color w:val="000000"/>
                <w:sz w:val="18"/>
                <w:szCs w:val="18"/>
              </w:rPr>
              <w:t>Мошковского</w:t>
            </w:r>
            <w:r w:rsidRPr="00A34325">
              <w:rPr>
                <w:sz w:val="18"/>
                <w:szCs w:val="18"/>
              </w:rPr>
              <w:t xml:space="preserve"> </w:t>
            </w:r>
            <w:r w:rsidRPr="00A34325">
              <w:rPr>
                <w:color w:val="000000"/>
                <w:sz w:val="18"/>
                <w:szCs w:val="18"/>
              </w:rPr>
              <w:t>сельсовета Бековского района Пензенской области, тыс. рублей</w:t>
            </w:r>
          </w:p>
        </w:tc>
      </w:tr>
      <w:tr w:rsidR="00D44694" w:rsidRPr="00A34325" w:rsidTr="00D44694">
        <w:trPr>
          <w:tblCellSpacing w:w="5" w:type="nil"/>
        </w:trPr>
        <w:tc>
          <w:tcPr>
            <w:tcW w:w="501" w:type="dxa"/>
            <w:vMerge/>
          </w:tcPr>
          <w:p w:rsidR="00D44694" w:rsidRPr="00A34325" w:rsidRDefault="00D44694" w:rsidP="00D44694">
            <w:pPr>
              <w:autoSpaceDE w:val="0"/>
              <w:autoSpaceDN w:val="0"/>
              <w:adjustRightInd w:val="0"/>
              <w:jc w:val="center"/>
              <w:rPr>
                <w:sz w:val="18"/>
                <w:szCs w:val="18"/>
              </w:rPr>
            </w:pPr>
          </w:p>
        </w:tc>
        <w:tc>
          <w:tcPr>
            <w:tcW w:w="850" w:type="dxa"/>
            <w:vMerge/>
          </w:tcPr>
          <w:p w:rsidR="00D44694" w:rsidRPr="00A34325" w:rsidRDefault="00D44694" w:rsidP="00D44694">
            <w:pPr>
              <w:autoSpaceDE w:val="0"/>
              <w:autoSpaceDN w:val="0"/>
              <w:adjustRightInd w:val="0"/>
              <w:jc w:val="center"/>
              <w:rPr>
                <w:sz w:val="18"/>
                <w:szCs w:val="18"/>
              </w:rPr>
            </w:pPr>
          </w:p>
        </w:tc>
        <w:tc>
          <w:tcPr>
            <w:tcW w:w="1276" w:type="dxa"/>
            <w:vMerge/>
          </w:tcPr>
          <w:p w:rsidR="00D44694" w:rsidRPr="00A34325" w:rsidRDefault="00D44694" w:rsidP="00D44694">
            <w:pPr>
              <w:autoSpaceDE w:val="0"/>
              <w:autoSpaceDN w:val="0"/>
              <w:adjustRightInd w:val="0"/>
              <w:jc w:val="center"/>
              <w:rPr>
                <w:sz w:val="18"/>
                <w:szCs w:val="18"/>
              </w:rPr>
            </w:pPr>
          </w:p>
        </w:tc>
        <w:tc>
          <w:tcPr>
            <w:tcW w:w="1054" w:type="dxa"/>
            <w:vMerge/>
          </w:tcPr>
          <w:p w:rsidR="00D44694" w:rsidRPr="00A34325" w:rsidRDefault="00D44694" w:rsidP="00D44694">
            <w:pPr>
              <w:autoSpaceDE w:val="0"/>
              <w:autoSpaceDN w:val="0"/>
              <w:adjustRightInd w:val="0"/>
              <w:jc w:val="center"/>
              <w:rPr>
                <w:sz w:val="18"/>
                <w:szCs w:val="18"/>
              </w:rPr>
            </w:pPr>
          </w:p>
        </w:tc>
        <w:tc>
          <w:tcPr>
            <w:tcW w:w="789" w:type="dxa"/>
          </w:tcPr>
          <w:p w:rsidR="00D44694" w:rsidRPr="00A34325" w:rsidRDefault="00D44694" w:rsidP="00D44694">
            <w:pPr>
              <w:jc w:val="center"/>
              <w:rPr>
                <w:color w:val="000000"/>
                <w:spacing w:val="-8"/>
                <w:sz w:val="18"/>
                <w:szCs w:val="18"/>
              </w:rPr>
            </w:pPr>
            <w:r w:rsidRPr="00A34325">
              <w:rPr>
                <w:sz w:val="18"/>
                <w:szCs w:val="18"/>
              </w:rPr>
              <w:t xml:space="preserve">Главный </w:t>
            </w:r>
            <w:proofErr w:type="gramStart"/>
            <w:r w:rsidRPr="00A34325">
              <w:rPr>
                <w:sz w:val="18"/>
                <w:szCs w:val="18"/>
              </w:rPr>
              <w:t>распорядитель  бюджетных</w:t>
            </w:r>
            <w:proofErr w:type="gramEnd"/>
            <w:r w:rsidRPr="00A34325">
              <w:rPr>
                <w:sz w:val="18"/>
                <w:szCs w:val="18"/>
              </w:rPr>
              <w:t xml:space="preserve"> средств</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Раздел</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Подраздел</w:t>
            </w:r>
          </w:p>
        </w:tc>
        <w:tc>
          <w:tcPr>
            <w:tcW w:w="567" w:type="dxa"/>
          </w:tcPr>
          <w:p w:rsidR="00D44694" w:rsidRPr="00A34325" w:rsidRDefault="00D44694" w:rsidP="00D44694">
            <w:pPr>
              <w:autoSpaceDE w:val="0"/>
              <w:autoSpaceDN w:val="0"/>
              <w:adjustRightInd w:val="0"/>
              <w:jc w:val="center"/>
              <w:rPr>
                <w:sz w:val="18"/>
                <w:szCs w:val="18"/>
              </w:rPr>
            </w:pPr>
            <w:r w:rsidRPr="00A34325">
              <w:rPr>
                <w:sz w:val="18"/>
                <w:szCs w:val="18"/>
              </w:rPr>
              <w:t>Целевая статья</w:t>
            </w:r>
          </w:p>
        </w:tc>
        <w:tc>
          <w:tcPr>
            <w:tcW w:w="567" w:type="dxa"/>
          </w:tcPr>
          <w:p w:rsidR="00D44694" w:rsidRPr="00A34325" w:rsidRDefault="00D44694" w:rsidP="00D44694">
            <w:pPr>
              <w:jc w:val="center"/>
              <w:rPr>
                <w:color w:val="000000"/>
                <w:sz w:val="18"/>
                <w:szCs w:val="18"/>
              </w:rPr>
            </w:pPr>
            <w:r w:rsidRPr="00A34325">
              <w:rPr>
                <w:sz w:val="18"/>
                <w:szCs w:val="18"/>
              </w:rPr>
              <w:t>Вид расходов</w:t>
            </w:r>
          </w:p>
        </w:tc>
        <w:tc>
          <w:tcPr>
            <w:tcW w:w="709" w:type="dxa"/>
            <w:vMerge w:val="restart"/>
          </w:tcPr>
          <w:p w:rsidR="00D44694" w:rsidRPr="00A34325" w:rsidRDefault="00D44694" w:rsidP="00D44694">
            <w:pPr>
              <w:autoSpaceDE w:val="0"/>
              <w:autoSpaceDN w:val="0"/>
              <w:adjustRightInd w:val="0"/>
              <w:jc w:val="center"/>
              <w:rPr>
                <w:sz w:val="18"/>
                <w:szCs w:val="18"/>
              </w:rPr>
            </w:pPr>
            <w:r w:rsidRPr="00A34325">
              <w:rPr>
                <w:sz w:val="18"/>
                <w:szCs w:val="18"/>
              </w:rPr>
              <w:t>2019 год</w:t>
            </w:r>
          </w:p>
        </w:tc>
        <w:tc>
          <w:tcPr>
            <w:tcW w:w="709" w:type="dxa"/>
            <w:vMerge w:val="restart"/>
          </w:tcPr>
          <w:p w:rsidR="00D44694" w:rsidRPr="00A34325" w:rsidRDefault="00D44694" w:rsidP="00D44694">
            <w:pPr>
              <w:autoSpaceDE w:val="0"/>
              <w:autoSpaceDN w:val="0"/>
              <w:adjustRightInd w:val="0"/>
              <w:jc w:val="center"/>
              <w:rPr>
                <w:sz w:val="18"/>
                <w:szCs w:val="18"/>
              </w:rPr>
            </w:pPr>
            <w:r w:rsidRPr="00A34325">
              <w:rPr>
                <w:sz w:val="18"/>
                <w:szCs w:val="18"/>
              </w:rPr>
              <w:t>2020 год</w:t>
            </w:r>
          </w:p>
        </w:tc>
        <w:tc>
          <w:tcPr>
            <w:tcW w:w="708" w:type="dxa"/>
            <w:vMerge w:val="restart"/>
          </w:tcPr>
          <w:p w:rsidR="00D44694" w:rsidRPr="00A34325" w:rsidRDefault="00D44694" w:rsidP="00D44694">
            <w:pPr>
              <w:autoSpaceDE w:val="0"/>
              <w:autoSpaceDN w:val="0"/>
              <w:adjustRightInd w:val="0"/>
              <w:jc w:val="center"/>
              <w:rPr>
                <w:sz w:val="18"/>
                <w:szCs w:val="18"/>
              </w:rPr>
            </w:pPr>
            <w:r w:rsidRPr="00A34325">
              <w:rPr>
                <w:sz w:val="18"/>
                <w:szCs w:val="18"/>
              </w:rPr>
              <w:t>2021 год</w:t>
            </w:r>
          </w:p>
        </w:tc>
        <w:tc>
          <w:tcPr>
            <w:tcW w:w="709" w:type="dxa"/>
            <w:vMerge w:val="restart"/>
          </w:tcPr>
          <w:p w:rsidR="00D44694" w:rsidRPr="00A34325" w:rsidRDefault="00D44694" w:rsidP="00D44694">
            <w:pPr>
              <w:autoSpaceDE w:val="0"/>
              <w:autoSpaceDN w:val="0"/>
              <w:adjustRightInd w:val="0"/>
              <w:jc w:val="center"/>
              <w:rPr>
                <w:sz w:val="18"/>
                <w:szCs w:val="18"/>
              </w:rPr>
            </w:pPr>
            <w:r w:rsidRPr="00A34325">
              <w:rPr>
                <w:sz w:val="18"/>
                <w:szCs w:val="18"/>
              </w:rPr>
              <w:t>2022 год</w:t>
            </w:r>
          </w:p>
        </w:tc>
        <w:tc>
          <w:tcPr>
            <w:tcW w:w="567" w:type="dxa"/>
            <w:vMerge w:val="restart"/>
          </w:tcPr>
          <w:p w:rsidR="00D44694" w:rsidRPr="00A34325" w:rsidRDefault="00D44694" w:rsidP="00D44694">
            <w:pPr>
              <w:autoSpaceDE w:val="0"/>
              <w:autoSpaceDN w:val="0"/>
              <w:adjustRightInd w:val="0"/>
              <w:jc w:val="center"/>
              <w:rPr>
                <w:sz w:val="18"/>
                <w:szCs w:val="18"/>
              </w:rPr>
            </w:pPr>
            <w:r w:rsidRPr="00A34325">
              <w:rPr>
                <w:sz w:val="18"/>
                <w:szCs w:val="18"/>
              </w:rPr>
              <w:t>2023 год</w:t>
            </w:r>
          </w:p>
        </w:tc>
        <w:tc>
          <w:tcPr>
            <w:tcW w:w="567" w:type="dxa"/>
            <w:vMerge w:val="restart"/>
          </w:tcPr>
          <w:p w:rsidR="00D44694" w:rsidRPr="00A34325" w:rsidRDefault="00D44694" w:rsidP="00D44694">
            <w:pPr>
              <w:autoSpaceDE w:val="0"/>
              <w:autoSpaceDN w:val="0"/>
              <w:adjustRightInd w:val="0"/>
              <w:jc w:val="center"/>
              <w:rPr>
                <w:sz w:val="18"/>
                <w:szCs w:val="18"/>
              </w:rPr>
            </w:pPr>
            <w:r w:rsidRPr="00A34325">
              <w:rPr>
                <w:sz w:val="18"/>
                <w:szCs w:val="18"/>
              </w:rPr>
              <w:t>2024 год</w:t>
            </w:r>
          </w:p>
        </w:tc>
      </w:tr>
      <w:tr w:rsidR="00D44694" w:rsidRPr="00A34325" w:rsidTr="00D44694">
        <w:trPr>
          <w:tblCellSpacing w:w="5" w:type="nil"/>
        </w:trPr>
        <w:tc>
          <w:tcPr>
            <w:tcW w:w="501" w:type="dxa"/>
            <w:vMerge/>
          </w:tcPr>
          <w:p w:rsidR="00D44694" w:rsidRPr="00A34325" w:rsidRDefault="00D44694" w:rsidP="00D44694">
            <w:pPr>
              <w:autoSpaceDE w:val="0"/>
              <w:autoSpaceDN w:val="0"/>
              <w:adjustRightInd w:val="0"/>
              <w:jc w:val="center"/>
              <w:rPr>
                <w:sz w:val="18"/>
                <w:szCs w:val="18"/>
              </w:rPr>
            </w:pPr>
          </w:p>
        </w:tc>
        <w:tc>
          <w:tcPr>
            <w:tcW w:w="850" w:type="dxa"/>
            <w:vMerge/>
          </w:tcPr>
          <w:p w:rsidR="00D44694" w:rsidRPr="00A34325" w:rsidRDefault="00D44694" w:rsidP="00D44694">
            <w:pPr>
              <w:autoSpaceDE w:val="0"/>
              <w:autoSpaceDN w:val="0"/>
              <w:adjustRightInd w:val="0"/>
              <w:jc w:val="center"/>
              <w:rPr>
                <w:sz w:val="18"/>
                <w:szCs w:val="18"/>
              </w:rPr>
            </w:pPr>
          </w:p>
        </w:tc>
        <w:tc>
          <w:tcPr>
            <w:tcW w:w="1276" w:type="dxa"/>
            <w:vMerge/>
          </w:tcPr>
          <w:p w:rsidR="00D44694" w:rsidRPr="00A34325" w:rsidRDefault="00D44694" w:rsidP="00D44694">
            <w:pPr>
              <w:autoSpaceDE w:val="0"/>
              <w:autoSpaceDN w:val="0"/>
              <w:adjustRightInd w:val="0"/>
              <w:jc w:val="center"/>
              <w:rPr>
                <w:sz w:val="18"/>
                <w:szCs w:val="18"/>
              </w:rPr>
            </w:pPr>
          </w:p>
        </w:tc>
        <w:tc>
          <w:tcPr>
            <w:tcW w:w="1054" w:type="dxa"/>
            <w:vMerge/>
          </w:tcPr>
          <w:p w:rsidR="00D44694" w:rsidRPr="00A34325" w:rsidRDefault="00D44694" w:rsidP="00D44694">
            <w:pPr>
              <w:autoSpaceDE w:val="0"/>
              <w:autoSpaceDN w:val="0"/>
              <w:adjustRightInd w:val="0"/>
              <w:jc w:val="center"/>
              <w:rPr>
                <w:sz w:val="18"/>
                <w:szCs w:val="18"/>
              </w:rPr>
            </w:pPr>
          </w:p>
        </w:tc>
        <w:tc>
          <w:tcPr>
            <w:tcW w:w="2773" w:type="dxa"/>
            <w:gridSpan w:val="5"/>
          </w:tcPr>
          <w:p w:rsidR="00D44694" w:rsidRPr="00A34325" w:rsidRDefault="00D44694" w:rsidP="00D44694">
            <w:pPr>
              <w:tabs>
                <w:tab w:val="left" w:pos="780"/>
              </w:tabs>
              <w:jc w:val="center"/>
              <w:rPr>
                <w:sz w:val="18"/>
                <w:szCs w:val="18"/>
              </w:rPr>
            </w:pPr>
            <w:r w:rsidRPr="00A34325">
              <w:rPr>
                <w:sz w:val="18"/>
                <w:szCs w:val="18"/>
              </w:rPr>
              <w:t>Код классификации источников финансирования дефицита бюджета</w:t>
            </w:r>
          </w:p>
        </w:tc>
        <w:tc>
          <w:tcPr>
            <w:tcW w:w="709" w:type="dxa"/>
            <w:vMerge/>
          </w:tcPr>
          <w:p w:rsidR="00D44694" w:rsidRPr="00A34325" w:rsidRDefault="00D44694" w:rsidP="00D44694">
            <w:pPr>
              <w:autoSpaceDE w:val="0"/>
              <w:autoSpaceDN w:val="0"/>
              <w:adjustRightInd w:val="0"/>
              <w:jc w:val="center"/>
              <w:rPr>
                <w:sz w:val="18"/>
                <w:szCs w:val="18"/>
              </w:rPr>
            </w:pPr>
          </w:p>
        </w:tc>
        <w:tc>
          <w:tcPr>
            <w:tcW w:w="709" w:type="dxa"/>
            <w:vMerge/>
          </w:tcPr>
          <w:p w:rsidR="00D44694" w:rsidRPr="00A34325" w:rsidRDefault="00D44694" w:rsidP="00D44694">
            <w:pPr>
              <w:autoSpaceDE w:val="0"/>
              <w:autoSpaceDN w:val="0"/>
              <w:adjustRightInd w:val="0"/>
              <w:jc w:val="center"/>
              <w:rPr>
                <w:sz w:val="18"/>
                <w:szCs w:val="18"/>
              </w:rPr>
            </w:pPr>
          </w:p>
        </w:tc>
        <w:tc>
          <w:tcPr>
            <w:tcW w:w="708" w:type="dxa"/>
            <w:vMerge/>
          </w:tcPr>
          <w:p w:rsidR="00D44694" w:rsidRPr="00A34325" w:rsidRDefault="00D44694" w:rsidP="00D44694">
            <w:pPr>
              <w:autoSpaceDE w:val="0"/>
              <w:autoSpaceDN w:val="0"/>
              <w:adjustRightInd w:val="0"/>
              <w:jc w:val="center"/>
              <w:rPr>
                <w:sz w:val="18"/>
                <w:szCs w:val="18"/>
              </w:rPr>
            </w:pPr>
          </w:p>
        </w:tc>
        <w:tc>
          <w:tcPr>
            <w:tcW w:w="709" w:type="dxa"/>
            <w:vMerge/>
          </w:tcPr>
          <w:p w:rsidR="00D44694" w:rsidRPr="00A34325" w:rsidRDefault="00D44694" w:rsidP="00D44694">
            <w:pPr>
              <w:autoSpaceDE w:val="0"/>
              <w:autoSpaceDN w:val="0"/>
              <w:adjustRightInd w:val="0"/>
              <w:jc w:val="center"/>
              <w:rPr>
                <w:sz w:val="18"/>
                <w:szCs w:val="18"/>
              </w:rPr>
            </w:pPr>
          </w:p>
        </w:tc>
        <w:tc>
          <w:tcPr>
            <w:tcW w:w="567" w:type="dxa"/>
            <w:vMerge/>
          </w:tcPr>
          <w:p w:rsidR="00D44694" w:rsidRPr="00A34325" w:rsidRDefault="00D44694" w:rsidP="00D44694">
            <w:pPr>
              <w:autoSpaceDE w:val="0"/>
              <w:autoSpaceDN w:val="0"/>
              <w:adjustRightInd w:val="0"/>
              <w:jc w:val="center"/>
              <w:rPr>
                <w:sz w:val="18"/>
                <w:szCs w:val="18"/>
              </w:rPr>
            </w:pPr>
          </w:p>
        </w:tc>
        <w:tc>
          <w:tcPr>
            <w:tcW w:w="567" w:type="dxa"/>
            <w:vMerge/>
          </w:tcPr>
          <w:p w:rsidR="00D44694" w:rsidRPr="00A34325" w:rsidRDefault="00D44694" w:rsidP="00D44694">
            <w:pPr>
              <w:autoSpaceDE w:val="0"/>
              <w:autoSpaceDN w:val="0"/>
              <w:adjustRightInd w:val="0"/>
              <w:jc w:val="center"/>
              <w:rPr>
                <w:sz w:val="18"/>
                <w:szCs w:val="18"/>
              </w:rPr>
            </w:pPr>
          </w:p>
        </w:tc>
      </w:tr>
      <w:tr w:rsidR="00D44694" w:rsidRPr="00A34325" w:rsidTr="00D44694">
        <w:trPr>
          <w:tblCellSpacing w:w="5" w:type="nil"/>
        </w:trPr>
        <w:tc>
          <w:tcPr>
            <w:tcW w:w="501" w:type="dxa"/>
          </w:tcPr>
          <w:p w:rsidR="00D44694" w:rsidRPr="00A34325" w:rsidRDefault="00D44694" w:rsidP="00D44694">
            <w:pPr>
              <w:autoSpaceDE w:val="0"/>
              <w:autoSpaceDN w:val="0"/>
              <w:adjustRightInd w:val="0"/>
              <w:jc w:val="center"/>
              <w:rPr>
                <w:sz w:val="18"/>
                <w:szCs w:val="18"/>
              </w:rPr>
            </w:pPr>
            <w:r w:rsidRPr="00A34325">
              <w:rPr>
                <w:sz w:val="18"/>
                <w:szCs w:val="18"/>
              </w:rPr>
              <w:t>1</w:t>
            </w:r>
          </w:p>
        </w:tc>
        <w:tc>
          <w:tcPr>
            <w:tcW w:w="850" w:type="dxa"/>
          </w:tcPr>
          <w:p w:rsidR="00D44694" w:rsidRPr="00A34325" w:rsidRDefault="00D44694" w:rsidP="00D44694">
            <w:pPr>
              <w:autoSpaceDE w:val="0"/>
              <w:autoSpaceDN w:val="0"/>
              <w:adjustRightInd w:val="0"/>
              <w:jc w:val="center"/>
              <w:rPr>
                <w:sz w:val="18"/>
                <w:szCs w:val="18"/>
              </w:rPr>
            </w:pPr>
            <w:r w:rsidRPr="00A34325">
              <w:rPr>
                <w:sz w:val="18"/>
                <w:szCs w:val="18"/>
              </w:rPr>
              <w:t>2</w:t>
            </w:r>
          </w:p>
        </w:tc>
        <w:tc>
          <w:tcPr>
            <w:tcW w:w="1276" w:type="dxa"/>
          </w:tcPr>
          <w:p w:rsidR="00D44694" w:rsidRPr="00A34325" w:rsidRDefault="00D44694" w:rsidP="00D44694">
            <w:pPr>
              <w:autoSpaceDE w:val="0"/>
              <w:autoSpaceDN w:val="0"/>
              <w:adjustRightInd w:val="0"/>
              <w:jc w:val="center"/>
              <w:rPr>
                <w:sz w:val="18"/>
                <w:szCs w:val="18"/>
              </w:rPr>
            </w:pPr>
            <w:r w:rsidRPr="00A34325">
              <w:rPr>
                <w:sz w:val="18"/>
                <w:szCs w:val="18"/>
              </w:rPr>
              <w:t>3</w:t>
            </w:r>
          </w:p>
        </w:tc>
        <w:tc>
          <w:tcPr>
            <w:tcW w:w="1054" w:type="dxa"/>
          </w:tcPr>
          <w:p w:rsidR="00D44694" w:rsidRPr="00A34325" w:rsidRDefault="00D44694" w:rsidP="00D44694">
            <w:pPr>
              <w:autoSpaceDE w:val="0"/>
              <w:autoSpaceDN w:val="0"/>
              <w:adjustRightInd w:val="0"/>
              <w:jc w:val="center"/>
              <w:rPr>
                <w:sz w:val="18"/>
                <w:szCs w:val="18"/>
              </w:rPr>
            </w:pPr>
            <w:r w:rsidRPr="00A34325">
              <w:rPr>
                <w:sz w:val="18"/>
                <w:szCs w:val="18"/>
              </w:rPr>
              <w:t>4</w:t>
            </w:r>
          </w:p>
        </w:tc>
        <w:tc>
          <w:tcPr>
            <w:tcW w:w="789" w:type="dxa"/>
          </w:tcPr>
          <w:p w:rsidR="00D44694" w:rsidRPr="00A34325" w:rsidRDefault="00D44694" w:rsidP="00D44694">
            <w:pPr>
              <w:autoSpaceDE w:val="0"/>
              <w:autoSpaceDN w:val="0"/>
              <w:adjustRightInd w:val="0"/>
              <w:jc w:val="center"/>
              <w:rPr>
                <w:sz w:val="18"/>
                <w:szCs w:val="18"/>
              </w:rPr>
            </w:pPr>
            <w:r w:rsidRPr="00A34325">
              <w:rPr>
                <w:sz w:val="18"/>
                <w:szCs w:val="18"/>
              </w:rPr>
              <w:t>5</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6</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7</w:t>
            </w:r>
          </w:p>
        </w:tc>
        <w:tc>
          <w:tcPr>
            <w:tcW w:w="567" w:type="dxa"/>
          </w:tcPr>
          <w:p w:rsidR="00D44694" w:rsidRPr="00A34325" w:rsidRDefault="00D44694" w:rsidP="00D44694">
            <w:pPr>
              <w:autoSpaceDE w:val="0"/>
              <w:autoSpaceDN w:val="0"/>
              <w:adjustRightInd w:val="0"/>
              <w:jc w:val="center"/>
              <w:rPr>
                <w:sz w:val="18"/>
                <w:szCs w:val="18"/>
              </w:rPr>
            </w:pPr>
            <w:r w:rsidRPr="00A34325">
              <w:rPr>
                <w:sz w:val="18"/>
                <w:szCs w:val="18"/>
              </w:rPr>
              <w:t>8</w:t>
            </w:r>
          </w:p>
        </w:tc>
        <w:tc>
          <w:tcPr>
            <w:tcW w:w="567" w:type="dxa"/>
          </w:tcPr>
          <w:p w:rsidR="00D44694" w:rsidRPr="00A34325" w:rsidRDefault="00D44694" w:rsidP="00D44694">
            <w:pPr>
              <w:autoSpaceDE w:val="0"/>
              <w:autoSpaceDN w:val="0"/>
              <w:adjustRightInd w:val="0"/>
              <w:jc w:val="center"/>
              <w:rPr>
                <w:sz w:val="18"/>
                <w:szCs w:val="18"/>
              </w:rPr>
            </w:pPr>
            <w:r w:rsidRPr="00A34325">
              <w:rPr>
                <w:sz w:val="18"/>
                <w:szCs w:val="18"/>
              </w:rPr>
              <w:t>9</w:t>
            </w:r>
          </w:p>
        </w:tc>
        <w:tc>
          <w:tcPr>
            <w:tcW w:w="709" w:type="dxa"/>
          </w:tcPr>
          <w:p w:rsidR="00D44694" w:rsidRPr="00A34325" w:rsidRDefault="00D44694" w:rsidP="00D44694">
            <w:pPr>
              <w:autoSpaceDE w:val="0"/>
              <w:autoSpaceDN w:val="0"/>
              <w:adjustRightInd w:val="0"/>
              <w:jc w:val="center"/>
              <w:rPr>
                <w:sz w:val="18"/>
                <w:szCs w:val="18"/>
              </w:rPr>
            </w:pPr>
            <w:r w:rsidRPr="00A34325">
              <w:rPr>
                <w:sz w:val="18"/>
                <w:szCs w:val="18"/>
              </w:rPr>
              <w:t>10</w:t>
            </w:r>
          </w:p>
        </w:tc>
        <w:tc>
          <w:tcPr>
            <w:tcW w:w="709" w:type="dxa"/>
          </w:tcPr>
          <w:p w:rsidR="00D44694" w:rsidRPr="00A34325" w:rsidRDefault="00D44694" w:rsidP="00D44694">
            <w:pPr>
              <w:autoSpaceDE w:val="0"/>
              <w:autoSpaceDN w:val="0"/>
              <w:adjustRightInd w:val="0"/>
              <w:jc w:val="center"/>
              <w:rPr>
                <w:sz w:val="18"/>
                <w:szCs w:val="18"/>
              </w:rPr>
            </w:pPr>
            <w:r w:rsidRPr="00A34325">
              <w:rPr>
                <w:sz w:val="18"/>
                <w:szCs w:val="18"/>
              </w:rPr>
              <w:t>11</w:t>
            </w:r>
          </w:p>
        </w:tc>
        <w:tc>
          <w:tcPr>
            <w:tcW w:w="708" w:type="dxa"/>
          </w:tcPr>
          <w:p w:rsidR="00D44694" w:rsidRPr="00A34325" w:rsidRDefault="00D44694" w:rsidP="00D44694">
            <w:pPr>
              <w:autoSpaceDE w:val="0"/>
              <w:autoSpaceDN w:val="0"/>
              <w:adjustRightInd w:val="0"/>
              <w:jc w:val="center"/>
              <w:rPr>
                <w:sz w:val="18"/>
                <w:szCs w:val="18"/>
              </w:rPr>
            </w:pPr>
            <w:r w:rsidRPr="00A34325">
              <w:rPr>
                <w:sz w:val="18"/>
                <w:szCs w:val="18"/>
              </w:rPr>
              <w:t>12</w:t>
            </w:r>
          </w:p>
        </w:tc>
        <w:tc>
          <w:tcPr>
            <w:tcW w:w="709" w:type="dxa"/>
          </w:tcPr>
          <w:p w:rsidR="00D44694" w:rsidRPr="00A34325" w:rsidRDefault="00D44694" w:rsidP="00D44694">
            <w:pPr>
              <w:autoSpaceDE w:val="0"/>
              <w:autoSpaceDN w:val="0"/>
              <w:adjustRightInd w:val="0"/>
              <w:jc w:val="center"/>
              <w:rPr>
                <w:sz w:val="18"/>
                <w:szCs w:val="18"/>
              </w:rPr>
            </w:pPr>
            <w:r w:rsidRPr="00A34325">
              <w:rPr>
                <w:sz w:val="18"/>
                <w:szCs w:val="18"/>
              </w:rPr>
              <w:t>13</w:t>
            </w:r>
          </w:p>
        </w:tc>
        <w:tc>
          <w:tcPr>
            <w:tcW w:w="567" w:type="dxa"/>
          </w:tcPr>
          <w:p w:rsidR="00D44694" w:rsidRPr="00A34325" w:rsidRDefault="00D44694" w:rsidP="00D44694">
            <w:pPr>
              <w:autoSpaceDE w:val="0"/>
              <w:autoSpaceDN w:val="0"/>
              <w:adjustRightInd w:val="0"/>
              <w:jc w:val="center"/>
              <w:rPr>
                <w:sz w:val="18"/>
                <w:szCs w:val="18"/>
              </w:rPr>
            </w:pPr>
            <w:r w:rsidRPr="00A34325">
              <w:rPr>
                <w:sz w:val="18"/>
                <w:szCs w:val="18"/>
              </w:rPr>
              <w:t>14</w:t>
            </w:r>
          </w:p>
        </w:tc>
        <w:tc>
          <w:tcPr>
            <w:tcW w:w="567" w:type="dxa"/>
          </w:tcPr>
          <w:p w:rsidR="00D44694" w:rsidRPr="00A34325" w:rsidRDefault="00D44694" w:rsidP="00D44694">
            <w:pPr>
              <w:autoSpaceDE w:val="0"/>
              <w:autoSpaceDN w:val="0"/>
              <w:adjustRightInd w:val="0"/>
              <w:jc w:val="center"/>
              <w:rPr>
                <w:sz w:val="18"/>
                <w:szCs w:val="18"/>
              </w:rPr>
            </w:pPr>
            <w:r w:rsidRPr="00A34325">
              <w:rPr>
                <w:sz w:val="18"/>
                <w:szCs w:val="18"/>
              </w:rPr>
              <w:t>15</w:t>
            </w:r>
          </w:p>
        </w:tc>
      </w:tr>
      <w:tr w:rsidR="00D44694" w:rsidRPr="00A34325" w:rsidTr="00D44694">
        <w:trPr>
          <w:tblCellSpacing w:w="5" w:type="nil"/>
        </w:trPr>
        <w:tc>
          <w:tcPr>
            <w:tcW w:w="501" w:type="dxa"/>
            <w:vMerge w:val="restart"/>
          </w:tcPr>
          <w:p w:rsidR="00D44694" w:rsidRPr="00A34325" w:rsidRDefault="00D44694" w:rsidP="00D44694">
            <w:pPr>
              <w:autoSpaceDE w:val="0"/>
              <w:autoSpaceDN w:val="0"/>
              <w:adjustRightInd w:val="0"/>
              <w:jc w:val="center"/>
              <w:rPr>
                <w:sz w:val="18"/>
                <w:szCs w:val="18"/>
              </w:rPr>
            </w:pPr>
            <w:r w:rsidRPr="00A34325">
              <w:rPr>
                <w:sz w:val="18"/>
                <w:szCs w:val="18"/>
              </w:rPr>
              <w:t>1.</w:t>
            </w:r>
          </w:p>
        </w:tc>
        <w:tc>
          <w:tcPr>
            <w:tcW w:w="850" w:type="dxa"/>
            <w:vMerge w:val="restart"/>
          </w:tcPr>
          <w:p w:rsidR="00D44694" w:rsidRPr="00A34325" w:rsidRDefault="00D44694" w:rsidP="00D44694">
            <w:pPr>
              <w:autoSpaceDE w:val="0"/>
              <w:autoSpaceDN w:val="0"/>
              <w:adjustRightInd w:val="0"/>
              <w:rPr>
                <w:sz w:val="18"/>
                <w:szCs w:val="18"/>
              </w:rPr>
            </w:pPr>
            <w:r w:rsidRPr="00A34325">
              <w:rPr>
                <w:sz w:val="18"/>
                <w:szCs w:val="18"/>
              </w:rPr>
              <w:t xml:space="preserve">Муниципальная программа </w:t>
            </w:r>
          </w:p>
        </w:tc>
        <w:tc>
          <w:tcPr>
            <w:tcW w:w="1276" w:type="dxa"/>
            <w:vMerge w:val="restart"/>
          </w:tcPr>
          <w:p w:rsidR="00D44694" w:rsidRPr="00A34325" w:rsidRDefault="00D44694" w:rsidP="00D44694">
            <w:pPr>
              <w:autoSpaceDE w:val="0"/>
              <w:autoSpaceDN w:val="0"/>
              <w:adjustRightInd w:val="0"/>
              <w:rPr>
                <w:sz w:val="18"/>
                <w:szCs w:val="18"/>
              </w:rPr>
            </w:pPr>
            <w:r w:rsidRPr="00A34325">
              <w:rPr>
                <w:sz w:val="18"/>
                <w:szCs w:val="18"/>
              </w:rPr>
              <w:t xml:space="preserve">Развитие </w:t>
            </w:r>
            <w:proofErr w:type="gramStart"/>
            <w:r w:rsidRPr="00A34325">
              <w:rPr>
                <w:sz w:val="18"/>
                <w:szCs w:val="18"/>
              </w:rPr>
              <w:t xml:space="preserve">культуры </w:t>
            </w:r>
            <w:r w:rsidRPr="00A34325">
              <w:rPr>
                <w:color w:val="000000"/>
                <w:sz w:val="18"/>
                <w:szCs w:val="18"/>
              </w:rPr>
              <w:t xml:space="preserve"> Мошковского</w:t>
            </w:r>
            <w:proofErr w:type="gramEnd"/>
            <w:r w:rsidRPr="00A34325">
              <w:rPr>
                <w:sz w:val="18"/>
                <w:szCs w:val="18"/>
              </w:rPr>
              <w:t xml:space="preserve">  сельсовета Бековского района Пензенской области на 2019-2024 годы</w:t>
            </w:r>
          </w:p>
        </w:tc>
        <w:tc>
          <w:tcPr>
            <w:tcW w:w="1054" w:type="dxa"/>
          </w:tcPr>
          <w:p w:rsidR="00D44694" w:rsidRPr="00A34325" w:rsidRDefault="00D44694" w:rsidP="00D44694">
            <w:pPr>
              <w:autoSpaceDE w:val="0"/>
              <w:autoSpaceDN w:val="0"/>
              <w:adjustRightInd w:val="0"/>
              <w:rPr>
                <w:sz w:val="18"/>
                <w:szCs w:val="18"/>
              </w:rPr>
            </w:pPr>
            <w:r w:rsidRPr="00A34325">
              <w:rPr>
                <w:sz w:val="18"/>
                <w:szCs w:val="18"/>
              </w:rPr>
              <w:t xml:space="preserve">всего </w:t>
            </w:r>
          </w:p>
        </w:tc>
        <w:tc>
          <w:tcPr>
            <w:tcW w:w="789" w:type="dxa"/>
          </w:tcPr>
          <w:p w:rsidR="00D44694" w:rsidRPr="00A34325" w:rsidRDefault="00D44694" w:rsidP="00D44694">
            <w:pPr>
              <w:autoSpaceDE w:val="0"/>
              <w:autoSpaceDN w:val="0"/>
              <w:adjustRightInd w:val="0"/>
              <w:jc w:val="center"/>
              <w:rPr>
                <w:sz w:val="18"/>
                <w:szCs w:val="18"/>
              </w:rPr>
            </w:pPr>
            <w:r w:rsidRPr="00A34325">
              <w:rPr>
                <w:sz w:val="18"/>
                <w:szCs w:val="18"/>
              </w:rPr>
              <w:t>901</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08</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01</w:t>
            </w:r>
          </w:p>
        </w:tc>
        <w:tc>
          <w:tcPr>
            <w:tcW w:w="567" w:type="dxa"/>
          </w:tcPr>
          <w:p w:rsidR="00D44694" w:rsidRPr="00A34325" w:rsidRDefault="00D44694" w:rsidP="00D44694">
            <w:pPr>
              <w:autoSpaceDE w:val="0"/>
              <w:autoSpaceDN w:val="0"/>
              <w:adjustRightInd w:val="0"/>
              <w:jc w:val="center"/>
              <w:rPr>
                <w:sz w:val="18"/>
                <w:szCs w:val="18"/>
              </w:rPr>
            </w:pPr>
          </w:p>
        </w:tc>
        <w:tc>
          <w:tcPr>
            <w:tcW w:w="567" w:type="dxa"/>
          </w:tcPr>
          <w:p w:rsidR="00D44694" w:rsidRPr="00A34325" w:rsidRDefault="00D44694" w:rsidP="00D44694">
            <w:pPr>
              <w:autoSpaceDE w:val="0"/>
              <w:autoSpaceDN w:val="0"/>
              <w:adjustRightInd w:val="0"/>
              <w:jc w:val="center"/>
              <w:rPr>
                <w:sz w:val="18"/>
                <w:szCs w:val="18"/>
              </w:rPr>
            </w:pPr>
          </w:p>
        </w:tc>
        <w:tc>
          <w:tcPr>
            <w:tcW w:w="709" w:type="dxa"/>
          </w:tcPr>
          <w:p w:rsidR="00D44694" w:rsidRPr="00A34325" w:rsidRDefault="00D44694" w:rsidP="00D44694">
            <w:pPr>
              <w:jc w:val="center"/>
              <w:rPr>
                <w:color w:val="000000"/>
                <w:sz w:val="18"/>
                <w:szCs w:val="18"/>
              </w:rPr>
            </w:pPr>
            <w:r w:rsidRPr="00A34325">
              <w:rPr>
                <w:color w:val="000000"/>
                <w:sz w:val="18"/>
                <w:szCs w:val="18"/>
              </w:rPr>
              <w:t>584,138</w:t>
            </w:r>
          </w:p>
        </w:tc>
        <w:tc>
          <w:tcPr>
            <w:tcW w:w="709" w:type="dxa"/>
          </w:tcPr>
          <w:p w:rsidR="00D44694" w:rsidRPr="00A34325" w:rsidRDefault="00D44694" w:rsidP="00D44694">
            <w:pPr>
              <w:jc w:val="center"/>
              <w:rPr>
                <w:color w:val="000000"/>
                <w:sz w:val="18"/>
                <w:szCs w:val="18"/>
              </w:rPr>
            </w:pPr>
            <w:r w:rsidRPr="00A34325">
              <w:rPr>
                <w:color w:val="000000"/>
                <w:sz w:val="18"/>
                <w:szCs w:val="18"/>
              </w:rPr>
              <w:t>448,414</w:t>
            </w:r>
          </w:p>
        </w:tc>
        <w:tc>
          <w:tcPr>
            <w:tcW w:w="708" w:type="dxa"/>
          </w:tcPr>
          <w:p w:rsidR="00D44694" w:rsidRPr="00A34325" w:rsidRDefault="00D44694" w:rsidP="00D44694">
            <w:pPr>
              <w:jc w:val="center"/>
              <w:rPr>
                <w:color w:val="000000"/>
                <w:sz w:val="18"/>
                <w:szCs w:val="18"/>
              </w:rPr>
            </w:pPr>
            <w:r w:rsidRPr="00A34325">
              <w:rPr>
                <w:color w:val="000000"/>
                <w:sz w:val="18"/>
                <w:szCs w:val="18"/>
              </w:rPr>
              <w:t>356,151</w:t>
            </w:r>
          </w:p>
        </w:tc>
        <w:tc>
          <w:tcPr>
            <w:tcW w:w="709" w:type="dxa"/>
          </w:tcPr>
          <w:p w:rsidR="00D44694" w:rsidRPr="00A34325" w:rsidRDefault="00D44694" w:rsidP="00D44694">
            <w:pPr>
              <w:jc w:val="center"/>
              <w:rPr>
                <w:color w:val="000000"/>
                <w:sz w:val="18"/>
                <w:szCs w:val="18"/>
              </w:rPr>
            </w:pPr>
            <w:r w:rsidRPr="00A34325">
              <w:rPr>
                <w:color w:val="000000"/>
                <w:sz w:val="18"/>
                <w:szCs w:val="18"/>
              </w:rPr>
              <w:t>358,165</w:t>
            </w:r>
          </w:p>
        </w:tc>
        <w:tc>
          <w:tcPr>
            <w:tcW w:w="567" w:type="dxa"/>
          </w:tcPr>
          <w:p w:rsidR="00D44694" w:rsidRPr="00A34325" w:rsidRDefault="00D44694" w:rsidP="00D44694">
            <w:pPr>
              <w:jc w:val="center"/>
              <w:rPr>
                <w:color w:val="000000"/>
                <w:sz w:val="18"/>
                <w:szCs w:val="18"/>
              </w:rPr>
            </w:pPr>
            <w:r w:rsidRPr="00A34325">
              <w:rPr>
                <w:color w:val="000000"/>
                <w:sz w:val="18"/>
                <w:szCs w:val="18"/>
              </w:rPr>
              <w:t>358,165</w:t>
            </w:r>
          </w:p>
        </w:tc>
        <w:tc>
          <w:tcPr>
            <w:tcW w:w="567" w:type="dxa"/>
          </w:tcPr>
          <w:p w:rsidR="00D44694" w:rsidRPr="00A34325" w:rsidRDefault="00D44694" w:rsidP="00D44694">
            <w:pPr>
              <w:jc w:val="center"/>
              <w:rPr>
                <w:color w:val="000000"/>
                <w:sz w:val="18"/>
                <w:szCs w:val="18"/>
              </w:rPr>
            </w:pPr>
            <w:r w:rsidRPr="00A34325">
              <w:rPr>
                <w:color w:val="000000"/>
                <w:sz w:val="18"/>
                <w:szCs w:val="18"/>
              </w:rPr>
              <w:t>358,165</w:t>
            </w:r>
          </w:p>
        </w:tc>
      </w:tr>
      <w:tr w:rsidR="00D44694" w:rsidRPr="00A34325" w:rsidTr="00D44694">
        <w:trPr>
          <w:tblCellSpacing w:w="5" w:type="nil"/>
        </w:trPr>
        <w:tc>
          <w:tcPr>
            <w:tcW w:w="501" w:type="dxa"/>
            <w:vMerge/>
          </w:tcPr>
          <w:p w:rsidR="00D44694" w:rsidRPr="00A34325" w:rsidRDefault="00D44694" w:rsidP="00D44694">
            <w:pPr>
              <w:autoSpaceDE w:val="0"/>
              <w:autoSpaceDN w:val="0"/>
              <w:adjustRightInd w:val="0"/>
              <w:jc w:val="center"/>
              <w:rPr>
                <w:sz w:val="18"/>
                <w:szCs w:val="18"/>
              </w:rPr>
            </w:pPr>
          </w:p>
        </w:tc>
        <w:tc>
          <w:tcPr>
            <w:tcW w:w="850" w:type="dxa"/>
            <w:vMerge/>
          </w:tcPr>
          <w:p w:rsidR="00D44694" w:rsidRPr="00A34325" w:rsidRDefault="00D44694" w:rsidP="00D44694">
            <w:pPr>
              <w:autoSpaceDE w:val="0"/>
              <w:autoSpaceDN w:val="0"/>
              <w:adjustRightInd w:val="0"/>
              <w:jc w:val="center"/>
              <w:rPr>
                <w:sz w:val="18"/>
                <w:szCs w:val="18"/>
              </w:rPr>
            </w:pPr>
          </w:p>
        </w:tc>
        <w:tc>
          <w:tcPr>
            <w:tcW w:w="1276" w:type="dxa"/>
            <w:vMerge/>
          </w:tcPr>
          <w:p w:rsidR="00D44694" w:rsidRPr="00A34325" w:rsidRDefault="00D44694" w:rsidP="00D44694">
            <w:pPr>
              <w:autoSpaceDE w:val="0"/>
              <w:autoSpaceDN w:val="0"/>
              <w:adjustRightInd w:val="0"/>
              <w:jc w:val="center"/>
              <w:rPr>
                <w:sz w:val="18"/>
                <w:szCs w:val="18"/>
              </w:rPr>
            </w:pPr>
          </w:p>
        </w:tc>
        <w:tc>
          <w:tcPr>
            <w:tcW w:w="1054" w:type="dxa"/>
            <w:vMerge w:val="restart"/>
          </w:tcPr>
          <w:p w:rsidR="00D44694" w:rsidRPr="00A34325" w:rsidRDefault="00D44694" w:rsidP="00D44694">
            <w:pPr>
              <w:autoSpaceDE w:val="0"/>
              <w:autoSpaceDN w:val="0"/>
              <w:adjustRightInd w:val="0"/>
              <w:rPr>
                <w:sz w:val="18"/>
                <w:szCs w:val="18"/>
              </w:rPr>
            </w:pPr>
            <w:proofErr w:type="gramStart"/>
            <w:r w:rsidRPr="00A34325">
              <w:rPr>
                <w:sz w:val="18"/>
                <w:szCs w:val="18"/>
              </w:rPr>
              <w:t xml:space="preserve">Администрация </w:t>
            </w:r>
            <w:r w:rsidRPr="00A34325">
              <w:rPr>
                <w:color w:val="000000"/>
                <w:sz w:val="18"/>
                <w:szCs w:val="18"/>
              </w:rPr>
              <w:t xml:space="preserve"> Мошковского</w:t>
            </w:r>
            <w:proofErr w:type="gramEnd"/>
            <w:r w:rsidRPr="00A34325">
              <w:rPr>
                <w:sz w:val="18"/>
                <w:szCs w:val="18"/>
              </w:rPr>
              <w:t xml:space="preserve"> сельсовета Бековского района Пензенской области </w:t>
            </w:r>
          </w:p>
        </w:tc>
        <w:tc>
          <w:tcPr>
            <w:tcW w:w="789" w:type="dxa"/>
          </w:tcPr>
          <w:p w:rsidR="00D44694" w:rsidRPr="00A34325" w:rsidRDefault="00D44694" w:rsidP="00D44694">
            <w:pPr>
              <w:autoSpaceDE w:val="0"/>
              <w:autoSpaceDN w:val="0"/>
              <w:adjustRightInd w:val="0"/>
              <w:jc w:val="center"/>
              <w:rPr>
                <w:sz w:val="18"/>
                <w:szCs w:val="18"/>
              </w:rPr>
            </w:pPr>
            <w:r w:rsidRPr="00A34325">
              <w:rPr>
                <w:sz w:val="18"/>
                <w:szCs w:val="18"/>
              </w:rPr>
              <w:t>901</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08</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01</w:t>
            </w:r>
          </w:p>
        </w:tc>
        <w:tc>
          <w:tcPr>
            <w:tcW w:w="567" w:type="dxa"/>
          </w:tcPr>
          <w:p w:rsidR="00D44694" w:rsidRPr="00A34325" w:rsidRDefault="00D44694" w:rsidP="00D44694">
            <w:pPr>
              <w:autoSpaceDE w:val="0"/>
              <w:autoSpaceDN w:val="0"/>
              <w:adjustRightInd w:val="0"/>
              <w:jc w:val="center"/>
              <w:rPr>
                <w:sz w:val="18"/>
                <w:szCs w:val="18"/>
              </w:rPr>
            </w:pPr>
          </w:p>
        </w:tc>
        <w:tc>
          <w:tcPr>
            <w:tcW w:w="567" w:type="dxa"/>
          </w:tcPr>
          <w:p w:rsidR="00D44694" w:rsidRPr="00A34325" w:rsidRDefault="00D44694" w:rsidP="00D44694">
            <w:pPr>
              <w:autoSpaceDE w:val="0"/>
              <w:autoSpaceDN w:val="0"/>
              <w:adjustRightInd w:val="0"/>
              <w:jc w:val="center"/>
              <w:rPr>
                <w:sz w:val="18"/>
                <w:szCs w:val="18"/>
              </w:rPr>
            </w:pPr>
          </w:p>
        </w:tc>
        <w:tc>
          <w:tcPr>
            <w:tcW w:w="709" w:type="dxa"/>
          </w:tcPr>
          <w:p w:rsidR="00D44694" w:rsidRPr="00A34325" w:rsidRDefault="00D44694" w:rsidP="00D44694">
            <w:pPr>
              <w:jc w:val="center"/>
              <w:rPr>
                <w:color w:val="000000"/>
                <w:sz w:val="18"/>
                <w:szCs w:val="18"/>
              </w:rPr>
            </w:pPr>
            <w:r w:rsidRPr="00A34325">
              <w:rPr>
                <w:color w:val="000000"/>
                <w:sz w:val="18"/>
                <w:szCs w:val="18"/>
              </w:rPr>
              <w:t>584,138</w:t>
            </w:r>
          </w:p>
        </w:tc>
        <w:tc>
          <w:tcPr>
            <w:tcW w:w="709" w:type="dxa"/>
          </w:tcPr>
          <w:p w:rsidR="00D44694" w:rsidRPr="00A34325" w:rsidRDefault="00D44694" w:rsidP="00D44694">
            <w:pPr>
              <w:jc w:val="center"/>
              <w:rPr>
                <w:color w:val="000000"/>
                <w:sz w:val="18"/>
                <w:szCs w:val="18"/>
              </w:rPr>
            </w:pPr>
            <w:r w:rsidRPr="00A34325">
              <w:rPr>
                <w:color w:val="000000"/>
                <w:sz w:val="18"/>
                <w:szCs w:val="18"/>
              </w:rPr>
              <w:t>448,414</w:t>
            </w:r>
          </w:p>
        </w:tc>
        <w:tc>
          <w:tcPr>
            <w:tcW w:w="708" w:type="dxa"/>
          </w:tcPr>
          <w:p w:rsidR="00D44694" w:rsidRPr="00A34325" w:rsidRDefault="00D44694" w:rsidP="00D44694">
            <w:pPr>
              <w:jc w:val="center"/>
              <w:rPr>
                <w:color w:val="000000"/>
                <w:sz w:val="18"/>
                <w:szCs w:val="18"/>
              </w:rPr>
            </w:pPr>
            <w:r w:rsidRPr="00A34325">
              <w:rPr>
                <w:color w:val="000000"/>
                <w:sz w:val="18"/>
                <w:szCs w:val="18"/>
              </w:rPr>
              <w:t>356,151</w:t>
            </w:r>
          </w:p>
        </w:tc>
        <w:tc>
          <w:tcPr>
            <w:tcW w:w="709" w:type="dxa"/>
          </w:tcPr>
          <w:p w:rsidR="00D44694" w:rsidRPr="00A34325" w:rsidRDefault="00D44694" w:rsidP="00D44694">
            <w:pPr>
              <w:jc w:val="center"/>
              <w:rPr>
                <w:color w:val="000000"/>
                <w:sz w:val="18"/>
                <w:szCs w:val="18"/>
              </w:rPr>
            </w:pPr>
            <w:r w:rsidRPr="00A34325">
              <w:rPr>
                <w:color w:val="000000"/>
                <w:sz w:val="18"/>
                <w:szCs w:val="18"/>
              </w:rPr>
              <w:t>358,165</w:t>
            </w:r>
          </w:p>
        </w:tc>
        <w:tc>
          <w:tcPr>
            <w:tcW w:w="567" w:type="dxa"/>
          </w:tcPr>
          <w:p w:rsidR="00D44694" w:rsidRPr="00A34325" w:rsidRDefault="00D44694" w:rsidP="00D44694">
            <w:pPr>
              <w:jc w:val="center"/>
              <w:rPr>
                <w:color w:val="000000"/>
                <w:sz w:val="18"/>
                <w:szCs w:val="18"/>
              </w:rPr>
            </w:pPr>
            <w:r w:rsidRPr="00A34325">
              <w:rPr>
                <w:color w:val="000000"/>
                <w:sz w:val="18"/>
                <w:szCs w:val="18"/>
              </w:rPr>
              <w:t>358,165</w:t>
            </w:r>
          </w:p>
        </w:tc>
        <w:tc>
          <w:tcPr>
            <w:tcW w:w="567" w:type="dxa"/>
          </w:tcPr>
          <w:p w:rsidR="00D44694" w:rsidRPr="00A34325" w:rsidRDefault="00D44694" w:rsidP="00D44694">
            <w:pPr>
              <w:jc w:val="center"/>
              <w:rPr>
                <w:color w:val="000000"/>
                <w:sz w:val="18"/>
                <w:szCs w:val="18"/>
              </w:rPr>
            </w:pPr>
            <w:r w:rsidRPr="00A34325">
              <w:rPr>
                <w:color w:val="000000"/>
                <w:sz w:val="18"/>
                <w:szCs w:val="18"/>
              </w:rPr>
              <w:t>358,165</w:t>
            </w:r>
          </w:p>
        </w:tc>
      </w:tr>
      <w:tr w:rsidR="00D44694" w:rsidRPr="00A34325" w:rsidTr="00D44694">
        <w:trPr>
          <w:tblCellSpacing w:w="5" w:type="nil"/>
        </w:trPr>
        <w:tc>
          <w:tcPr>
            <w:tcW w:w="501" w:type="dxa"/>
            <w:vMerge/>
          </w:tcPr>
          <w:p w:rsidR="00D44694" w:rsidRPr="00A34325" w:rsidRDefault="00D44694" w:rsidP="00D44694">
            <w:pPr>
              <w:autoSpaceDE w:val="0"/>
              <w:autoSpaceDN w:val="0"/>
              <w:adjustRightInd w:val="0"/>
              <w:jc w:val="center"/>
              <w:rPr>
                <w:sz w:val="18"/>
                <w:szCs w:val="18"/>
              </w:rPr>
            </w:pPr>
          </w:p>
        </w:tc>
        <w:tc>
          <w:tcPr>
            <w:tcW w:w="850" w:type="dxa"/>
            <w:vMerge/>
          </w:tcPr>
          <w:p w:rsidR="00D44694" w:rsidRPr="00A34325" w:rsidRDefault="00D44694" w:rsidP="00D44694">
            <w:pPr>
              <w:autoSpaceDE w:val="0"/>
              <w:autoSpaceDN w:val="0"/>
              <w:adjustRightInd w:val="0"/>
              <w:jc w:val="center"/>
              <w:rPr>
                <w:sz w:val="18"/>
                <w:szCs w:val="18"/>
              </w:rPr>
            </w:pPr>
          </w:p>
        </w:tc>
        <w:tc>
          <w:tcPr>
            <w:tcW w:w="1276" w:type="dxa"/>
            <w:vMerge/>
          </w:tcPr>
          <w:p w:rsidR="00D44694" w:rsidRPr="00A34325" w:rsidRDefault="00D44694" w:rsidP="00D44694">
            <w:pPr>
              <w:autoSpaceDE w:val="0"/>
              <w:autoSpaceDN w:val="0"/>
              <w:adjustRightInd w:val="0"/>
              <w:jc w:val="center"/>
              <w:rPr>
                <w:sz w:val="18"/>
                <w:szCs w:val="18"/>
              </w:rPr>
            </w:pPr>
          </w:p>
        </w:tc>
        <w:tc>
          <w:tcPr>
            <w:tcW w:w="1054" w:type="dxa"/>
            <w:vMerge/>
          </w:tcPr>
          <w:p w:rsidR="00D44694" w:rsidRPr="00A34325" w:rsidRDefault="00D44694" w:rsidP="00D44694">
            <w:pPr>
              <w:autoSpaceDE w:val="0"/>
              <w:autoSpaceDN w:val="0"/>
              <w:adjustRightInd w:val="0"/>
              <w:rPr>
                <w:sz w:val="18"/>
                <w:szCs w:val="18"/>
              </w:rPr>
            </w:pPr>
          </w:p>
        </w:tc>
        <w:tc>
          <w:tcPr>
            <w:tcW w:w="789" w:type="dxa"/>
          </w:tcPr>
          <w:p w:rsidR="00D44694" w:rsidRPr="00A34325" w:rsidRDefault="00D44694" w:rsidP="00D44694">
            <w:pPr>
              <w:autoSpaceDE w:val="0"/>
              <w:autoSpaceDN w:val="0"/>
              <w:adjustRightInd w:val="0"/>
              <w:jc w:val="center"/>
              <w:rPr>
                <w:sz w:val="18"/>
                <w:szCs w:val="18"/>
              </w:rPr>
            </w:pPr>
            <w:r w:rsidRPr="00A34325">
              <w:rPr>
                <w:sz w:val="18"/>
                <w:szCs w:val="18"/>
              </w:rPr>
              <w:t>901</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08</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01</w:t>
            </w:r>
          </w:p>
        </w:tc>
        <w:tc>
          <w:tcPr>
            <w:tcW w:w="567" w:type="dxa"/>
          </w:tcPr>
          <w:p w:rsidR="00D44694" w:rsidRPr="00A34325" w:rsidRDefault="00D44694" w:rsidP="00D44694">
            <w:pPr>
              <w:autoSpaceDE w:val="0"/>
              <w:autoSpaceDN w:val="0"/>
              <w:adjustRightInd w:val="0"/>
              <w:jc w:val="center"/>
              <w:rPr>
                <w:sz w:val="18"/>
                <w:szCs w:val="18"/>
              </w:rPr>
            </w:pPr>
            <w:r w:rsidRPr="00A34325">
              <w:rPr>
                <w:sz w:val="18"/>
                <w:szCs w:val="18"/>
              </w:rPr>
              <w:t>0200105210</w:t>
            </w:r>
          </w:p>
        </w:tc>
        <w:tc>
          <w:tcPr>
            <w:tcW w:w="567" w:type="dxa"/>
          </w:tcPr>
          <w:p w:rsidR="00D44694" w:rsidRPr="00A34325" w:rsidRDefault="00D44694" w:rsidP="00D44694">
            <w:pPr>
              <w:autoSpaceDE w:val="0"/>
              <w:autoSpaceDN w:val="0"/>
              <w:adjustRightInd w:val="0"/>
              <w:jc w:val="center"/>
              <w:rPr>
                <w:sz w:val="18"/>
                <w:szCs w:val="18"/>
              </w:rPr>
            </w:pPr>
          </w:p>
        </w:tc>
        <w:tc>
          <w:tcPr>
            <w:tcW w:w="709" w:type="dxa"/>
          </w:tcPr>
          <w:p w:rsidR="00D44694" w:rsidRPr="00A34325" w:rsidRDefault="00D44694" w:rsidP="00D44694">
            <w:pPr>
              <w:autoSpaceDE w:val="0"/>
              <w:autoSpaceDN w:val="0"/>
              <w:adjustRightInd w:val="0"/>
              <w:jc w:val="center"/>
              <w:rPr>
                <w:color w:val="000000"/>
                <w:sz w:val="18"/>
                <w:szCs w:val="18"/>
              </w:rPr>
            </w:pPr>
            <w:r w:rsidRPr="00A34325">
              <w:rPr>
                <w:color w:val="000000"/>
                <w:sz w:val="18"/>
                <w:szCs w:val="18"/>
              </w:rPr>
              <w:t>235,123</w:t>
            </w:r>
          </w:p>
        </w:tc>
        <w:tc>
          <w:tcPr>
            <w:tcW w:w="709" w:type="dxa"/>
          </w:tcPr>
          <w:p w:rsidR="00D44694" w:rsidRPr="00A34325" w:rsidRDefault="00D44694" w:rsidP="00D44694">
            <w:pPr>
              <w:autoSpaceDE w:val="0"/>
              <w:autoSpaceDN w:val="0"/>
              <w:adjustRightInd w:val="0"/>
              <w:jc w:val="center"/>
              <w:rPr>
                <w:color w:val="000000"/>
                <w:sz w:val="18"/>
                <w:szCs w:val="18"/>
              </w:rPr>
            </w:pPr>
            <w:r w:rsidRPr="00A34325">
              <w:rPr>
                <w:color w:val="000000"/>
                <w:sz w:val="18"/>
                <w:szCs w:val="18"/>
              </w:rPr>
              <w:t>99,399</w:t>
            </w:r>
          </w:p>
        </w:tc>
        <w:tc>
          <w:tcPr>
            <w:tcW w:w="708" w:type="dxa"/>
          </w:tcPr>
          <w:p w:rsidR="00D44694" w:rsidRPr="00A34325" w:rsidRDefault="00D44694" w:rsidP="00D44694">
            <w:pPr>
              <w:autoSpaceDE w:val="0"/>
              <w:autoSpaceDN w:val="0"/>
              <w:adjustRightInd w:val="0"/>
              <w:jc w:val="center"/>
              <w:rPr>
                <w:color w:val="000000"/>
                <w:sz w:val="18"/>
                <w:szCs w:val="18"/>
              </w:rPr>
            </w:pPr>
            <w:r w:rsidRPr="00A34325">
              <w:rPr>
                <w:color w:val="000000"/>
                <w:sz w:val="18"/>
                <w:szCs w:val="18"/>
              </w:rPr>
              <w:t>7,136</w:t>
            </w:r>
          </w:p>
        </w:tc>
        <w:tc>
          <w:tcPr>
            <w:tcW w:w="709" w:type="dxa"/>
          </w:tcPr>
          <w:p w:rsidR="00D44694" w:rsidRPr="00A34325" w:rsidRDefault="00D44694" w:rsidP="00D44694">
            <w:pPr>
              <w:autoSpaceDE w:val="0"/>
              <w:autoSpaceDN w:val="0"/>
              <w:adjustRightInd w:val="0"/>
              <w:jc w:val="center"/>
              <w:rPr>
                <w:color w:val="000000"/>
                <w:sz w:val="18"/>
                <w:szCs w:val="18"/>
              </w:rPr>
            </w:pPr>
            <w:r w:rsidRPr="00A34325">
              <w:rPr>
                <w:color w:val="000000"/>
                <w:sz w:val="18"/>
                <w:szCs w:val="18"/>
              </w:rPr>
              <w:t>9,150</w:t>
            </w:r>
          </w:p>
        </w:tc>
        <w:tc>
          <w:tcPr>
            <w:tcW w:w="567" w:type="dxa"/>
          </w:tcPr>
          <w:p w:rsidR="00D44694" w:rsidRPr="00A34325" w:rsidRDefault="00D44694" w:rsidP="00D44694">
            <w:pPr>
              <w:autoSpaceDE w:val="0"/>
              <w:autoSpaceDN w:val="0"/>
              <w:adjustRightInd w:val="0"/>
              <w:jc w:val="center"/>
              <w:rPr>
                <w:color w:val="000000"/>
                <w:sz w:val="18"/>
                <w:szCs w:val="18"/>
              </w:rPr>
            </w:pPr>
            <w:r w:rsidRPr="00A34325">
              <w:rPr>
                <w:color w:val="000000"/>
                <w:sz w:val="18"/>
                <w:szCs w:val="18"/>
              </w:rPr>
              <w:t>9,150</w:t>
            </w:r>
          </w:p>
        </w:tc>
        <w:tc>
          <w:tcPr>
            <w:tcW w:w="567" w:type="dxa"/>
          </w:tcPr>
          <w:p w:rsidR="00D44694" w:rsidRPr="00A34325" w:rsidRDefault="00D44694" w:rsidP="00D44694">
            <w:pPr>
              <w:autoSpaceDE w:val="0"/>
              <w:autoSpaceDN w:val="0"/>
              <w:adjustRightInd w:val="0"/>
              <w:jc w:val="center"/>
              <w:rPr>
                <w:color w:val="000000"/>
                <w:sz w:val="18"/>
                <w:szCs w:val="18"/>
              </w:rPr>
            </w:pPr>
            <w:r w:rsidRPr="00A34325">
              <w:rPr>
                <w:color w:val="000000"/>
                <w:sz w:val="18"/>
                <w:szCs w:val="18"/>
              </w:rPr>
              <w:t>9,150</w:t>
            </w:r>
          </w:p>
        </w:tc>
      </w:tr>
      <w:tr w:rsidR="00D44694" w:rsidRPr="00A34325" w:rsidTr="00D44694">
        <w:trPr>
          <w:tblCellSpacing w:w="5" w:type="nil"/>
        </w:trPr>
        <w:tc>
          <w:tcPr>
            <w:tcW w:w="501" w:type="dxa"/>
            <w:vMerge/>
          </w:tcPr>
          <w:p w:rsidR="00D44694" w:rsidRPr="00A34325" w:rsidRDefault="00D44694" w:rsidP="00D44694">
            <w:pPr>
              <w:autoSpaceDE w:val="0"/>
              <w:autoSpaceDN w:val="0"/>
              <w:adjustRightInd w:val="0"/>
              <w:jc w:val="center"/>
              <w:rPr>
                <w:sz w:val="18"/>
                <w:szCs w:val="18"/>
              </w:rPr>
            </w:pPr>
          </w:p>
        </w:tc>
        <w:tc>
          <w:tcPr>
            <w:tcW w:w="850" w:type="dxa"/>
            <w:vMerge/>
          </w:tcPr>
          <w:p w:rsidR="00D44694" w:rsidRPr="00A34325" w:rsidRDefault="00D44694" w:rsidP="00D44694">
            <w:pPr>
              <w:autoSpaceDE w:val="0"/>
              <w:autoSpaceDN w:val="0"/>
              <w:adjustRightInd w:val="0"/>
              <w:jc w:val="center"/>
              <w:rPr>
                <w:sz w:val="18"/>
                <w:szCs w:val="18"/>
              </w:rPr>
            </w:pPr>
          </w:p>
        </w:tc>
        <w:tc>
          <w:tcPr>
            <w:tcW w:w="1276" w:type="dxa"/>
            <w:vMerge/>
          </w:tcPr>
          <w:p w:rsidR="00D44694" w:rsidRPr="00A34325" w:rsidRDefault="00D44694" w:rsidP="00D44694">
            <w:pPr>
              <w:autoSpaceDE w:val="0"/>
              <w:autoSpaceDN w:val="0"/>
              <w:adjustRightInd w:val="0"/>
              <w:jc w:val="center"/>
              <w:rPr>
                <w:sz w:val="18"/>
                <w:szCs w:val="18"/>
              </w:rPr>
            </w:pPr>
          </w:p>
        </w:tc>
        <w:tc>
          <w:tcPr>
            <w:tcW w:w="1054" w:type="dxa"/>
            <w:vMerge/>
          </w:tcPr>
          <w:p w:rsidR="00D44694" w:rsidRPr="00A34325" w:rsidRDefault="00D44694" w:rsidP="00D44694">
            <w:pPr>
              <w:autoSpaceDE w:val="0"/>
              <w:autoSpaceDN w:val="0"/>
              <w:adjustRightInd w:val="0"/>
              <w:rPr>
                <w:sz w:val="18"/>
                <w:szCs w:val="18"/>
              </w:rPr>
            </w:pPr>
          </w:p>
        </w:tc>
        <w:tc>
          <w:tcPr>
            <w:tcW w:w="789" w:type="dxa"/>
          </w:tcPr>
          <w:p w:rsidR="00D44694" w:rsidRPr="00A34325" w:rsidRDefault="00D44694" w:rsidP="00D44694">
            <w:pPr>
              <w:autoSpaceDE w:val="0"/>
              <w:autoSpaceDN w:val="0"/>
              <w:adjustRightInd w:val="0"/>
              <w:jc w:val="center"/>
              <w:rPr>
                <w:sz w:val="18"/>
                <w:szCs w:val="18"/>
              </w:rPr>
            </w:pPr>
            <w:r w:rsidRPr="00A34325">
              <w:rPr>
                <w:sz w:val="18"/>
                <w:szCs w:val="18"/>
              </w:rPr>
              <w:t>901</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08</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01</w:t>
            </w:r>
          </w:p>
        </w:tc>
        <w:tc>
          <w:tcPr>
            <w:tcW w:w="567" w:type="dxa"/>
          </w:tcPr>
          <w:p w:rsidR="00D44694" w:rsidRPr="00A34325" w:rsidRDefault="00D44694" w:rsidP="00D44694">
            <w:pPr>
              <w:autoSpaceDE w:val="0"/>
              <w:autoSpaceDN w:val="0"/>
              <w:adjustRightInd w:val="0"/>
              <w:jc w:val="center"/>
              <w:rPr>
                <w:sz w:val="18"/>
                <w:szCs w:val="18"/>
              </w:rPr>
            </w:pPr>
            <w:r w:rsidRPr="00A34325">
              <w:rPr>
                <w:sz w:val="18"/>
                <w:szCs w:val="18"/>
              </w:rPr>
              <w:t>0200105210</w:t>
            </w:r>
          </w:p>
        </w:tc>
        <w:tc>
          <w:tcPr>
            <w:tcW w:w="567" w:type="dxa"/>
          </w:tcPr>
          <w:p w:rsidR="00D44694" w:rsidRPr="00A34325" w:rsidRDefault="00D44694" w:rsidP="00D44694">
            <w:pPr>
              <w:autoSpaceDE w:val="0"/>
              <w:autoSpaceDN w:val="0"/>
              <w:adjustRightInd w:val="0"/>
              <w:jc w:val="center"/>
              <w:rPr>
                <w:sz w:val="18"/>
                <w:szCs w:val="18"/>
              </w:rPr>
            </w:pPr>
            <w:r w:rsidRPr="00A34325">
              <w:rPr>
                <w:sz w:val="18"/>
                <w:szCs w:val="18"/>
              </w:rPr>
              <w:t>240</w:t>
            </w:r>
          </w:p>
        </w:tc>
        <w:tc>
          <w:tcPr>
            <w:tcW w:w="709" w:type="dxa"/>
          </w:tcPr>
          <w:p w:rsidR="00D44694" w:rsidRPr="00A34325" w:rsidRDefault="00D44694" w:rsidP="00D44694">
            <w:pPr>
              <w:autoSpaceDE w:val="0"/>
              <w:autoSpaceDN w:val="0"/>
              <w:adjustRightInd w:val="0"/>
              <w:jc w:val="center"/>
              <w:rPr>
                <w:color w:val="000000"/>
                <w:sz w:val="18"/>
                <w:szCs w:val="18"/>
              </w:rPr>
            </w:pPr>
            <w:r w:rsidRPr="00A34325">
              <w:rPr>
                <w:color w:val="000000"/>
                <w:sz w:val="18"/>
                <w:szCs w:val="18"/>
              </w:rPr>
              <w:t>235,123</w:t>
            </w:r>
          </w:p>
        </w:tc>
        <w:tc>
          <w:tcPr>
            <w:tcW w:w="709" w:type="dxa"/>
          </w:tcPr>
          <w:p w:rsidR="00D44694" w:rsidRPr="00A34325" w:rsidRDefault="00D44694" w:rsidP="00D44694">
            <w:pPr>
              <w:autoSpaceDE w:val="0"/>
              <w:autoSpaceDN w:val="0"/>
              <w:adjustRightInd w:val="0"/>
              <w:jc w:val="center"/>
              <w:rPr>
                <w:color w:val="000000"/>
                <w:sz w:val="18"/>
                <w:szCs w:val="18"/>
              </w:rPr>
            </w:pPr>
            <w:r w:rsidRPr="00A34325">
              <w:rPr>
                <w:color w:val="000000"/>
                <w:sz w:val="18"/>
                <w:szCs w:val="18"/>
              </w:rPr>
              <w:t>99,399</w:t>
            </w:r>
          </w:p>
        </w:tc>
        <w:tc>
          <w:tcPr>
            <w:tcW w:w="708" w:type="dxa"/>
          </w:tcPr>
          <w:p w:rsidR="00D44694" w:rsidRPr="00A34325" w:rsidRDefault="00D44694" w:rsidP="00D44694">
            <w:pPr>
              <w:autoSpaceDE w:val="0"/>
              <w:autoSpaceDN w:val="0"/>
              <w:adjustRightInd w:val="0"/>
              <w:jc w:val="center"/>
              <w:rPr>
                <w:color w:val="000000"/>
                <w:sz w:val="18"/>
                <w:szCs w:val="18"/>
              </w:rPr>
            </w:pPr>
            <w:r w:rsidRPr="00A34325">
              <w:rPr>
                <w:color w:val="000000"/>
                <w:sz w:val="18"/>
                <w:szCs w:val="18"/>
              </w:rPr>
              <w:t>7,136</w:t>
            </w:r>
          </w:p>
        </w:tc>
        <w:tc>
          <w:tcPr>
            <w:tcW w:w="709" w:type="dxa"/>
          </w:tcPr>
          <w:p w:rsidR="00D44694" w:rsidRPr="00A34325" w:rsidRDefault="00D44694" w:rsidP="00D44694">
            <w:pPr>
              <w:autoSpaceDE w:val="0"/>
              <w:autoSpaceDN w:val="0"/>
              <w:adjustRightInd w:val="0"/>
              <w:jc w:val="center"/>
              <w:rPr>
                <w:color w:val="000000"/>
                <w:sz w:val="18"/>
                <w:szCs w:val="18"/>
              </w:rPr>
            </w:pPr>
            <w:r w:rsidRPr="00A34325">
              <w:rPr>
                <w:color w:val="000000"/>
                <w:sz w:val="18"/>
                <w:szCs w:val="18"/>
              </w:rPr>
              <w:t>9,150</w:t>
            </w:r>
          </w:p>
        </w:tc>
        <w:tc>
          <w:tcPr>
            <w:tcW w:w="567" w:type="dxa"/>
          </w:tcPr>
          <w:p w:rsidR="00D44694" w:rsidRPr="00A34325" w:rsidRDefault="00D44694" w:rsidP="00D44694">
            <w:pPr>
              <w:autoSpaceDE w:val="0"/>
              <w:autoSpaceDN w:val="0"/>
              <w:adjustRightInd w:val="0"/>
              <w:jc w:val="center"/>
              <w:rPr>
                <w:color w:val="000000"/>
                <w:sz w:val="18"/>
                <w:szCs w:val="18"/>
              </w:rPr>
            </w:pPr>
            <w:r w:rsidRPr="00A34325">
              <w:rPr>
                <w:color w:val="000000"/>
                <w:sz w:val="18"/>
                <w:szCs w:val="18"/>
              </w:rPr>
              <w:t>9,150</w:t>
            </w:r>
          </w:p>
        </w:tc>
        <w:tc>
          <w:tcPr>
            <w:tcW w:w="567" w:type="dxa"/>
          </w:tcPr>
          <w:p w:rsidR="00D44694" w:rsidRPr="00A34325" w:rsidRDefault="00D44694" w:rsidP="00D44694">
            <w:pPr>
              <w:autoSpaceDE w:val="0"/>
              <w:autoSpaceDN w:val="0"/>
              <w:adjustRightInd w:val="0"/>
              <w:jc w:val="center"/>
              <w:rPr>
                <w:color w:val="000000"/>
                <w:sz w:val="18"/>
                <w:szCs w:val="18"/>
              </w:rPr>
            </w:pPr>
            <w:r w:rsidRPr="00A34325">
              <w:rPr>
                <w:color w:val="000000"/>
                <w:sz w:val="18"/>
                <w:szCs w:val="18"/>
              </w:rPr>
              <w:t>9,150</w:t>
            </w:r>
          </w:p>
        </w:tc>
      </w:tr>
      <w:tr w:rsidR="00D44694" w:rsidRPr="00A34325" w:rsidTr="00D44694">
        <w:trPr>
          <w:tblCellSpacing w:w="5" w:type="nil"/>
        </w:trPr>
        <w:tc>
          <w:tcPr>
            <w:tcW w:w="501" w:type="dxa"/>
            <w:vMerge/>
          </w:tcPr>
          <w:p w:rsidR="00D44694" w:rsidRPr="00A34325" w:rsidRDefault="00D44694" w:rsidP="00D44694">
            <w:pPr>
              <w:autoSpaceDE w:val="0"/>
              <w:autoSpaceDN w:val="0"/>
              <w:adjustRightInd w:val="0"/>
              <w:jc w:val="center"/>
              <w:rPr>
                <w:sz w:val="18"/>
                <w:szCs w:val="18"/>
              </w:rPr>
            </w:pPr>
          </w:p>
        </w:tc>
        <w:tc>
          <w:tcPr>
            <w:tcW w:w="850" w:type="dxa"/>
            <w:vMerge/>
          </w:tcPr>
          <w:p w:rsidR="00D44694" w:rsidRPr="00A34325" w:rsidRDefault="00D44694" w:rsidP="00D44694">
            <w:pPr>
              <w:autoSpaceDE w:val="0"/>
              <w:autoSpaceDN w:val="0"/>
              <w:adjustRightInd w:val="0"/>
              <w:jc w:val="center"/>
              <w:rPr>
                <w:sz w:val="18"/>
                <w:szCs w:val="18"/>
              </w:rPr>
            </w:pPr>
          </w:p>
        </w:tc>
        <w:tc>
          <w:tcPr>
            <w:tcW w:w="1276" w:type="dxa"/>
            <w:vMerge/>
          </w:tcPr>
          <w:p w:rsidR="00D44694" w:rsidRPr="00A34325" w:rsidRDefault="00D44694" w:rsidP="00D44694">
            <w:pPr>
              <w:autoSpaceDE w:val="0"/>
              <w:autoSpaceDN w:val="0"/>
              <w:adjustRightInd w:val="0"/>
              <w:jc w:val="center"/>
              <w:rPr>
                <w:sz w:val="18"/>
                <w:szCs w:val="18"/>
              </w:rPr>
            </w:pPr>
          </w:p>
        </w:tc>
        <w:tc>
          <w:tcPr>
            <w:tcW w:w="1054" w:type="dxa"/>
            <w:vMerge/>
          </w:tcPr>
          <w:p w:rsidR="00D44694" w:rsidRPr="00A34325" w:rsidRDefault="00D44694" w:rsidP="00D44694">
            <w:pPr>
              <w:autoSpaceDE w:val="0"/>
              <w:autoSpaceDN w:val="0"/>
              <w:adjustRightInd w:val="0"/>
              <w:rPr>
                <w:sz w:val="18"/>
                <w:szCs w:val="18"/>
              </w:rPr>
            </w:pPr>
          </w:p>
        </w:tc>
        <w:tc>
          <w:tcPr>
            <w:tcW w:w="789" w:type="dxa"/>
          </w:tcPr>
          <w:p w:rsidR="00D44694" w:rsidRPr="00A34325" w:rsidRDefault="00D44694" w:rsidP="00D44694">
            <w:pPr>
              <w:autoSpaceDE w:val="0"/>
              <w:autoSpaceDN w:val="0"/>
              <w:adjustRightInd w:val="0"/>
              <w:jc w:val="center"/>
              <w:rPr>
                <w:sz w:val="18"/>
                <w:szCs w:val="18"/>
              </w:rPr>
            </w:pPr>
            <w:r w:rsidRPr="00A34325">
              <w:rPr>
                <w:sz w:val="18"/>
                <w:szCs w:val="18"/>
              </w:rPr>
              <w:t>901</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08</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01</w:t>
            </w:r>
          </w:p>
        </w:tc>
        <w:tc>
          <w:tcPr>
            <w:tcW w:w="567" w:type="dxa"/>
          </w:tcPr>
          <w:p w:rsidR="00D44694" w:rsidRPr="00A34325" w:rsidRDefault="00D44694" w:rsidP="00D44694">
            <w:pPr>
              <w:autoSpaceDE w:val="0"/>
              <w:autoSpaceDN w:val="0"/>
              <w:adjustRightInd w:val="0"/>
              <w:jc w:val="center"/>
              <w:rPr>
                <w:sz w:val="18"/>
                <w:szCs w:val="18"/>
              </w:rPr>
            </w:pPr>
            <w:r w:rsidRPr="00A34325">
              <w:rPr>
                <w:sz w:val="18"/>
                <w:szCs w:val="18"/>
              </w:rPr>
              <w:t>0200164730</w:t>
            </w:r>
          </w:p>
        </w:tc>
        <w:tc>
          <w:tcPr>
            <w:tcW w:w="567" w:type="dxa"/>
          </w:tcPr>
          <w:p w:rsidR="00D44694" w:rsidRPr="00A34325" w:rsidRDefault="00D44694" w:rsidP="00D44694">
            <w:pPr>
              <w:autoSpaceDE w:val="0"/>
              <w:autoSpaceDN w:val="0"/>
              <w:adjustRightInd w:val="0"/>
              <w:jc w:val="center"/>
              <w:rPr>
                <w:sz w:val="18"/>
                <w:szCs w:val="18"/>
              </w:rPr>
            </w:pPr>
          </w:p>
        </w:tc>
        <w:tc>
          <w:tcPr>
            <w:tcW w:w="709" w:type="dxa"/>
            <w:vAlign w:val="center"/>
          </w:tcPr>
          <w:p w:rsidR="00D44694" w:rsidRPr="00A34325" w:rsidRDefault="00D44694" w:rsidP="00D44694">
            <w:pPr>
              <w:jc w:val="center"/>
              <w:outlineLvl w:val="6"/>
              <w:rPr>
                <w:color w:val="000000"/>
                <w:sz w:val="18"/>
                <w:szCs w:val="18"/>
              </w:rPr>
            </w:pPr>
            <w:r w:rsidRPr="00A34325">
              <w:rPr>
                <w:color w:val="000000"/>
                <w:sz w:val="18"/>
                <w:szCs w:val="18"/>
              </w:rPr>
              <w:t>349,015</w:t>
            </w:r>
          </w:p>
        </w:tc>
        <w:tc>
          <w:tcPr>
            <w:tcW w:w="709" w:type="dxa"/>
            <w:vAlign w:val="center"/>
          </w:tcPr>
          <w:p w:rsidR="00D44694" w:rsidRPr="00A34325" w:rsidRDefault="00D44694" w:rsidP="00D44694">
            <w:pPr>
              <w:jc w:val="center"/>
              <w:outlineLvl w:val="6"/>
              <w:rPr>
                <w:color w:val="000000"/>
                <w:sz w:val="18"/>
                <w:szCs w:val="18"/>
              </w:rPr>
            </w:pPr>
            <w:r w:rsidRPr="00A34325">
              <w:rPr>
                <w:color w:val="000000"/>
                <w:sz w:val="18"/>
                <w:szCs w:val="18"/>
              </w:rPr>
              <w:t>349,015</w:t>
            </w:r>
          </w:p>
        </w:tc>
        <w:tc>
          <w:tcPr>
            <w:tcW w:w="708" w:type="dxa"/>
            <w:vAlign w:val="center"/>
          </w:tcPr>
          <w:p w:rsidR="00D44694" w:rsidRPr="00A34325" w:rsidRDefault="00D44694" w:rsidP="00D44694">
            <w:pPr>
              <w:jc w:val="center"/>
              <w:outlineLvl w:val="6"/>
              <w:rPr>
                <w:color w:val="000000"/>
                <w:sz w:val="18"/>
                <w:szCs w:val="18"/>
              </w:rPr>
            </w:pPr>
            <w:r w:rsidRPr="00A34325">
              <w:rPr>
                <w:color w:val="000000"/>
                <w:sz w:val="18"/>
                <w:szCs w:val="18"/>
              </w:rPr>
              <w:t>349,015</w:t>
            </w:r>
          </w:p>
        </w:tc>
        <w:tc>
          <w:tcPr>
            <w:tcW w:w="709" w:type="dxa"/>
            <w:vAlign w:val="center"/>
          </w:tcPr>
          <w:p w:rsidR="00D44694" w:rsidRPr="00A34325" w:rsidRDefault="00D44694" w:rsidP="00D44694">
            <w:pPr>
              <w:jc w:val="center"/>
              <w:outlineLvl w:val="6"/>
              <w:rPr>
                <w:color w:val="000000"/>
                <w:sz w:val="18"/>
                <w:szCs w:val="18"/>
              </w:rPr>
            </w:pPr>
            <w:r w:rsidRPr="00A34325">
              <w:rPr>
                <w:color w:val="000000"/>
                <w:sz w:val="18"/>
                <w:szCs w:val="18"/>
              </w:rPr>
              <w:t>349,015</w:t>
            </w:r>
          </w:p>
        </w:tc>
        <w:tc>
          <w:tcPr>
            <w:tcW w:w="567" w:type="dxa"/>
            <w:vAlign w:val="center"/>
          </w:tcPr>
          <w:p w:rsidR="00D44694" w:rsidRPr="00A34325" w:rsidRDefault="00D44694" w:rsidP="00D44694">
            <w:pPr>
              <w:jc w:val="center"/>
              <w:outlineLvl w:val="6"/>
              <w:rPr>
                <w:color w:val="000000"/>
                <w:sz w:val="18"/>
                <w:szCs w:val="18"/>
              </w:rPr>
            </w:pPr>
            <w:r w:rsidRPr="00A34325">
              <w:rPr>
                <w:color w:val="000000"/>
                <w:sz w:val="18"/>
                <w:szCs w:val="18"/>
              </w:rPr>
              <w:t>349,015</w:t>
            </w:r>
          </w:p>
        </w:tc>
        <w:tc>
          <w:tcPr>
            <w:tcW w:w="567" w:type="dxa"/>
            <w:vAlign w:val="center"/>
          </w:tcPr>
          <w:p w:rsidR="00D44694" w:rsidRPr="00A34325" w:rsidRDefault="00D44694" w:rsidP="00D44694">
            <w:pPr>
              <w:jc w:val="center"/>
              <w:outlineLvl w:val="6"/>
              <w:rPr>
                <w:color w:val="000000"/>
                <w:sz w:val="18"/>
                <w:szCs w:val="18"/>
              </w:rPr>
            </w:pPr>
            <w:r w:rsidRPr="00A34325">
              <w:rPr>
                <w:color w:val="000000"/>
                <w:sz w:val="18"/>
                <w:szCs w:val="18"/>
              </w:rPr>
              <w:t>349,015</w:t>
            </w:r>
          </w:p>
        </w:tc>
      </w:tr>
      <w:tr w:rsidR="00D44694" w:rsidRPr="00A34325" w:rsidTr="00D44694">
        <w:trPr>
          <w:tblCellSpacing w:w="5" w:type="nil"/>
        </w:trPr>
        <w:tc>
          <w:tcPr>
            <w:tcW w:w="501" w:type="dxa"/>
            <w:vMerge/>
          </w:tcPr>
          <w:p w:rsidR="00D44694" w:rsidRPr="00A34325" w:rsidRDefault="00D44694" w:rsidP="00D44694">
            <w:pPr>
              <w:autoSpaceDE w:val="0"/>
              <w:autoSpaceDN w:val="0"/>
              <w:adjustRightInd w:val="0"/>
              <w:jc w:val="center"/>
              <w:rPr>
                <w:sz w:val="18"/>
                <w:szCs w:val="18"/>
              </w:rPr>
            </w:pPr>
          </w:p>
        </w:tc>
        <w:tc>
          <w:tcPr>
            <w:tcW w:w="850" w:type="dxa"/>
            <w:vMerge/>
          </w:tcPr>
          <w:p w:rsidR="00D44694" w:rsidRPr="00A34325" w:rsidRDefault="00D44694" w:rsidP="00D44694">
            <w:pPr>
              <w:autoSpaceDE w:val="0"/>
              <w:autoSpaceDN w:val="0"/>
              <w:adjustRightInd w:val="0"/>
              <w:jc w:val="center"/>
              <w:rPr>
                <w:sz w:val="18"/>
                <w:szCs w:val="18"/>
              </w:rPr>
            </w:pPr>
          </w:p>
        </w:tc>
        <w:tc>
          <w:tcPr>
            <w:tcW w:w="1276" w:type="dxa"/>
            <w:vMerge/>
          </w:tcPr>
          <w:p w:rsidR="00D44694" w:rsidRPr="00A34325" w:rsidRDefault="00D44694" w:rsidP="00D44694">
            <w:pPr>
              <w:autoSpaceDE w:val="0"/>
              <w:autoSpaceDN w:val="0"/>
              <w:adjustRightInd w:val="0"/>
              <w:jc w:val="center"/>
              <w:rPr>
                <w:sz w:val="18"/>
                <w:szCs w:val="18"/>
              </w:rPr>
            </w:pPr>
          </w:p>
        </w:tc>
        <w:tc>
          <w:tcPr>
            <w:tcW w:w="1054" w:type="dxa"/>
            <w:vMerge/>
          </w:tcPr>
          <w:p w:rsidR="00D44694" w:rsidRPr="00A34325" w:rsidRDefault="00D44694" w:rsidP="00D44694">
            <w:pPr>
              <w:autoSpaceDE w:val="0"/>
              <w:autoSpaceDN w:val="0"/>
              <w:adjustRightInd w:val="0"/>
              <w:rPr>
                <w:sz w:val="18"/>
                <w:szCs w:val="18"/>
              </w:rPr>
            </w:pPr>
          </w:p>
        </w:tc>
        <w:tc>
          <w:tcPr>
            <w:tcW w:w="789" w:type="dxa"/>
          </w:tcPr>
          <w:p w:rsidR="00D44694" w:rsidRPr="00A34325" w:rsidRDefault="00D44694" w:rsidP="00D44694">
            <w:pPr>
              <w:autoSpaceDE w:val="0"/>
              <w:autoSpaceDN w:val="0"/>
              <w:adjustRightInd w:val="0"/>
              <w:jc w:val="center"/>
              <w:rPr>
                <w:sz w:val="18"/>
                <w:szCs w:val="18"/>
              </w:rPr>
            </w:pPr>
            <w:r w:rsidRPr="00A34325">
              <w:rPr>
                <w:sz w:val="18"/>
                <w:szCs w:val="18"/>
              </w:rPr>
              <w:t>901</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08</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01</w:t>
            </w:r>
          </w:p>
        </w:tc>
        <w:tc>
          <w:tcPr>
            <w:tcW w:w="567" w:type="dxa"/>
          </w:tcPr>
          <w:p w:rsidR="00D44694" w:rsidRPr="00A34325" w:rsidRDefault="00D44694" w:rsidP="00D44694">
            <w:pPr>
              <w:autoSpaceDE w:val="0"/>
              <w:autoSpaceDN w:val="0"/>
              <w:adjustRightInd w:val="0"/>
              <w:jc w:val="center"/>
              <w:rPr>
                <w:sz w:val="18"/>
                <w:szCs w:val="18"/>
              </w:rPr>
            </w:pPr>
            <w:r w:rsidRPr="00A34325">
              <w:rPr>
                <w:sz w:val="18"/>
                <w:szCs w:val="18"/>
              </w:rPr>
              <w:t>0200164730</w:t>
            </w:r>
          </w:p>
        </w:tc>
        <w:tc>
          <w:tcPr>
            <w:tcW w:w="567" w:type="dxa"/>
          </w:tcPr>
          <w:p w:rsidR="00D44694" w:rsidRPr="00A34325" w:rsidRDefault="00D44694" w:rsidP="00D44694">
            <w:pPr>
              <w:autoSpaceDE w:val="0"/>
              <w:autoSpaceDN w:val="0"/>
              <w:adjustRightInd w:val="0"/>
              <w:jc w:val="center"/>
              <w:rPr>
                <w:sz w:val="18"/>
                <w:szCs w:val="18"/>
              </w:rPr>
            </w:pPr>
            <w:r w:rsidRPr="00A34325">
              <w:rPr>
                <w:sz w:val="18"/>
                <w:szCs w:val="18"/>
              </w:rPr>
              <w:t>540</w:t>
            </w:r>
          </w:p>
        </w:tc>
        <w:tc>
          <w:tcPr>
            <w:tcW w:w="709" w:type="dxa"/>
          </w:tcPr>
          <w:p w:rsidR="00D44694" w:rsidRPr="00A34325" w:rsidRDefault="00D44694" w:rsidP="00D44694">
            <w:pPr>
              <w:jc w:val="center"/>
              <w:outlineLvl w:val="6"/>
              <w:rPr>
                <w:color w:val="000000"/>
                <w:sz w:val="18"/>
                <w:szCs w:val="18"/>
              </w:rPr>
            </w:pPr>
            <w:r w:rsidRPr="00A34325">
              <w:rPr>
                <w:color w:val="000000"/>
                <w:sz w:val="18"/>
                <w:szCs w:val="18"/>
              </w:rPr>
              <w:t>349,015</w:t>
            </w:r>
          </w:p>
        </w:tc>
        <w:tc>
          <w:tcPr>
            <w:tcW w:w="709" w:type="dxa"/>
          </w:tcPr>
          <w:p w:rsidR="00D44694" w:rsidRPr="00A34325" w:rsidRDefault="00D44694" w:rsidP="00D44694">
            <w:pPr>
              <w:jc w:val="center"/>
              <w:outlineLvl w:val="6"/>
              <w:rPr>
                <w:color w:val="000000"/>
                <w:sz w:val="18"/>
                <w:szCs w:val="18"/>
              </w:rPr>
            </w:pPr>
            <w:r w:rsidRPr="00A34325">
              <w:rPr>
                <w:color w:val="000000"/>
                <w:sz w:val="18"/>
                <w:szCs w:val="18"/>
              </w:rPr>
              <w:t>349,015</w:t>
            </w:r>
          </w:p>
        </w:tc>
        <w:tc>
          <w:tcPr>
            <w:tcW w:w="708" w:type="dxa"/>
          </w:tcPr>
          <w:p w:rsidR="00D44694" w:rsidRPr="00A34325" w:rsidRDefault="00D44694" w:rsidP="00D44694">
            <w:pPr>
              <w:jc w:val="center"/>
              <w:outlineLvl w:val="6"/>
              <w:rPr>
                <w:color w:val="000000"/>
                <w:sz w:val="18"/>
                <w:szCs w:val="18"/>
              </w:rPr>
            </w:pPr>
            <w:r w:rsidRPr="00A34325">
              <w:rPr>
                <w:color w:val="000000"/>
                <w:sz w:val="18"/>
                <w:szCs w:val="18"/>
              </w:rPr>
              <w:t>349,015</w:t>
            </w:r>
          </w:p>
        </w:tc>
        <w:tc>
          <w:tcPr>
            <w:tcW w:w="709" w:type="dxa"/>
          </w:tcPr>
          <w:p w:rsidR="00D44694" w:rsidRPr="00A34325" w:rsidRDefault="00D44694" w:rsidP="00D44694">
            <w:pPr>
              <w:jc w:val="center"/>
              <w:outlineLvl w:val="6"/>
              <w:rPr>
                <w:color w:val="000000"/>
                <w:sz w:val="18"/>
                <w:szCs w:val="18"/>
              </w:rPr>
            </w:pPr>
            <w:r w:rsidRPr="00A34325">
              <w:rPr>
                <w:color w:val="000000"/>
                <w:sz w:val="18"/>
                <w:szCs w:val="18"/>
              </w:rPr>
              <w:t>349,015</w:t>
            </w:r>
          </w:p>
        </w:tc>
        <w:tc>
          <w:tcPr>
            <w:tcW w:w="567" w:type="dxa"/>
          </w:tcPr>
          <w:p w:rsidR="00D44694" w:rsidRPr="00A34325" w:rsidRDefault="00D44694" w:rsidP="00D44694">
            <w:pPr>
              <w:jc w:val="center"/>
              <w:outlineLvl w:val="6"/>
              <w:rPr>
                <w:color w:val="000000"/>
                <w:sz w:val="18"/>
                <w:szCs w:val="18"/>
              </w:rPr>
            </w:pPr>
            <w:r w:rsidRPr="00A34325">
              <w:rPr>
                <w:color w:val="000000"/>
                <w:sz w:val="18"/>
                <w:szCs w:val="18"/>
              </w:rPr>
              <w:t>349,015</w:t>
            </w:r>
          </w:p>
        </w:tc>
        <w:tc>
          <w:tcPr>
            <w:tcW w:w="567" w:type="dxa"/>
          </w:tcPr>
          <w:p w:rsidR="00D44694" w:rsidRPr="00A34325" w:rsidRDefault="00D44694" w:rsidP="00D44694">
            <w:pPr>
              <w:jc w:val="center"/>
              <w:outlineLvl w:val="6"/>
              <w:rPr>
                <w:color w:val="000000"/>
                <w:sz w:val="18"/>
                <w:szCs w:val="18"/>
              </w:rPr>
            </w:pPr>
            <w:r w:rsidRPr="00A34325">
              <w:rPr>
                <w:color w:val="000000"/>
                <w:sz w:val="18"/>
                <w:szCs w:val="18"/>
              </w:rPr>
              <w:t>349,015</w:t>
            </w:r>
          </w:p>
        </w:tc>
      </w:tr>
      <w:tr w:rsidR="00D44694" w:rsidRPr="00A34325" w:rsidTr="00D44694">
        <w:trPr>
          <w:tblCellSpacing w:w="5" w:type="nil"/>
        </w:trPr>
        <w:tc>
          <w:tcPr>
            <w:tcW w:w="501" w:type="dxa"/>
            <w:vMerge w:val="restart"/>
          </w:tcPr>
          <w:p w:rsidR="00D44694" w:rsidRPr="00A34325" w:rsidRDefault="00D44694" w:rsidP="00D44694">
            <w:pPr>
              <w:autoSpaceDE w:val="0"/>
              <w:autoSpaceDN w:val="0"/>
              <w:adjustRightInd w:val="0"/>
              <w:jc w:val="center"/>
              <w:rPr>
                <w:sz w:val="18"/>
                <w:szCs w:val="18"/>
              </w:rPr>
            </w:pPr>
            <w:r w:rsidRPr="00A34325">
              <w:rPr>
                <w:sz w:val="18"/>
                <w:szCs w:val="18"/>
              </w:rPr>
              <w:t>1.1.</w:t>
            </w:r>
          </w:p>
        </w:tc>
        <w:tc>
          <w:tcPr>
            <w:tcW w:w="850" w:type="dxa"/>
            <w:vMerge w:val="restart"/>
          </w:tcPr>
          <w:p w:rsidR="00D44694" w:rsidRPr="00A34325" w:rsidRDefault="00D44694" w:rsidP="00D44694">
            <w:pPr>
              <w:rPr>
                <w:color w:val="000000"/>
                <w:sz w:val="18"/>
                <w:szCs w:val="18"/>
              </w:rPr>
            </w:pPr>
            <w:r w:rsidRPr="00A34325">
              <w:rPr>
                <w:color w:val="000000"/>
                <w:sz w:val="18"/>
                <w:szCs w:val="18"/>
              </w:rPr>
              <w:t>Основное мероприятие</w:t>
            </w:r>
          </w:p>
        </w:tc>
        <w:tc>
          <w:tcPr>
            <w:tcW w:w="1276" w:type="dxa"/>
            <w:vMerge w:val="restart"/>
          </w:tcPr>
          <w:p w:rsidR="00D44694" w:rsidRPr="00A34325" w:rsidRDefault="00D44694" w:rsidP="00D44694">
            <w:pPr>
              <w:autoSpaceDE w:val="0"/>
              <w:autoSpaceDN w:val="0"/>
              <w:adjustRightInd w:val="0"/>
              <w:rPr>
                <w:sz w:val="18"/>
                <w:szCs w:val="18"/>
              </w:rPr>
            </w:pPr>
            <w:r w:rsidRPr="00A34325">
              <w:rPr>
                <w:sz w:val="18"/>
                <w:szCs w:val="18"/>
              </w:rPr>
              <w:t>Создание условий для организации досуга и обеспечения жителей поселения услугами организации досуга.</w:t>
            </w:r>
          </w:p>
        </w:tc>
        <w:tc>
          <w:tcPr>
            <w:tcW w:w="1054" w:type="dxa"/>
          </w:tcPr>
          <w:p w:rsidR="00D44694" w:rsidRPr="00A34325" w:rsidRDefault="00D44694" w:rsidP="00D44694">
            <w:pPr>
              <w:autoSpaceDE w:val="0"/>
              <w:autoSpaceDN w:val="0"/>
              <w:adjustRightInd w:val="0"/>
              <w:rPr>
                <w:sz w:val="18"/>
                <w:szCs w:val="18"/>
              </w:rPr>
            </w:pPr>
            <w:r w:rsidRPr="00A34325">
              <w:rPr>
                <w:sz w:val="18"/>
                <w:szCs w:val="18"/>
              </w:rPr>
              <w:t xml:space="preserve">всего </w:t>
            </w:r>
          </w:p>
        </w:tc>
        <w:tc>
          <w:tcPr>
            <w:tcW w:w="789" w:type="dxa"/>
          </w:tcPr>
          <w:p w:rsidR="00D44694" w:rsidRPr="00A34325" w:rsidRDefault="00D44694" w:rsidP="00D44694">
            <w:pPr>
              <w:autoSpaceDE w:val="0"/>
              <w:autoSpaceDN w:val="0"/>
              <w:adjustRightInd w:val="0"/>
              <w:jc w:val="center"/>
              <w:rPr>
                <w:sz w:val="18"/>
                <w:szCs w:val="18"/>
              </w:rPr>
            </w:pPr>
            <w:r w:rsidRPr="00A34325">
              <w:rPr>
                <w:sz w:val="18"/>
                <w:szCs w:val="18"/>
              </w:rPr>
              <w:t>901</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08</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01</w:t>
            </w:r>
          </w:p>
        </w:tc>
        <w:tc>
          <w:tcPr>
            <w:tcW w:w="567" w:type="dxa"/>
          </w:tcPr>
          <w:p w:rsidR="00D44694" w:rsidRPr="00A34325" w:rsidRDefault="00D44694" w:rsidP="00D44694">
            <w:pPr>
              <w:autoSpaceDE w:val="0"/>
              <w:autoSpaceDN w:val="0"/>
              <w:adjustRightInd w:val="0"/>
              <w:jc w:val="center"/>
              <w:rPr>
                <w:sz w:val="18"/>
                <w:szCs w:val="18"/>
              </w:rPr>
            </w:pPr>
          </w:p>
        </w:tc>
        <w:tc>
          <w:tcPr>
            <w:tcW w:w="567" w:type="dxa"/>
          </w:tcPr>
          <w:p w:rsidR="00D44694" w:rsidRPr="00A34325" w:rsidRDefault="00D44694" w:rsidP="00D44694">
            <w:pPr>
              <w:autoSpaceDE w:val="0"/>
              <w:autoSpaceDN w:val="0"/>
              <w:adjustRightInd w:val="0"/>
              <w:jc w:val="center"/>
              <w:rPr>
                <w:sz w:val="18"/>
                <w:szCs w:val="18"/>
              </w:rPr>
            </w:pPr>
          </w:p>
        </w:tc>
        <w:tc>
          <w:tcPr>
            <w:tcW w:w="709" w:type="dxa"/>
          </w:tcPr>
          <w:p w:rsidR="00D44694" w:rsidRPr="00A34325" w:rsidRDefault="00D44694" w:rsidP="00D44694">
            <w:pPr>
              <w:jc w:val="center"/>
              <w:rPr>
                <w:color w:val="000000"/>
                <w:sz w:val="18"/>
                <w:szCs w:val="18"/>
              </w:rPr>
            </w:pPr>
            <w:r w:rsidRPr="00A34325">
              <w:rPr>
                <w:color w:val="000000"/>
                <w:sz w:val="18"/>
                <w:szCs w:val="18"/>
              </w:rPr>
              <w:t>584,138</w:t>
            </w:r>
          </w:p>
        </w:tc>
        <w:tc>
          <w:tcPr>
            <w:tcW w:w="709" w:type="dxa"/>
          </w:tcPr>
          <w:p w:rsidR="00D44694" w:rsidRPr="00A34325" w:rsidRDefault="00D44694" w:rsidP="00D44694">
            <w:pPr>
              <w:jc w:val="center"/>
              <w:rPr>
                <w:color w:val="000000"/>
                <w:sz w:val="18"/>
                <w:szCs w:val="18"/>
              </w:rPr>
            </w:pPr>
            <w:r w:rsidRPr="00A34325">
              <w:rPr>
                <w:color w:val="000000"/>
                <w:sz w:val="18"/>
                <w:szCs w:val="18"/>
              </w:rPr>
              <w:t>448,414</w:t>
            </w:r>
          </w:p>
        </w:tc>
        <w:tc>
          <w:tcPr>
            <w:tcW w:w="708" w:type="dxa"/>
          </w:tcPr>
          <w:p w:rsidR="00D44694" w:rsidRPr="00A34325" w:rsidRDefault="00D44694" w:rsidP="00D44694">
            <w:pPr>
              <w:jc w:val="center"/>
              <w:rPr>
                <w:color w:val="000000"/>
                <w:sz w:val="18"/>
                <w:szCs w:val="18"/>
              </w:rPr>
            </w:pPr>
            <w:r w:rsidRPr="00A34325">
              <w:rPr>
                <w:color w:val="000000"/>
                <w:sz w:val="18"/>
                <w:szCs w:val="18"/>
              </w:rPr>
              <w:t>356,151</w:t>
            </w:r>
          </w:p>
        </w:tc>
        <w:tc>
          <w:tcPr>
            <w:tcW w:w="709" w:type="dxa"/>
          </w:tcPr>
          <w:p w:rsidR="00D44694" w:rsidRPr="00A34325" w:rsidRDefault="00D44694" w:rsidP="00D44694">
            <w:pPr>
              <w:jc w:val="center"/>
              <w:rPr>
                <w:color w:val="000000"/>
                <w:sz w:val="18"/>
                <w:szCs w:val="18"/>
              </w:rPr>
            </w:pPr>
            <w:r w:rsidRPr="00A34325">
              <w:rPr>
                <w:color w:val="000000"/>
                <w:sz w:val="18"/>
                <w:szCs w:val="18"/>
              </w:rPr>
              <w:t>358,165</w:t>
            </w:r>
          </w:p>
        </w:tc>
        <w:tc>
          <w:tcPr>
            <w:tcW w:w="567" w:type="dxa"/>
          </w:tcPr>
          <w:p w:rsidR="00D44694" w:rsidRPr="00A34325" w:rsidRDefault="00D44694" w:rsidP="00D44694">
            <w:pPr>
              <w:jc w:val="center"/>
              <w:rPr>
                <w:color w:val="000000"/>
                <w:sz w:val="18"/>
                <w:szCs w:val="18"/>
              </w:rPr>
            </w:pPr>
            <w:r w:rsidRPr="00A34325">
              <w:rPr>
                <w:color w:val="000000"/>
                <w:sz w:val="18"/>
                <w:szCs w:val="18"/>
              </w:rPr>
              <w:t>358,165</w:t>
            </w:r>
          </w:p>
        </w:tc>
        <w:tc>
          <w:tcPr>
            <w:tcW w:w="567" w:type="dxa"/>
          </w:tcPr>
          <w:p w:rsidR="00D44694" w:rsidRPr="00A34325" w:rsidRDefault="00D44694" w:rsidP="00D44694">
            <w:pPr>
              <w:jc w:val="center"/>
              <w:rPr>
                <w:color w:val="000000"/>
                <w:sz w:val="18"/>
                <w:szCs w:val="18"/>
              </w:rPr>
            </w:pPr>
            <w:r w:rsidRPr="00A34325">
              <w:rPr>
                <w:color w:val="000000"/>
                <w:sz w:val="18"/>
                <w:szCs w:val="18"/>
              </w:rPr>
              <w:t>358,165</w:t>
            </w:r>
          </w:p>
        </w:tc>
      </w:tr>
      <w:tr w:rsidR="00D44694" w:rsidRPr="00A34325" w:rsidTr="00D44694">
        <w:trPr>
          <w:tblCellSpacing w:w="5" w:type="nil"/>
        </w:trPr>
        <w:tc>
          <w:tcPr>
            <w:tcW w:w="501" w:type="dxa"/>
            <w:vMerge/>
          </w:tcPr>
          <w:p w:rsidR="00D44694" w:rsidRPr="00A34325" w:rsidRDefault="00D44694" w:rsidP="00D44694">
            <w:pPr>
              <w:autoSpaceDE w:val="0"/>
              <w:autoSpaceDN w:val="0"/>
              <w:adjustRightInd w:val="0"/>
              <w:jc w:val="center"/>
              <w:rPr>
                <w:sz w:val="18"/>
                <w:szCs w:val="18"/>
              </w:rPr>
            </w:pPr>
          </w:p>
        </w:tc>
        <w:tc>
          <w:tcPr>
            <w:tcW w:w="850" w:type="dxa"/>
            <w:vMerge/>
          </w:tcPr>
          <w:p w:rsidR="00D44694" w:rsidRPr="00A34325" w:rsidRDefault="00D44694" w:rsidP="00D44694">
            <w:pPr>
              <w:autoSpaceDE w:val="0"/>
              <w:autoSpaceDN w:val="0"/>
              <w:adjustRightInd w:val="0"/>
              <w:jc w:val="center"/>
              <w:rPr>
                <w:sz w:val="18"/>
                <w:szCs w:val="18"/>
              </w:rPr>
            </w:pPr>
          </w:p>
        </w:tc>
        <w:tc>
          <w:tcPr>
            <w:tcW w:w="1276" w:type="dxa"/>
            <w:vMerge/>
          </w:tcPr>
          <w:p w:rsidR="00D44694" w:rsidRPr="00A34325" w:rsidRDefault="00D44694" w:rsidP="00D44694">
            <w:pPr>
              <w:autoSpaceDE w:val="0"/>
              <w:autoSpaceDN w:val="0"/>
              <w:adjustRightInd w:val="0"/>
              <w:jc w:val="center"/>
              <w:rPr>
                <w:sz w:val="18"/>
                <w:szCs w:val="18"/>
              </w:rPr>
            </w:pPr>
          </w:p>
        </w:tc>
        <w:tc>
          <w:tcPr>
            <w:tcW w:w="1054" w:type="dxa"/>
            <w:vMerge w:val="restart"/>
          </w:tcPr>
          <w:p w:rsidR="00D44694" w:rsidRPr="00A34325" w:rsidRDefault="00D44694" w:rsidP="00D44694">
            <w:pPr>
              <w:autoSpaceDE w:val="0"/>
              <w:autoSpaceDN w:val="0"/>
              <w:adjustRightInd w:val="0"/>
              <w:rPr>
                <w:sz w:val="18"/>
                <w:szCs w:val="18"/>
              </w:rPr>
            </w:pPr>
            <w:proofErr w:type="gramStart"/>
            <w:r w:rsidRPr="00A34325">
              <w:rPr>
                <w:sz w:val="18"/>
                <w:szCs w:val="18"/>
              </w:rPr>
              <w:t xml:space="preserve">Администрация </w:t>
            </w:r>
            <w:r w:rsidRPr="00A34325">
              <w:rPr>
                <w:color w:val="000000"/>
                <w:sz w:val="18"/>
                <w:szCs w:val="18"/>
              </w:rPr>
              <w:t xml:space="preserve"> Мошковского</w:t>
            </w:r>
            <w:proofErr w:type="gramEnd"/>
            <w:r w:rsidRPr="00A34325">
              <w:rPr>
                <w:sz w:val="18"/>
                <w:szCs w:val="18"/>
              </w:rPr>
              <w:t xml:space="preserve">  сельсовета Бековского района Пензенской области </w:t>
            </w:r>
          </w:p>
        </w:tc>
        <w:tc>
          <w:tcPr>
            <w:tcW w:w="789" w:type="dxa"/>
          </w:tcPr>
          <w:p w:rsidR="00D44694" w:rsidRPr="00A34325" w:rsidRDefault="00D44694" w:rsidP="00D44694">
            <w:pPr>
              <w:autoSpaceDE w:val="0"/>
              <w:autoSpaceDN w:val="0"/>
              <w:adjustRightInd w:val="0"/>
              <w:jc w:val="center"/>
              <w:rPr>
                <w:sz w:val="18"/>
                <w:szCs w:val="18"/>
              </w:rPr>
            </w:pPr>
            <w:r w:rsidRPr="00A34325">
              <w:rPr>
                <w:sz w:val="18"/>
                <w:szCs w:val="18"/>
              </w:rPr>
              <w:t>901</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08</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01</w:t>
            </w:r>
          </w:p>
        </w:tc>
        <w:tc>
          <w:tcPr>
            <w:tcW w:w="567" w:type="dxa"/>
          </w:tcPr>
          <w:p w:rsidR="00D44694" w:rsidRPr="00A34325" w:rsidRDefault="00D44694" w:rsidP="00D44694">
            <w:pPr>
              <w:autoSpaceDE w:val="0"/>
              <w:autoSpaceDN w:val="0"/>
              <w:adjustRightInd w:val="0"/>
              <w:jc w:val="center"/>
              <w:rPr>
                <w:sz w:val="18"/>
                <w:szCs w:val="18"/>
              </w:rPr>
            </w:pPr>
          </w:p>
        </w:tc>
        <w:tc>
          <w:tcPr>
            <w:tcW w:w="567" w:type="dxa"/>
          </w:tcPr>
          <w:p w:rsidR="00D44694" w:rsidRPr="00A34325" w:rsidRDefault="00D44694" w:rsidP="00D44694">
            <w:pPr>
              <w:autoSpaceDE w:val="0"/>
              <w:autoSpaceDN w:val="0"/>
              <w:adjustRightInd w:val="0"/>
              <w:jc w:val="center"/>
              <w:rPr>
                <w:sz w:val="18"/>
                <w:szCs w:val="18"/>
              </w:rPr>
            </w:pPr>
          </w:p>
        </w:tc>
        <w:tc>
          <w:tcPr>
            <w:tcW w:w="709" w:type="dxa"/>
          </w:tcPr>
          <w:p w:rsidR="00D44694" w:rsidRPr="00A34325" w:rsidRDefault="00D44694" w:rsidP="00D44694">
            <w:pPr>
              <w:jc w:val="center"/>
              <w:rPr>
                <w:color w:val="000000"/>
                <w:sz w:val="18"/>
                <w:szCs w:val="18"/>
              </w:rPr>
            </w:pPr>
            <w:r w:rsidRPr="00A34325">
              <w:rPr>
                <w:color w:val="000000"/>
                <w:sz w:val="18"/>
                <w:szCs w:val="18"/>
              </w:rPr>
              <w:t>584,138</w:t>
            </w:r>
          </w:p>
        </w:tc>
        <w:tc>
          <w:tcPr>
            <w:tcW w:w="709" w:type="dxa"/>
          </w:tcPr>
          <w:p w:rsidR="00D44694" w:rsidRPr="00A34325" w:rsidRDefault="00D44694" w:rsidP="00D44694">
            <w:pPr>
              <w:jc w:val="center"/>
              <w:rPr>
                <w:color w:val="000000"/>
                <w:sz w:val="18"/>
                <w:szCs w:val="18"/>
              </w:rPr>
            </w:pPr>
            <w:r w:rsidRPr="00A34325">
              <w:rPr>
                <w:color w:val="000000"/>
                <w:sz w:val="18"/>
                <w:szCs w:val="18"/>
              </w:rPr>
              <w:t>448,414</w:t>
            </w:r>
          </w:p>
        </w:tc>
        <w:tc>
          <w:tcPr>
            <w:tcW w:w="708" w:type="dxa"/>
          </w:tcPr>
          <w:p w:rsidR="00D44694" w:rsidRPr="00A34325" w:rsidRDefault="00D44694" w:rsidP="00D44694">
            <w:pPr>
              <w:jc w:val="center"/>
              <w:rPr>
                <w:color w:val="000000"/>
                <w:sz w:val="18"/>
                <w:szCs w:val="18"/>
              </w:rPr>
            </w:pPr>
            <w:r w:rsidRPr="00A34325">
              <w:rPr>
                <w:color w:val="000000"/>
                <w:sz w:val="18"/>
                <w:szCs w:val="18"/>
              </w:rPr>
              <w:t>356,151</w:t>
            </w:r>
          </w:p>
        </w:tc>
        <w:tc>
          <w:tcPr>
            <w:tcW w:w="709" w:type="dxa"/>
          </w:tcPr>
          <w:p w:rsidR="00D44694" w:rsidRPr="00A34325" w:rsidRDefault="00D44694" w:rsidP="00D44694">
            <w:pPr>
              <w:jc w:val="center"/>
              <w:rPr>
                <w:color w:val="000000"/>
                <w:sz w:val="18"/>
                <w:szCs w:val="18"/>
              </w:rPr>
            </w:pPr>
            <w:r w:rsidRPr="00A34325">
              <w:rPr>
                <w:color w:val="000000"/>
                <w:sz w:val="18"/>
                <w:szCs w:val="18"/>
              </w:rPr>
              <w:t>358,165</w:t>
            </w:r>
          </w:p>
        </w:tc>
        <w:tc>
          <w:tcPr>
            <w:tcW w:w="567" w:type="dxa"/>
          </w:tcPr>
          <w:p w:rsidR="00D44694" w:rsidRPr="00A34325" w:rsidRDefault="00D44694" w:rsidP="00D44694">
            <w:pPr>
              <w:jc w:val="center"/>
              <w:rPr>
                <w:color w:val="000000"/>
                <w:sz w:val="18"/>
                <w:szCs w:val="18"/>
              </w:rPr>
            </w:pPr>
            <w:r w:rsidRPr="00A34325">
              <w:rPr>
                <w:color w:val="000000"/>
                <w:sz w:val="18"/>
                <w:szCs w:val="18"/>
              </w:rPr>
              <w:t>358,165</w:t>
            </w:r>
          </w:p>
        </w:tc>
        <w:tc>
          <w:tcPr>
            <w:tcW w:w="567" w:type="dxa"/>
          </w:tcPr>
          <w:p w:rsidR="00D44694" w:rsidRPr="00A34325" w:rsidRDefault="00D44694" w:rsidP="00D44694">
            <w:pPr>
              <w:jc w:val="center"/>
              <w:rPr>
                <w:color w:val="000000"/>
                <w:sz w:val="18"/>
                <w:szCs w:val="18"/>
              </w:rPr>
            </w:pPr>
            <w:r w:rsidRPr="00A34325">
              <w:rPr>
                <w:color w:val="000000"/>
                <w:sz w:val="18"/>
                <w:szCs w:val="18"/>
              </w:rPr>
              <w:t>358,165</w:t>
            </w:r>
          </w:p>
        </w:tc>
      </w:tr>
      <w:tr w:rsidR="00D44694" w:rsidRPr="00A34325" w:rsidTr="00D44694">
        <w:trPr>
          <w:tblCellSpacing w:w="5" w:type="nil"/>
        </w:trPr>
        <w:tc>
          <w:tcPr>
            <w:tcW w:w="501" w:type="dxa"/>
            <w:vMerge/>
          </w:tcPr>
          <w:p w:rsidR="00D44694" w:rsidRPr="00A34325" w:rsidRDefault="00D44694" w:rsidP="00D44694">
            <w:pPr>
              <w:autoSpaceDE w:val="0"/>
              <w:autoSpaceDN w:val="0"/>
              <w:adjustRightInd w:val="0"/>
              <w:jc w:val="center"/>
              <w:rPr>
                <w:sz w:val="18"/>
                <w:szCs w:val="18"/>
              </w:rPr>
            </w:pPr>
          </w:p>
        </w:tc>
        <w:tc>
          <w:tcPr>
            <w:tcW w:w="850" w:type="dxa"/>
            <w:vMerge/>
          </w:tcPr>
          <w:p w:rsidR="00D44694" w:rsidRPr="00A34325" w:rsidRDefault="00D44694" w:rsidP="00D44694">
            <w:pPr>
              <w:autoSpaceDE w:val="0"/>
              <w:autoSpaceDN w:val="0"/>
              <w:adjustRightInd w:val="0"/>
              <w:jc w:val="center"/>
              <w:rPr>
                <w:sz w:val="18"/>
                <w:szCs w:val="18"/>
              </w:rPr>
            </w:pPr>
          </w:p>
        </w:tc>
        <w:tc>
          <w:tcPr>
            <w:tcW w:w="1276" w:type="dxa"/>
            <w:vMerge/>
          </w:tcPr>
          <w:p w:rsidR="00D44694" w:rsidRPr="00A34325" w:rsidRDefault="00D44694" w:rsidP="00D44694">
            <w:pPr>
              <w:autoSpaceDE w:val="0"/>
              <w:autoSpaceDN w:val="0"/>
              <w:adjustRightInd w:val="0"/>
              <w:jc w:val="center"/>
              <w:rPr>
                <w:sz w:val="18"/>
                <w:szCs w:val="18"/>
              </w:rPr>
            </w:pPr>
          </w:p>
        </w:tc>
        <w:tc>
          <w:tcPr>
            <w:tcW w:w="1054" w:type="dxa"/>
            <w:vMerge/>
          </w:tcPr>
          <w:p w:rsidR="00D44694" w:rsidRPr="00A34325" w:rsidRDefault="00D44694" w:rsidP="00D44694">
            <w:pPr>
              <w:autoSpaceDE w:val="0"/>
              <w:autoSpaceDN w:val="0"/>
              <w:adjustRightInd w:val="0"/>
              <w:rPr>
                <w:sz w:val="18"/>
                <w:szCs w:val="18"/>
              </w:rPr>
            </w:pPr>
          </w:p>
        </w:tc>
        <w:tc>
          <w:tcPr>
            <w:tcW w:w="789" w:type="dxa"/>
          </w:tcPr>
          <w:p w:rsidR="00D44694" w:rsidRPr="00A34325" w:rsidRDefault="00D44694" w:rsidP="00D44694">
            <w:pPr>
              <w:autoSpaceDE w:val="0"/>
              <w:autoSpaceDN w:val="0"/>
              <w:adjustRightInd w:val="0"/>
              <w:jc w:val="center"/>
              <w:rPr>
                <w:sz w:val="18"/>
                <w:szCs w:val="18"/>
              </w:rPr>
            </w:pPr>
            <w:r w:rsidRPr="00A34325">
              <w:rPr>
                <w:sz w:val="18"/>
                <w:szCs w:val="18"/>
              </w:rPr>
              <w:t>901</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08</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01</w:t>
            </w:r>
          </w:p>
        </w:tc>
        <w:tc>
          <w:tcPr>
            <w:tcW w:w="567" w:type="dxa"/>
          </w:tcPr>
          <w:p w:rsidR="00D44694" w:rsidRPr="00A34325" w:rsidRDefault="00D44694" w:rsidP="00D44694">
            <w:pPr>
              <w:autoSpaceDE w:val="0"/>
              <w:autoSpaceDN w:val="0"/>
              <w:adjustRightInd w:val="0"/>
              <w:jc w:val="center"/>
              <w:rPr>
                <w:sz w:val="18"/>
                <w:szCs w:val="18"/>
              </w:rPr>
            </w:pPr>
            <w:r w:rsidRPr="00A34325">
              <w:rPr>
                <w:sz w:val="18"/>
                <w:szCs w:val="18"/>
              </w:rPr>
              <w:t>0200105210</w:t>
            </w:r>
          </w:p>
        </w:tc>
        <w:tc>
          <w:tcPr>
            <w:tcW w:w="567" w:type="dxa"/>
          </w:tcPr>
          <w:p w:rsidR="00D44694" w:rsidRPr="00A34325" w:rsidRDefault="00D44694" w:rsidP="00D44694">
            <w:pPr>
              <w:autoSpaceDE w:val="0"/>
              <w:autoSpaceDN w:val="0"/>
              <w:adjustRightInd w:val="0"/>
              <w:jc w:val="center"/>
              <w:rPr>
                <w:sz w:val="18"/>
                <w:szCs w:val="18"/>
              </w:rPr>
            </w:pPr>
          </w:p>
        </w:tc>
        <w:tc>
          <w:tcPr>
            <w:tcW w:w="709" w:type="dxa"/>
          </w:tcPr>
          <w:p w:rsidR="00D44694" w:rsidRPr="00A34325" w:rsidRDefault="00D44694" w:rsidP="00D44694">
            <w:pPr>
              <w:autoSpaceDE w:val="0"/>
              <w:autoSpaceDN w:val="0"/>
              <w:adjustRightInd w:val="0"/>
              <w:jc w:val="center"/>
              <w:rPr>
                <w:color w:val="000000"/>
                <w:sz w:val="18"/>
                <w:szCs w:val="18"/>
              </w:rPr>
            </w:pPr>
            <w:r w:rsidRPr="00A34325">
              <w:rPr>
                <w:color w:val="000000"/>
                <w:sz w:val="18"/>
                <w:szCs w:val="18"/>
              </w:rPr>
              <w:t>235,123</w:t>
            </w:r>
          </w:p>
        </w:tc>
        <w:tc>
          <w:tcPr>
            <w:tcW w:w="709" w:type="dxa"/>
          </w:tcPr>
          <w:p w:rsidR="00D44694" w:rsidRPr="00A34325" w:rsidRDefault="00D44694" w:rsidP="00D44694">
            <w:pPr>
              <w:autoSpaceDE w:val="0"/>
              <w:autoSpaceDN w:val="0"/>
              <w:adjustRightInd w:val="0"/>
              <w:jc w:val="center"/>
              <w:rPr>
                <w:color w:val="000000"/>
                <w:sz w:val="18"/>
                <w:szCs w:val="18"/>
              </w:rPr>
            </w:pPr>
            <w:r w:rsidRPr="00A34325">
              <w:rPr>
                <w:color w:val="000000"/>
                <w:sz w:val="18"/>
                <w:szCs w:val="18"/>
              </w:rPr>
              <w:t>99,399</w:t>
            </w:r>
          </w:p>
        </w:tc>
        <w:tc>
          <w:tcPr>
            <w:tcW w:w="708" w:type="dxa"/>
          </w:tcPr>
          <w:p w:rsidR="00D44694" w:rsidRPr="00A34325" w:rsidRDefault="00D44694" w:rsidP="00D44694">
            <w:pPr>
              <w:autoSpaceDE w:val="0"/>
              <w:autoSpaceDN w:val="0"/>
              <w:adjustRightInd w:val="0"/>
              <w:jc w:val="center"/>
              <w:rPr>
                <w:color w:val="000000"/>
                <w:sz w:val="18"/>
                <w:szCs w:val="18"/>
              </w:rPr>
            </w:pPr>
            <w:r w:rsidRPr="00A34325">
              <w:rPr>
                <w:color w:val="000000"/>
                <w:sz w:val="18"/>
                <w:szCs w:val="18"/>
              </w:rPr>
              <w:t>7,136</w:t>
            </w:r>
          </w:p>
        </w:tc>
        <w:tc>
          <w:tcPr>
            <w:tcW w:w="709" w:type="dxa"/>
          </w:tcPr>
          <w:p w:rsidR="00D44694" w:rsidRPr="00A34325" w:rsidRDefault="00D44694" w:rsidP="00D44694">
            <w:pPr>
              <w:autoSpaceDE w:val="0"/>
              <w:autoSpaceDN w:val="0"/>
              <w:adjustRightInd w:val="0"/>
              <w:jc w:val="center"/>
              <w:rPr>
                <w:color w:val="000000"/>
                <w:sz w:val="18"/>
                <w:szCs w:val="18"/>
              </w:rPr>
            </w:pPr>
            <w:r w:rsidRPr="00A34325">
              <w:rPr>
                <w:color w:val="000000"/>
                <w:sz w:val="18"/>
                <w:szCs w:val="18"/>
              </w:rPr>
              <w:t>9,150</w:t>
            </w:r>
          </w:p>
        </w:tc>
        <w:tc>
          <w:tcPr>
            <w:tcW w:w="567" w:type="dxa"/>
          </w:tcPr>
          <w:p w:rsidR="00D44694" w:rsidRPr="00A34325" w:rsidRDefault="00D44694" w:rsidP="00D44694">
            <w:pPr>
              <w:autoSpaceDE w:val="0"/>
              <w:autoSpaceDN w:val="0"/>
              <w:adjustRightInd w:val="0"/>
              <w:jc w:val="center"/>
              <w:rPr>
                <w:color w:val="000000"/>
                <w:sz w:val="18"/>
                <w:szCs w:val="18"/>
              </w:rPr>
            </w:pPr>
            <w:r w:rsidRPr="00A34325">
              <w:rPr>
                <w:color w:val="000000"/>
                <w:sz w:val="18"/>
                <w:szCs w:val="18"/>
              </w:rPr>
              <w:t>9,150</w:t>
            </w:r>
          </w:p>
        </w:tc>
        <w:tc>
          <w:tcPr>
            <w:tcW w:w="567" w:type="dxa"/>
          </w:tcPr>
          <w:p w:rsidR="00D44694" w:rsidRPr="00A34325" w:rsidRDefault="00D44694" w:rsidP="00D44694">
            <w:pPr>
              <w:autoSpaceDE w:val="0"/>
              <w:autoSpaceDN w:val="0"/>
              <w:adjustRightInd w:val="0"/>
              <w:jc w:val="center"/>
              <w:rPr>
                <w:color w:val="000000"/>
                <w:sz w:val="18"/>
                <w:szCs w:val="18"/>
              </w:rPr>
            </w:pPr>
            <w:r w:rsidRPr="00A34325">
              <w:rPr>
                <w:color w:val="000000"/>
                <w:sz w:val="18"/>
                <w:szCs w:val="18"/>
              </w:rPr>
              <w:t>9,150</w:t>
            </w:r>
          </w:p>
        </w:tc>
      </w:tr>
      <w:tr w:rsidR="00D44694" w:rsidRPr="00A34325" w:rsidTr="00D44694">
        <w:trPr>
          <w:tblCellSpacing w:w="5" w:type="nil"/>
        </w:trPr>
        <w:tc>
          <w:tcPr>
            <w:tcW w:w="501" w:type="dxa"/>
            <w:vMerge/>
          </w:tcPr>
          <w:p w:rsidR="00D44694" w:rsidRPr="00A34325" w:rsidRDefault="00D44694" w:rsidP="00D44694">
            <w:pPr>
              <w:autoSpaceDE w:val="0"/>
              <w:autoSpaceDN w:val="0"/>
              <w:adjustRightInd w:val="0"/>
              <w:jc w:val="center"/>
              <w:rPr>
                <w:sz w:val="18"/>
                <w:szCs w:val="18"/>
              </w:rPr>
            </w:pPr>
          </w:p>
        </w:tc>
        <w:tc>
          <w:tcPr>
            <w:tcW w:w="850" w:type="dxa"/>
            <w:vMerge/>
          </w:tcPr>
          <w:p w:rsidR="00D44694" w:rsidRPr="00A34325" w:rsidRDefault="00D44694" w:rsidP="00D44694">
            <w:pPr>
              <w:autoSpaceDE w:val="0"/>
              <w:autoSpaceDN w:val="0"/>
              <w:adjustRightInd w:val="0"/>
              <w:jc w:val="center"/>
              <w:rPr>
                <w:sz w:val="18"/>
                <w:szCs w:val="18"/>
              </w:rPr>
            </w:pPr>
          </w:p>
        </w:tc>
        <w:tc>
          <w:tcPr>
            <w:tcW w:w="1276" w:type="dxa"/>
            <w:vMerge/>
          </w:tcPr>
          <w:p w:rsidR="00D44694" w:rsidRPr="00A34325" w:rsidRDefault="00D44694" w:rsidP="00D44694">
            <w:pPr>
              <w:autoSpaceDE w:val="0"/>
              <w:autoSpaceDN w:val="0"/>
              <w:adjustRightInd w:val="0"/>
              <w:jc w:val="center"/>
              <w:rPr>
                <w:sz w:val="18"/>
                <w:szCs w:val="18"/>
              </w:rPr>
            </w:pPr>
          </w:p>
        </w:tc>
        <w:tc>
          <w:tcPr>
            <w:tcW w:w="1054" w:type="dxa"/>
            <w:vMerge/>
          </w:tcPr>
          <w:p w:rsidR="00D44694" w:rsidRPr="00A34325" w:rsidRDefault="00D44694" w:rsidP="00D44694">
            <w:pPr>
              <w:autoSpaceDE w:val="0"/>
              <w:autoSpaceDN w:val="0"/>
              <w:adjustRightInd w:val="0"/>
              <w:rPr>
                <w:sz w:val="18"/>
                <w:szCs w:val="18"/>
              </w:rPr>
            </w:pPr>
          </w:p>
        </w:tc>
        <w:tc>
          <w:tcPr>
            <w:tcW w:w="789" w:type="dxa"/>
          </w:tcPr>
          <w:p w:rsidR="00D44694" w:rsidRPr="00A34325" w:rsidRDefault="00D44694" w:rsidP="00D44694">
            <w:pPr>
              <w:autoSpaceDE w:val="0"/>
              <w:autoSpaceDN w:val="0"/>
              <w:adjustRightInd w:val="0"/>
              <w:jc w:val="center"/>
              <w:rPr>
                <w:sz w:val="18"/>
                <w:szCs w:val="18"/>
              </w:rPr>
            </w:pPr>
            <w:r w:rsidRPr="00A34325">
              <w:rPr>
                <w:sz w:val="18"/>
                <w:szCs w:val="18"/>
              </w:rPr>
              <w:t>901</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08</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01</w:t>
            </w:r>
          </w:p>
        </w:tc>
        <w:tc>
          <w:tcPr>
            <w:tcW w:w="567" w:type="dxa"/>
          </w:tcPr>
          <w:p w:rsidR="00D44694" w:rsidRPr="00A34325" w:rsidRDefault="00D44694" w:rsidP="00D44694">
            <w:pPr>
              <w:autoSpaceDE w:val="0"/>
              <w:autoSpaceDN w:val="0"/>
              <w:adjustRightInd w:val="0"/>
              <w:jc w:val="center"/>
              <w:rPr>
                <w:sz w:val="18"/>
                <w:szCs w:val="18"/>
              </w:rPr>
            </w:pPr>
            <w:r w:rsidRPr="00A34325">
              <w:rPr>
                <w:sz w:val="18"/>
                <w:szCs w:val="18"/>
              </w:rPr>
              <w:t>0200105210</w:t>
            </w:r>
          </w:p>
        </w:tc>
        <w:tc>
          <w:tcPr>
            <w:tcW w:w="567" w:type="dxa"/>
          </w:tcPr>
          <w:p w:rsidR="00D44694" w:rsidRPr="00A34325" w:rsidRDefault="00D44694" w:rsidP="00D44694">
            <w:pPr>
              <w:autoSpaceDE w:val="0"/>
              <w:autoSpaceDN w:val="0"/>
              <w:adjustRightInd w:val="0"/>
              <w:jc w:val="center"/>
              <w:rPr>
                <w:sz w:val="18"/>
                <w:szCs w:val="18"/>
              </w:rPr>
            </w:pPr>
            <w:r w:rsidRPr="00A34325">
              <w:rPr>
                <w:sz w:val="18"/>
                <w:szCs w:val="18"/>
              </w:rPr>
              <w:t>240</w:t>
            </w:r>
          </w:p>
        </w:tc>
        <w:tc>
          <w:tcPr>
            <w:tcW w:w="709" w:type="dxa"/>
          </w:tcPr>
          <w:p w:rsidR="00D44694" w:rsidRPr="00A34325" w:rsidRDefault="00D44694" w:rsidP="00D44694">
            <w:pPr>
              <w:autoSpaceDE w:val="0"/>
              <w:autoSpaceDN w:val="0"/>
              <w:adjustRightInd w:val="0"/>
              <w:jc w:val="center"/>
              <w:rPr>
                <w:color w:val="000000"/>
                <w:sz w:val="18"/>
                <w:szCs w:val="18"/>
              </w:rPr>
            </w:pPr>
            <w:r w:rsidRPr="00A34325">
              <w:rPr>
                <w:color w:val="000000"/>
                <w:sz w:val="18"/>
                <w:szCs w:val="18"/>
              </w:rPr>
              <w:t>235,123</w:t>
            </w:r>
          </w:p>
        </w:tc>
        <w:tc>
          <w:tcPr>
            <w:tcW w:w="709" w:type="dxa"/>
          </w:tcPr>
          <w:p w:rsidR="00D44694" w:rsidRPr="00A34325" w:rsidRDefault="00D44694" w:rsidP="00D44694">
            <w:pPr>
              <w:autoSpaceDE w:val="0"/>
              <w:autoSpaceDN w:val="0"/>
              <w:adjustRightInd w:val="0"/>
              <w:jc w:val="center"/>
              <w:rPr>
                <w:color w:val="000000"/>
                <w:sz w:val="18"/>
                <w:szCs w:val="18"/>
              </w:rPr>
            </w:pPr>
            <w:r w:rsidRPr="00A34325">
              <w:rPr>
                <w:color w:val="000000"/>
                <w:sz w:val="18"/>
                <w:szCs w:val="18"/>
              </w:rPr>
              <w:t>99,399</w:t>
            </w:r>
          </w:p>
        </w:tc>
        <w:tc>
          <w:tcPr>
            <w:tcW w:w="708" w:type="dxa"/>
          </w:tcPr>
          <w:p w:rsidR="00D44694" w:rsidRPr="00A34325" w:rsidRDefault="00D44694" w:rsidP="00D44694">
            <w:pPr>
              <w:autoSpaceDE w:val="0"/>
              <w:autoSpaceDN w:val="0"/>
              <w:adjustRightInd w:val="0"/>
              <w:jc w:val="center"/>
              <w:rPr>
                <w:color w:val="000000"/>
                <w:sz w:val="18"/>
                <w:szCs w:val="18"/>
              </w:rPr>
            </w:pPr>
            <w:r w:rsidRPr="00A34325">
              <w:rPr>
                <w:color w:val="000000"/>
                <w:sz w:val="18"/>
                <w:szCs w:val="18"/>
              </w:rPr>
              <w:t>7,136</w:t>
            </w:r>
          </w:p>
        </w:tc>
        <w:tc>
          <w:tcPr>
            <w:tcW w:w="709" w:type="dxa"/>
          </w:tcPr>
          <w:p w:rsidR="00D44694" w:rsidRPr="00A34325" w:rsidRDefault="00D44694" w:rsidP="00D44694">
            <w:pPr>
              <w:autoSpaceDE w:val="0"/>
              <w:autoSpaceDN w:val="0"/>
              <w:adjustRightInd w:val="0"/>
              <w:jc w:val="center"/>
              <w:rPr>
                <w:color w:val="000000"/>
                <w:sz w:val="18"/>
                <w:szCs w:val="18"/>
              </w:rPr>
            </w:pPr>
            <w:r w:rsidRPr="00A34325">
              <w:rPr>
                <w:color w:val="000000"/>
                <w:sz w:val="18"/>
                <w:szCs w:val="18"/>
              </w:rPr>
              <w:t>9,150</w:t>
            </w:r>
          </w:p>
        </w:tc>
        <w:tc>
          <w:tcPr>
            <w:tcW w:w="567" w:type="dxa"/>
          </w:tcPr>
          <w:p w:rsidR="00D44694" w:rsidRPr="00A34325" w:rsidRDefault="00D44694" w:rsidP="00D44694">
            <w:pPr>
              <w:autoSpaceDE w:val="0"/>
              <w:autoSpaceDN w:val="0"/>
              <w:adjustRightInd w:val="0"/>
              <w:jc w:val="center"/>
              <w:rPr>
                <w:color w:val="000000"/>
                <w:sz w:val="18"/>
                <w:szCs w:val="18"/>
              </w:rPr>
            </w:pPr>
            <w:r w:rsidRPr="00A34325">
              <w:rPr>
                <w:color w:val="000000"/>
                <w:sz w:val="18"/>
                <w:szCs w:val="18"/>
              </w:rPr>
              <w:t>9,150</w:t>
            </w:r>
          </w:p>
        </w:tc>
        <w:tc>
          <w:tcPr>
            <w:tcW w:w="567" w:type="dxa"/>
          </w:tcPr>
          <w:p w:rsidR="00D44694" w:rsidRPr="00A34325" w:rsidRDefault="00D44694" w:rsidP="00D44694">
            <w:pPr>
              <w:autoSpaceDE w:val="0"/>
              <w:autoSpaceDN w:val="0"/>
              <w:adjustRightInd w:val="0"/>
              <w:jc w:val="center"/>
              <w:rPr>
                <w:color w:val="000000"/>
                <w:sz w:val="18"/>
                <w:szCs w:val="18"/>
              </w:rPr>
            </w:pPr>
            <w:r w:rsidRPr="00A34325">
              <w:rPr>
                <w:color w:val="000000"/>
                <w:sz w:val="18"/>
                <w:szCs w:val="18"/>
              </w:rPr>
              <w:t>9,150</w:t>
            </w:r>
          </w:p>
        </w:tc>
      </w:tr>
      <w:tr w:rsidR="00D44694" w:rsidRPr="00A34325" w:rsidTr="00D44694">
        <w:trPr>
          <w:tblCellSpacing w:w="5" w:type="nil"/>
        </w:trPr>
        <w:tc>
          <w:tcPr>
            <w:tcW w:w="501" w:type="dxa"/>
            <w:vMerge/>
          </w:tcPr>
          <w:p w:rsidR="00D44694" w:rsidRPr="00A34325" w:rsidRDefault="00D44694" w:rsidP="00D44694">
            <w:pPr>
              <w:autoSpaceDE w:val="0"/>
              <w:autoSpaceDN w:val="0"/>
              <w:adjustRightInd w:val="0"/>
              <w:jc w:val="center"/>
              <w:rPr>
                <w:sz w:val="18"/>
                <w:szCs w:val="18"/>
              </w:rPr>
            </w:pPr>
          </w:p>
        </w:tc>
        <w:tc>
          <w:tcPr>
            <w:tcW w:w="850" w:type="dxa"/>
            <w:vMerge/>
          </w:tcPr>
          <w:p w:rsidR="00D44694" w:rsidRPr="00A34325" w:rsidRDefault="00D44694" w:rsidP="00D44694">
            <w:pPr>
              <w:autoSpaceDE w:val="0"/>
              <w:autoSpaceDN w:val="0"/>
              <w:adjustRightInd w:val="0"/>
              <w:jc w:val="center"/>
              <w:rPr>
                <w:sz w:val="18"/>
                <w:szCs w:val="18"/>
              </w:rPr>
            </w:pPr>
          </w:p>
        </w:tc>
        <w:tc>
          <w:tcPr>
            <w:tcW w:w="1276" w:type="dxa"/>
            <w:vMerge/>
          </w:tcPr>
          <w:p w:rsidR="00D44694" w:rsidRPr="00A34325" w:rsidRDefault="00D44694" w:rsidP="00D44694">
            <w:pPr>
              <w:autoSpaceDE w:val="0"/>
              <w:autoSpaceDN w:val="0"/>
              <w:adjustRightInd w:val="0"/>
              <w:jc w:val="center"/>
              <w:rPr>
                <w:sz w:val="18"/>
                <w:szCs w:val="18"/>
              </w:rPr>
            </w:pPr>
          </w:p>
        </w:tc>
        <w:tc>
          <w:tcPr>
            <w:tcW w:w="1054" w:type="dxa"/>
            <w:vMerge/>
          </w:tcPr>
          <w:p w:rsidR="00D44694" w:rsidRPr="00A34325" w:rsidRDefault="00D44694" w:rsidP="00D44694">
            <w:pPr>
              <w:autoSpaceDE w:val="0"/>
              <w:autoSpaceDN w:val="0"/>
              <w:adjustRightInd w:val="0"/>
              <w:rPr>
                <w:sz w:val="18"/>
                <w:szCs w:val="18"/>
              </w:rPr>
            </w:pPr>
          </w:p>
        </w:tc>
        <w:tc>
          <w:tcPr>
            <w:tcW w:w="789" w:type="dxa"/>
          </w:tcPr>
          <w:p w:rsidR="00D44694" w:rsidRPr="00A34325" w:rsidRDefault="00D44694" w:rsidP="00D44694">
            <w:pPr>
              <w:autoSpaceDE w:val="0"/>
              <w:autoSpaceDN w:val="0"/>
              <w:adjustRightInd w:val="0"/>
              <w:jc w:val="center"/>
              <w:rPr>
                <w:sz w:val="18"/>
                <w:szCs w:val="18"/>
              </w:rPr>
            </w:pPr>
            <w:r w:rsidRPr="00A34325">
              <w:rPr>
                <w:sz w:val="18"/>
                <w:szCs w:val="18"/>
              </w:rPr>
              <w:t>901</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08</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01</w:t>
            </w:r>
          </w:p>
        </w:tc>
        <w:tc>
          <w:tcPr>
            <w:tcW w:w="567" w:type="dxa"/>
          </w:tcPr>
          <w:p w:rsidR="00D44694" w:rsidRPr="00A34325" w:rsidRDefault="00D44694" w:rsidP="00D44694">
            <w:pPr>
              <w:autoSpaceDE w:val="0"/>
              <w:autoSpaceDN w:val="0"/>
              <w:adjustRightInd w:val="0"/>
              <w:jc w:val="center"/>
              <w:rPr>
                <w:sz w:val="18"/>
                <w:szCs w:val="18"/>
              </w:rPr>
            </w:pPr>
            <w:r w:rsidRPr="00A34325">
              <w:rPr>
                <w:sz w:val="18"/>
                <w:szCs w:val="18"/>
              </w:rPr>
              <w:t>0200164730</w:t>
            </w:r>
          </w:p>
        </w:tc>
        <w:tc>
          <w:tcPr>
            <w:tcW w:w="567" w:type="dxa"/>
          </w:tcPr>
          <w:p w:rsidR="00D44694" w:rsidRPr="00A34325" w:rsidRDefault="00D44694" w:rsidP="00D44694">
            <w:pPr>
              <w:autoSpaceDE w:val="0"/>
              <w:autoSpaceDN w:val="0"/>
              <w:adjustRightInd w:val="0"/>
              <w:jc w:val="center"/>
              <w:rPr>
                <w:sz w:val="18"/>
                <w:szCs w:val="18"/>
              </w:rPr>
            </w:pPr>
          </w:p>
        </w:tc>
        <w:tc>
          <w:tcPr>
            <w:tcW w:w="709" w:type="dxa"/>
            <w:vAlign w:val="center"/>
          </w:tcPr>
          <w:p w:rsidR="00D44694" w:rsidRPr="00A34325" w:rsidRDefault="00D44694" w:rsidP="00D44694">
            <w:pPr>
              <w:jc w:val="center"/>
              <w:outlineLvl w:val="6"/>
              <w:rPr>
                <w:color w:val="000000"/>
                <w:sz w:val="18"/>
                <w:szCs w:val="18"/>
              </w:rPr>
            </w:pPr>
            <w:r w:rsidRPr="00A34325">
              <w:rPr>
                <w:color w:val="000000"/>
                <w:sz w:val="18"/>
                <w:szCs w:val="18"/>
              </w:rPr>
              <w:t>349,015</w:t>
            </w:r>
          </w:p>
        </w:tc>
        <w:tc>
          <w:tcPr>
            <w:tcW w:w="709" w:type="dxa"/>
            <w:vAlign w:val="center"/>
          </w:tcPr>
          <w:p w:rsidR="00D44694" w:rsidRPr="00A34325" w:rsidRDefault="00D44694" w:rsidP="00D44694">
            <w:pPr>
              <w:jc w:val="center"/>
              <w:outlineLvl w:val="6"/>
              <w:rPr>
                <w:color w:val="000000"/>
                <w:sz w:val="18"/>
                <w:szCs w:val="18"/>
              </w:rPr>
            </w:pPr>
            <w:r w:rsidRPr="00A34325">
              <w:rPr>
                <w:color w:val="000000"/>
                <w:sz w:val="18"/>
                <w:szCs w:val="18"/>
              </w:rPr>
              <w:t>349,015</w:t>
            </w:r>
          </w:p>
        </w:tc>
        <w:tc>
          <w:tcPr>
            <w:tcW w:w="708" w:type="dxa"/>
            <w:vAlign w:val="center"/>
          </w:tcPr>
          <w:p w:rsidR="00D44694" w:rsidRPr="00A34325" w:rsidRDefault="00D44694" w:rsidP="00D44694">
            <w:pPr>
              <w:jc w:val="center"/>
              <w:outlineLvl w:val="6"/>
              <w:rPr>
                <w:color w:val="000000"/>
                <w:sz w:val="18"/>
                <w:szCs w:val="18"/>
              </w:rPr>
            </w:pPr>
            <w:r w:rsidRPr="00A34325">
              <w:rPr>
                <w:color w:val="000000"/>
                <w:sz w:val="18"/>
                <w:szCs w:val="18"/>
              </w:rPr>
              <w:t>349,015</w:t>
            </w:r>
          </w:p>
        </w:tc>
        <w:tc>
          <w:tcPr>
            <w:tcW w:w="709" w:type="dxa"/>
            <w:vAlign w:val="center"/>
          </w:tcPr>
          <w:p w:rsidR="00D44694" w:rsidRPr="00A34325" w:rsidRDefault="00D44694" w:rsidP="00D44694">
            <w:pPr>
              <w:jc w:val="center"/>
              <w:outlineLvl w:val="6"/>
              <w:rPr>
                <w:color w:val="000000"/>
                <w:sz w:val="18"/>
                <w:szCs w:val="18"/>
              </w:rPr>
            </w:pPr>
            <w:r w:rsidRPr="00A34325">
              <w:rPr>
                <w:color w:val="000000"/>
                <w:sz w:val="18"/>
                <w:szCs w:val="18"/>
              </w:rPr>
              <w:t>349,015</w:t>
            </w:r>
          </w:p>
        </w:tc>
        <w:tc>
          <w:tcPr>
            <w:tcW w:w="567" w:type="dxa"/>
            <w:vAlign w:val="center"/>
          </w:tcPr>
          <w:p w:rsidR="00D44694" w:rsidRPr="00A34325" w:rsidRDefault="00D44694" w:rsidP="00D44694">
            <w:pPr>
              <w:jc w:val="center"/>
              <w:outlineLvl w:val="6"/>
              <w:rPr>
                <w:color w:val="000000"/>
                <w:sz w:val="18"/>
                <w:szCs w:val="18"/>
              </w:rPr>
            </w:pPr>
            <w:r w:rsidRPr="00A34325">
              <w:rPr>
                <w:color w:val="000000"/>
                <w:sz w:val="18"/>
                <w:szCs w:val="18"/>
              </w:rPr>
              <w:t>349,015</w:t>
            </w:r>
          </w:p>
        </w:tc>
        <w:tc>
          <w:tcPr>
            <w:tcW w:w="567" w:type="dxa"/>
            <w:vAlign w:val="center"/>
          </w:tcPr>
          <w:p w:rsidR="00D44694" w:rsidRPr="00A34325" w:rsidRDefault="00D44694" w:rsidP="00D44694">
            <w:pPr>
              <w:jc w:val="center"/>
              <w:outlineLvl w:val="6"/>
              <w:rPr>
                <w:color w:val="000000"/>
                <w:sz w:val="18"/>
                <w:szCs w:val="18"/>
              </w:rPr>
            </w:pPr>
            <w:r w:rsidRPr="00A34325">
              <w:rPr>
                <w:color w:val="000000"/>
                <w:sz w:val="18"/>
                <w:szCs w:val="18"/>
              </w:rPr>
              <w:t>349,015</w:t>
            </w:r>
          </w:p>
        </w:tc>
      </w:tr>
      <w:tr w:rsidR="00D44694" w:rsidRPr="00A34325" w:rsidTr="00D44694">
        <w:trPr>
          <w:tblCellSpacing w:w="5" w:type="nil"/>
        </w:trPr>
        <w:tc>
          <w:tcPr>
            <w:tcW w:w="501" w:type="dxa"/>
            <w:vMerge/>
          </w:tcPr>
          <w:p w:rsidR="00D44694" w:rsidRPr="00A34325" w:rsidRDefault="00D44694" w:rsidP="00D44694">
            <w:pPr>
              <w:autoSpaceDE w:val="0"/>
              <w:autoSpaceDN w:val="0"/>
              <w:adjustRightInd w:val="0"/>
              <w:jc w:val="center"/>
              <w:rPr>
                <w:sz w:val="18"/>
                <w:szCs w:val="18"/>
              </w:rPr>
            </w:pPr>
          </w:p>
        </w:tc>
        <w:tc>
          <w:tcPr>
            <w:tcW w:w="850" w:type="dxa"/>
            <w:vMerge/>
          </w:tcPr>
          <w:p w:rsidR="00D44694" w:rsidRPr="00A34325" w:rsidRDefault="00D44694" w:rsidP="00D44694">
            <w:pPr>
              <w:autoSpaceDE w:val="0"/>
              <w:autoSpaceDN w:val="0"/>
              <w:adjustRightInd w:val="0"/>
              <w:jc w:val="center"/>
              <w:rPr>
                <w:sz w:val="18"/>
                <w:szCs w:val="18"/>
              </w:rPr>
            </w:pPr>
          </w:p>
        </w:tc>
        <w:tc>
          <w:tcPr>
            <w:tcW w:w="1276" w:type="dxa"/>
            <w:vMerge/>
          </w:tcPr>
          <w:p w:rsidR="00D44694" w:rsidRPr="00A34325" w:rsidRDefault="00D44694" w:rsidP="00D44694">
            <w:pPr>
              <w:autoSpaceDE w:val="0"/>
              <w:autoSpaceDN w:val="0"/>
              <w:adjustRightInd w:val="0"/>
              <w:jc w:val="center"/>
              <w:rPr>
                <w:sz w:val="18"/>
                <w:szCs w:val="18"/>
              </w:rPr>
            </w:pPr>
          </w:p>
        </w:tc>
        <w:tc>
          <w:tcPr>
            <w:tcW w:w="1054" w:type="dxa"/>
            <w:vMerge/>
          </w:tcPr>
          <w:p w:rsidR="00D44694" w:rsidRPr="00A34325" w:rsidRDefault="00D44694" w:rsidP="00D44694">
            <w:pPr>
              <w:autoSpaceDE w:val="0"/>
              <w:autoSpaceDN w:val="0"/>
              <w:adjustRightInd w:val="0"/>
              <w:rPr>
                <w:sz w:val="18"/>
                <w:szCs w:val="18"/>
              </w:rPr>
            </w:pPr>
          </w:p>
        </w:tc>
        <w:tc>
          <w:tcPr>
            <w:tcW w:w="789" w:type="dxa"/>
          </w:tcPr>
          <w:p w:rsidR="00D44694" w:rsidRPr="00A34325" w:rsidRDefault="00D44694" w:rsidP="00D44694">
            <w:pPr>
              <w:autoSpaceDE w:val="0"/>
              <w:autoSpaceDN w:val="0"/>
              <w:adjustRightInd w:val="0"/>
              <w:jc w:val="center"/>
              <w:rPr>
                <w:sz w:val="18"/>
                <w:szCs w:val="18"/>
              </w:rPr>
            </w:pPr>
            <w:r w:rsidRPr="00A34325">
              <w:rPr>
                <w:sz w:val="18"/>
                <w:szCs w:val="18"/>
              </w:rPr>
              <w:t>901</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08</w:t>
            </w:r>
          </w:p>
        </w:tc>
        <w:tc>
          <w:tcPr>
            <w:tcW w:w="425" w:type="dxa"/>
          </w:tcPr>
          <w:p w:rsidR="00D44694" w:rsidRPr="00A34325" w:rsidRDefault="00D44694" w:rsidP="00D44694">
            <w:pPr>
              <w:autoSpaceDE w:val="0"/>
              <w:autoSpaceDN w:val="0"/>
              <w:adjustRightInd w:val="0"/>
              <w:jc w:val="center"/>
              <w:rPr>
                <w:sz w:val="18"/>
                <w:szCs w:val="18"/>
              </w:rPr>
            </w:pPr>
            <w:r w:rsidRPr="00A34325">
              <w:rPr>
                <w:sz w:val="18"/>
                <w:szCs w:val="18"/>
              </w:rPr>
              <w:t>01</w:t>
            </w:r>
          </w:p>
        </w:tc>
        <w:tc>
          <w:tcPr>
            <w:tcW w:w="567" w:type="dxa"/>
          </w:tcPr>
          <w:p w:rsidR="00D44694" w:rsidRPr="00A34325" w:rsidRDefault="00D44694" w:rsidP="00D44694">
            <w:pPr>
              <w:autoSpaceDE w:val="0"/>
              <w:autoSpaceDN w:val="0"/>
              <w:adjustRightInd w:val="0"/>
              <w:jc w:val="center"/>
              <w:rPr>
                <w:sz w:val="18"/>
                <w:szCs w:val="18"/>
              </w:rPr>
            </w:pPr>
            <w:r w:rsidRPr="00A34325">
              <w:rPr>
                <w:sz w:val="18"/>
                <w:szCs w:val="18"/>
              </w:rPr>
              <w:t>0200164730</w:t>
            </w:r>
          </w:p>
        </w:tc>
        <w:tc>
          <w:tcPr>
            <w:tcW w:w="567" w:type="dxa"/>
          </w:tcPr>
          <w:p w:rsidR="00D44694" w:rsidRPr="00A34325" w:rsidRDefault="00D44694" w:rsidP="00D44694">
            <w:pPr>
              <w:autoSpaceDE w:val="0"/>
              <w:autoSpaceDN w:val="0"/>
              <w:adjustRightInd w:val="0"/>
              <w:jc w:val="center"/>
              <w:rPr>
                <w:sz w:val="18"/>
                <w:szCs w:val="18"/>
              </w:rPr>
            </w:pPr>
            <w:r w:rsidRPr="00A34325">
              <w:rPr>
                <w:sz w:val="18"/>
                <w:szCs w:val="18"/>
              </w:rPr>
              <w:t>540</w:t>
            </w:r>
          </w:p>
        </w:tc>
        <w:tc>
          <w:tcPr>
            <w:tcW w:w="709" w:type="dxa"/>
          </w:tcPr>
          <w:p w:rsidR="00D44694" w:rsidRPr="00A34325" w:rsidRDefault="00D44694" w:rsidP="00D44694">
            <w:pPr>
              <w:jc w:val="center"/>
              <w:outlineLvl w:val="6"/>
              <w:rPr>
                <w:color w:val="000000"/>
                <w:sz w:val="18"/>
                <w:szCs w:val="18"/>
              </w:rPr>
            </w:pPr>
            <w:r w:rsidRPr="00A34325">
              <w:rPr>
                <w:color w:val="000000"/>
                <w:sz w:val="18"/>
                <w:szCs w:val="18"/>
              </w:rPr>
              <w:t>349,015</w:t>
            </w:r>
          </w:p>
        </w:tc>
        <w:tc>
          <w:tcPr>
            <w:tcW w:w="709" w:type="dxa"/>
          </w:tcPr>
          <w:p w:rsidR="00D44694" w:rsidRPr="00A34325" w:rsidRDefault="00D44694" w:rsidP="00D44694">
            <w:pPr>
              <w:jc w:val="center"/>
              <w:outlineLvl w:val="6"/>
              <w:rPr>
                <w:color w:val="000000"/>
                <w:sz w:val="18"/>
                <w:szCs w:val="18"/>
              </w:rPr>
            </w:pPr>
            <w:r w:rsidRPr="00A34325">
              <w:rPr>
                <w:color w:val="000000"/>
                <w:sz w:val="18"/>
                <w:szCs w:val="18"/>
              </w:rPr>
              <w:t>349,015</w:t>
            </w:r>
          </w:p>
        </w:tc>
        <w:tc>
          <w:tcPr>
            <w:tcW w:w="708" w:type="dxa"/>
          </w:tcPr>
          <w:p w:rsidR="00D44694" w:rsidRPr="00A34325" w:rsidRDefault="00D44694" w:rsidP="00D44694">
            <w:pPr>
              <w:jc w:val="center"/>
              <w:outlineLvl w:val="6"/>
              <w:rPr>
                <w:color w:val="000000"/>
                <w:sz w:val="18"/>
                <w:szCs w:val="18"/>
              </w:rPr>
            </w:pPr>
            <w:r w:rsidRPr="00A34325">
              <w:rPr>
                <w:color w:val="000000"/>
                <w:sz w:val="18"/>
                <w:szCs w:val="18"/>
              </w:rPr>
              <w:t>349,015</w:t>
            </w:r>
          </w:p>
        </w:tc>
        <w:tc>
          <w:tcPr>
            <w:tcW w:w="709" w:type="dxa"/>
          </w:tcPr>
          <w:p w:rsidR="00D44694" w:rsidRPr="00A34325" w:rsidRDefault="00D44694" w:rsidP="00D44694">
            <w:pPr>
              <w:jc w:val="center"/>
              <w:outlineLvl w:val="6"/>
              <w:rPr>
                <w:color w:val="000000"/>
                <w:sz w:val="18"/>
                <w:szCs w:val="18"/>
              </w:rPr>
            </w:pPr>
            <w:r w:rsidRPr="00A34325">
              <w:rPr>
                <w:color w:val="000000"/>
                <w:sz w:val="18"/>
                <w:szCs w:val="18"/>
              </w:rPr>
              <w:t>349,015</w:t>
            </w:r>
          </w:p>
        </w:tc>
        <w:tc>
          <w:tcPr>
            <w:tcW w:w="567" w:type="dxa"/>
          </w:tcPr>
          <w:p w:rsidR="00D44694" w:rsidRPr="00A34325" w:rsidRDefault="00D44694" w:rsidP="00D44694">
            <w:pPr>
              <w:jc w:val="center"/>
              <w:outlineLvl w:val="6"/>
              <w:rPr>
                <w:color w:val="000000"/>
                <w:sz w:val="18"/>
                <w:szCs w:val="18"/>
              </w:rPr>
            </w:pPr>
            <w:r w:rsidRPr="00A34325">
              <w:rPr>
                <w:color w:val="000000"/>
                <w:sz w:val="18"/>
                <w:szCs w:val="18"/>
              </w:rPr>
              <w:t>349,015</w:t>
            </w:r>
          </w:p>
        </w:tc>
        <w:tc>
          <w:tcPr>
            <w:tcW w:w="567" w:type="dxa"/>
          </w:tcPr>
          <w:p w:rsidR="00D44694" w:rsidRPr="00A34325" w:rsidRDefault="00D44694" w:rsidP="00D44694">
            <w:pPr>
              <w:jc w:val="center"/>
              <w:outlineLvl w:val="6"/>
              <w:rPr>
                <w:color w:val="000000"/>
                <w:sz w:val="18"/>
                <w:szCs w:val="18"/>
              </w:rPr>
            </w:pPr>
            <w:r w:rsidRPr="00A34325">
              <w:rPr>
                <w:color w:val="000000"/>
                <w:sz w:val="18"/>
                <w:szCs w:val="18"/>
              </w:rPr>
              <w:t>349,015</w:t>
            </w:r>
          </w:p>
        </w:tc>
      </w:tr>
    </w:tbl>
    <w:p w:rsidR="00D44694" w:rsidRPr="00A6153B" w:rsidRDefault="00D44694" w:rsidP="00D44694">
      <w:pPr>
        <w:autoSpaceDE w:val="0"/>
        <w:autoSpaceDN w:val="0"/>
        <w:adjustRightInd w:val="0"/>
        <w:jc w:val="right"/>
      </w:pPr>
    </w:p>
    <w:p w:rsidR="00D44694" w:rsidRDefault="00D44694" w:rsidP="00D44694">
      <w:pPr>
        <w:ind w:left="425" w:right="-31"/>
        <w:jc w:val="center"/>
        <w:rPr>
          <w:sz w:val="18"/>
          <w:szCs w:val="18"/>
        </w:rPr>
      </w:pPr>
      <w:r w:rsidRPr="00A34325">
        <w:rPr>
          <w:sz w:val="18"/>
          <w:szCs w:val="18"/>
        </w:rPr>
        <w:t xml:space="preserve">Приложение № </w:t>
      </w:r>
      <w:r>
        <w:rPr>
          <w:sz w:val="18"/>
          <w:szCs w:val="18"/>
        </w:rPr>
        <w:t xml:space="preserve">3 </w:t>
      </w:r>
      <w:r w:rsidRPr="00A34325">
        <w:rPr>
          <w:sz w:val="18"/>
          <w:szCs w:val="18"/>
        </w:rPr>
        <w:t>к постановлению администрации</w:t>
      </w:r>
      <w:r>
        <w:rPr>
          <w:sz w:val="18"/>
          <w:szCs w:val="18"/>
        </w:rPr>
        <w:t xml:space="preserve"> </w:t>
      </w:r>
      <w:r w:rsidRPr="00A34325">
        <w:rPr>
          <w:sz w:val="18"/>
          <w:szCs w:val="18"/>
        </w:rPr>
        <w:t>Мошковского сельсовета</w:t>
      </w:r>
      <w:r>
        <w:rPr>
          <w:sz w:val="18"/>
          <w:szCs w:val="18"/>
        </w:rPr>
        <w:t xml:space="preserve"> </w:t>
      </w:r>
      <w:r w:rsidRPr="00A34325">
        <w:rPr>
          <w:sz w:val="18"/>
          <w:szCs w:val="18"/>
        </w:rPr>
        <w:t>от 20.12.2019 № 136</w:t>
      </w:r>
    </w:p>
    <w:p w:rsidR="001E7919" w:rsidRPr="00A6153B" w:rsidRDefault="001E7919" w:rsidP="001E7919">
      <w:pPr>
        <w:tabs>
          <w:tab w:val="left" w:pos="700"/>
        </w:tabs>
        <w:autoSpaceDE w:val="0"/>
        <w:autoSpaceDN w:val="0"/>
        <w:adjustRightInd w:val="0"/>
        <w:ind w:left="4395"/>
        <w:jc w:val="right"/>
        <w:rPr>
          <w:rFonts w:eastAsia="Calibri"/>
          <w:lang w:eastAsia="en-US"/>
        </w:rPr>
      </w:pPr>
    </w:p>
    <w:p w:rsidR="001E7919" w:rsidRPr="001E7919" w:rsidRDefault="001E7919" w:rsidP="001E7919">
      <w:pPr>
        <w:autoSpaceDE w:val="0"/>
        <w:autoSpaceDN w:val="0"/>
        <w:adjustRightInd w:val="0"/>
        <w:jc w:val="center"/>
        <w:rPr>
          <w:rStyle w:val="aff1"/>
          <w:b w:val="0"/>
          <w:i w:val="0"/>
          <w:sz w:val="18"/>
          <w:szCs w:val="18"/>
          <w:lang w:val="ru-RU"/>
        </w:rPr>
      </w:pPr>
      <w:r w:rsidRPr="001E7919">
        <w:rPr>
          <w:rStyle w:val="aff1"/>
          <w:b w:val="0"/>
          <w:i w:val="0"/>
          <w:sz w:val="18"/>
          <w:szCs w:val="18"/>
          <w:lang w:val="ru-RU"/>
        </w:rPr>
        <w:t>Приложение № 4 к муниципальной программе</w:t>
      </w:r>
    </w:p>
    <w:p w:rsidR="001E7919" w:rsidRPr="00A34325" w:rsidRDefault="001E7919" w:rsidP="001E7919">
      <w:pPr>
        <w:jc w:val="center"/>
        <w:rPr>
          <w:sz w:val="18"/>
          <w:szCs w:val="18"/>
        </w:rPr>
      </w:pPr>
      <w:r w:rsidRPr="00A34325">
        <w:rPr>
          <w:color w:val="000000"/>
          <w:sz w:val="18"/>
          <w:szCs w:val="18"/>
        </w:rPr>
        <w:t xml:space="preserve">Мероприятия </w:t>
      </w:r>
      <w:r w:rsidRPr="00A34325">
        <w:rPr>
          <w:bCs/>
          <w:color w:val="000000"/>
          <w:sz w:val="18"/>
          <w:szCs w:val="18"/>
        </w:rPr>
        <w:t xml:space="preserve">муниципальной программы </w:t>
      </w:r>
      <w:r w:rsidRPr="00A34325">
        <w:rPr>
          <w:color w:val="000000"/>
          <w:sz w:val="18"/>
          <w:szCs w:val="18"/>
        </w:rPr>
        <w:t>Мошковского</w:t>
      </w:r>
      <w:r w:rsidRPr="00A34325">
        <w:rPr>
          <w:sz w:val="18"/>
          <w:szCs w:val="18"/>
        </w:rPr>
        <w:t xml:space="preserve"> сельсовета Бековского района </w:t>
      </w:r>
    </w:p>
    <w:p w:rsidR="001E7919" w:rsidRPr="00A34325" w:rsidRDefault="001E7919" w:rsidP="001E7919">
      <w:pPr>
        <w:jc w:val="center"/>
        <w:rPr>
          <w:sz w:val="18"/>
          <w:szCs w:val="18"/>
        </w:rPr>
      </w:pPr>
      <w:r w:rsidRPr="00A34325">
        <w:rPr>
          <w:sz w:val="18"/>
          <w:szCs w:val="18"/>
        </w:rPr>
        <w:lastRenderedPageBreak/>
        <w:t xml:space="preserve">Пензенской области «Развитие культуры </w:t>
      </w:r>
      <w:r w:rsidRPr="00A34325">
        <w:rPr>
          <w:color w:val="000000"/>
          <w:sz w:val="18"/>
          <w:szCs w:val="18"/>
        </w:rPr>
        <w:t>Мошковского</w:t>
      </w:r>
      <w:r w:rsidRPr="00A34325">
        <w:rPr>
          <w:sz w:val="18"/>
          <w:szCs w:val="18"/>
        </w:rPr>
        <w:t xml:space="preserve"> сельсовета Бековского района Пензенской области»</w:t>
      </w:r>
    </w:p>
    <w:p w:rsidR="001E7919" w:rsidRPr="00A34325" w:rsidRDefault="001E7919" w:rsidP="001E7919">
      <w:pPr>
        <w:autoSpaceDE w:val="0"/>
        <w:autoSpaceDN w:val="0"/>
        <w:adjustRightInd w:val="0"/>
        <w:jc w:val="center"/>
        <w:rPr>
          <w:b/>
          <w:sz w:val="18"/>
          <w:szCs w:val="18"/>
        </w:rPr>
      </w:pPr>
    </w:p>
    <w:tbl>
      <w:tblPr>
        <w:tblW w:w="9918" w:type="dxa"/>
        <w:jc w:val="center"/>
        <w:tblCellSpacing w:w="5" w:type="nil"/>
        <w:tblLayout w:type="fixed"/>
        <w:tblCellMar>
          <w:left w:w="75" w:type="dxa"/>
          <w:right w:w="75" w:type="dxa"/>
        </w:tblCellMar>
        <w:tblLook w:val="0000" w:firstRow="0" w:lastRow="0" w:firstColumn="0" w:lastColumn="0" w:noHBand="0" w:noVBand="0"/>
      </w:tblPr>
      <w:tblGrid>
        <w:gridCol w:w="432"/>
        <w:gridCol w:w="1701"/>
        <w:gridCol w:w="1418"/>
        <w:gridCol w:w="709"/>
        <w:gridCol w:w="992"/>
        <w:gridCol w:w="850"/>
        <w:gridCol w:w="851"/>
        <w:gridCol w:w="839"/>
        <w:gridCol w:w="850"/>
        <w:gridCol w:w="1276"/>
      </w:tblGrid>
      <w:tr w:rsidR="001E7919" w:rsidRPr="00A34325" w:rsidTr="001E7919">
        <w:trPr>
          <w:tblCellSpacing w:w="5" w:type="nil"/>
          <w:jc w:val="center"/>
        </w:trPr>
        <w:tc>
          <w:tcPr>
            <w:tcW w:w="432" w:type="dxa"/>
            <w:vMerge w:val="restart"/>
            <w:tcBorders>
              <w:top w:val="single" w:sz="8"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r w:rsidRPr="00A34325">
              <w:rPr>
                <w:sz w:val="18"/>
                <w:szCs w:val="18"/>
              </w:rPr>
              <w:t>№ п/п</w:t>
            </w:r>
          </w:p>
        </w:tc>
        <w:tc>
          <w:tcPr>
            <w:tcW w:w="1701" w:type="dxa"/>
            <w:vMerge w:val="restart"/>
            <w:tcBorders>
              <w:top w:val="single" w:sz="8"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r w:rsidRPr="00A34325">
              <w:rPr>
                <w:sz w:val="18"/>
                <w:szCs w:val="18"/>
              </w:rPr>
              <w:t>Наименование основного мероприятия</w:t>
            </w:r>
          </w:p>
        </w:tc>
        <w:tc>
          <w:tcPr>
            <w:tcW w:w="1418" w:type="dxa"/>
            <w:vMerge w:val="restart"/>
            <w:tcBorders>
              <w:top w:val="single" w:sz="8"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r w:rsidRPr="00A34325">
              <w:rPr>
                <w:sz w:val="18"/>
                <w:szCs w:val="18"/>
              </w:rPr>
              <w:t>Исполнители</w:t>
            </w:r>
          </w:p>
        </w:tc>
        <w:tc>
          <w:tcPr>
            <w:tcW w:w="709" w:type="dxa"/>
            <w:vMerge w:val="restart"/>
            <w:tcBorders>
              <w:top w:val="single" w:sz="8"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r w:rsidRPr="00A34325">
              <w:rPr>
                <w:sz w:val="18"/>
                <w:szCs w:val="18"/>
              </w:rPr>
              <w:t>Срок исполнения (год)</w:t>
            </w:r>
          </w:p>
        </w:tc>
        <w:tc>
          <w:tcPr>
            <w:tcW w:w="4382" w:type="dxa"/>
            <w:gridSpan w:val="5"/>
            <w:tcBorders>
              <w:top w:val="single" w:sz="8"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r w:rsidRPr="00A34325">
              <w:rPr>
                <w:sz w:val="18"/>
                <w:szCs w:val="18"/>
              </w:rPr>
              <w:t>Объем финансирования, тыс. рублей</w:t>
            </w:r>
          </w:p>
        </w:tc>
        <w:tc>
          <w:tcPr>
            <w:tcW w:w="1276" w:type="dxa"/>
            <w:tcBorders>
              <w:top w:val="single" w:sz="8"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r w:rsidRPr="00A34325">
              <w:rPr>
                <w:sz w:val="18"/>
                <w:szCs w:val="18"/>
              </w:rPr>
              <w:t>Показатели результата мероприятия по годам (ожидаемый непосредственный результат)</w:t>
            </w:r>
          </w:p>
        </w:tc>
      </w:tr>
      <w:tr w:rsidR="001E7919" w:rsidRPr="00A34325" w:rsidTr="001E7919">
        <w:trPr>
          <w:tblCellSpacing w:w="5" w:type="nil"/>
          <w:jc w:val="center"/>
        </w:trPr>
        <w:tc>
          <w:tcPr>
            <w:tcW w:w="432" w:type="dxa"/>
            <w:vMerge/>
            <w:tcBorders>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1701" w:type="dxa"/>
            <w:vMerge/>
            <w:tcBorders>
              <w:left w:val="single" w:sz="8" w:space="0" w:color="auto"/>
              <w:bottom w:val="single" w:sz="4"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1418" w:type="dxa"/>
            <w:vMerge/>
            <w:tcBorders>
              <w:left w:val="single" w:sz="8" w:space="0" w:color="auto"/>
              <w:bottom w:val="single" w:sz="4"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709" w:type="dxa"/>
            <w:vMerge/>
            <w:tcBorders>
              <w:left w:val="single" w:sz="8" w:space="0" w:color="auto"/>
              <w:bottom w:val="single" w:sz="4"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992" w:type="dxa"/>
            <w:tcBorders>
              <w:left w:val="single" w:sz="8" w:space="0" w:color="auto"/>
              <w:bottom w:val="single" w:sz="4" w:space="0" w:color="auto"/>
              <w:right w:val="single" w:sz="8" w:space="0" w:color="auto"/>
            </w:tcBorders>
          </w:tcPr>
          <w:p w:rsidR="001E7919" w:rsidRPr="00A34325" w:rsidRDefault="001E7919" w:rsidP="001E0FE4">
            <w:pPr>
              <w:autoSpaceDE w:val="0"/>
              <w:autoSpaceDN w:val="0"/>
              <w:adjustRightInd w:val="0"/>
              <w:jc w:val="center"/>
              <w:rPr>
                <w:sz w:val="18"/>
                <w:szCs w:val="18"/>
              </w:rPr>
            </w:pPr>
            <w:r w:rsidRPr="00A34325">
              <w:rPr>
                <w:sz w:val="18"/>
                <w:szCs w:val="18"/>
              </w:rPr>
              <w:t>всего</w:t>
            </w:r>
          </w:p>
        </w:tc>
        <w:tc>
          <w:tcPr>
            <w:tcW w:w="850" w:type="dxa"/>
            <w:tcBorders>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r w:rsidRPr="00A34325">
              <w:rPr>
                <w:sz w:val="18"/>
                <w:szCs w:val="18"/>
              </w:rPr>
              <w:t>местный бюджет</w:t>
            </w:r>
          </w:p>
        </w:tc>
        <w:tc>
          <w:tcPr>
            <w:tcW w:w="851" w:type="dxa"/>
            <w:tcBorders>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r w:rsidRPr="00A34325">
              <w:rPr>
                <w:sz w:val="18"/>
                <w:szCs w:val="18"/>
              </w:rPr>
              <w:t>областной бюджет</w:t>
            </w:r>
          </w:p>
        </w:tc>
        <w:tc>
          <w:tcPr>
            <w:tcW w:w="839" w:type="dxa"/>
            <w:tcBorders>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r w:rsidRPr="00A34325">
              <w:rPr>
                <w:sz w:val="18"/>
                <w:szCs w:val="18"/>
              </w:rPr>
              <w:t>федеральный бюджет</w:t>
            </w:r>
          </w:p>
        </w:tc>
        <w:tc>
          <w:tcPr>
            <w:tcW w:w="850" w:type="dxa"/>
            <w:tcBorders>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r w:rsidRPr="00A34325">
              <w:rPr>
                <w:sz w:val="18"/>
                <w:szCs w:val="18"/>
              </w:rPr>
              <w:t>внебюджетные средства</w:t>
            </w:r>
          </w:p>
        </w:tc>
        <w:tc>
          <w:tcPr>
            <w:tcW w:w="1276" w:type="dxa"/>
            <w:tcBorders>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r>
      <w:tr w:rsidR="001E7919" w:rsidRPr="00A34325" w:rsidTr="001E7919">
        <w:trPr>
          <w:tblCellSpacing w:w="5" w:type="nil"/>
          <w:jc w:val="center"/>
        </w:trPr>
        <w:tc>
          <w:tcPr>
            <w:tcW w:w="432" w:type="dxa"/>
            <w:tcBorders>
              <w:left w:val="single" w:sz="8" w:space="0" w:color="auto"/>
              <w:bottom w:val="single" w:sz="8" w:space="0" w:color="auto"/>
              <w:right w:val="single" w:sz="4" w:space="0" w:color="auto"/>
            </w:tcBorders>
          </w:tcPr>
          <w:p w:rsidR="001E7919" w:rsidRPr="00A34325" w:rsidRDefault="001E7919" w:rsidP="001E0FE4">
            <w:pPr>
              <w:autoSpaceDE w:val="0"/>
              <w:autoSpaceDN w:val="0"/>
              <w:adjustRightInd w:val="0"/>
              <w:jc w:val="center"/>
              <w:rPr>
                <w:sz w:val="18"/>
                <w:szCs w:val="18"/>
              </w:rPr>
            </w:pPr>
            <w:r w:rsidRPr="00A34325">
              <w:rPr>
                <w:sz w:val="18"/>
                <w:szCs w:val="18"/>
              </w:rPr>
              <w:t>1</w:t>
            </w:r>
          </w:p>
        </w:tc>
        <w:tc>
          <w:tcPr>
            <w:tcW w:w="1701"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r w:rsidRPr="00A34325">
              <w:rPr>
                <w:sz w:val="18"/>
                <w:szCs w:val="18"/>
              </w:rPr>
              <w:t>2</w:t>
            </w:r>
          </w:p>
        </w:tc>
        <w:tc>
          <w:tcPr>
            <w:tcW w:w="1418"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r w:rsidRPr="00A34325">
              <w:rPr>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r w:rsidRPr="00A34325">
              <w:rPr>
                <w:sz w:val="18"/>
                <w:szCs w:val="18"/>
              </w:rPr>
              <w:t>4</w:t>
            </w:r>
          </w:p>
        </w:tc>
        <w:tc>
          <w:tcPr>
            <w:tcW w:w="992"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r w:rsidRPr="00A34325">
              <w:rPr>
                <w:sz w:val="18"/>
                <w:szCs w:val="18"/>
              </w:rPr>
              <w:t>5</w:t>
            </w:r>
          </w:p>
        </w:tc>
        <w:tc>
          <w:tcPr>
            <w:tcW w:w="850" w:type="dxa"/>
            <w:tcBorders>
              <w:left w:val="single" w:sz="4"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r w:rsidRPr="00A34325">
              <w:rPr>
                <w:sz w:val="18"/>
                <w:szCs w:val="18"/>
              </w:rPr>
              <w:t>6</w:t>
            </w:r>
          </w:p>
        </w:tc>
        <w:tc>
          <w:tcPr>
            <w:tcW w:w="851" w:type="dxa"/>
            <w:tcBorders>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r w:rsidRPr="00A34325">
              <w:rPr>
                <w:sz w:val="18"/>
                <w:szCs w:val="18"/>
              </w:rPr>
              <w:t>7</w:t>
            </w:r>
          </w:p>
        </w:tc>
        <w:tc>
          <w:tcPr>
            <w:tcW w:w="839" w:type="dxa"/>
            <w:tcBorders>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r w:rsidRPr="00A34325">
              <w:rPr>
                <w:sz w:val="18"/>
                <w:szCs w:val="18"/>
              </w:rPr>
              <w:t>8</w:t>
            </w:r>
          </w:p>
        </w:tc>
        <w:tc>
          <w:tcPr>
            <w:tcW w:w="850" w:type="dxa"/>
            <w:tcBorders>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r w:rsidRPr="00A34325">
              <w:rPr>
                <w:sz w:val="18"/>
                <w:szCs w:val="18"/>
              </w:rPr>
              <w:t>9</w:t>
            </w:r>
          </w:p>
        </w:tc>
        <w:tc>
          <w:tcPr>
            <w:tcW w:w="1276" w:type="dxa"/>
            <w:tcBorders>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r w:rsidRPr="00A34325">
              <w:rPr>
                <w:sz w:val="18"/>
                <w:szCs w:val="18"/>
              </w:rPr>
              <w:t>10</w:t>
            </w:r>
          </w:p>
        </w:tc>
      </w:tr>
      <w:tr w:rsidR="001E7919" w:rsidRPr="00A34325" w:rsidTr="001E7919">
        <w:trPr>
          <w:tblCellSpacing w:w="5" w:type="nil"/>
          <w:jc w:val="center"/>
        </w:trPr>
        <w:tc>
          <w:tcPr>
            <w:tcW w:w="9918" w:type="dxa"/>
            <w:gridSpan w:val="10"/>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rPr>
                <w:b/>
                <w:sz w:val="18"/>
                <w:szCs w:val="18"/>
              </w:rPr>
            </w:pPr>
            <w:r w:rsidRPr="00A34325">
              <w:rPr>
                <w:sz w:val="18"/>
                <w:szCs w:val="18"/>
              </w:rPr>
              <w:t>Цель муниципальной программы</w:t>
            </w:r>
            <w:r w:rsidRPr="00A34325">
              <w:rPr>
                <w:b/>
                <w:sz w:val="18"/>
                <w:szCs w:val="18"/>
              </w:rPr>
              <w:t xml:space="preserve">: </w:t>
            </w:r>
            <w:r w:rsidRPr="00A34325">
              <w:rPr>
                <w:sz w:val="18"/>
                <w:szCs w:val="18"/>
              </w:rPr>
              <w:t>Обеспечение прав граждан на участие в культурной жизни поселения.</w:t>
            </w:r>
          </w:p>
        </w:tc>
      </w:tr>
      <w:tr w:rsidR="001E7919" w:rsidRPr="00A34325" w:rsidTr="001E7919">
        <w:trPr>
          <w:tblCellSpacing w:w="5" w:type="nil"/>
          <w:jc w:val="center"/>
        </w:trPr>
        <w:tc>
          <w:tcPr>
            <w:tcW w:w="9918" w:type="dxa"/>
            <w:gridSpan w:val="10"/>
            <w:tcBorders>
              <w:top w:val="single" w:sz="4" w:space="0" w:color="auto"/>
              <w:left w:val="single" w:sz="8" w:space="0" w:color="auto"/>
              <w:bottom w:val="single" w:sz="8" w:space="0" w:color="auto"/>
              <w:right w:val="single" w:sz="8" w:space="0" w:color="auto"/>
            </w:tcBorders>
          </w:tcPr>
          <w:p w:rsidR="001E7919" w:rsidRPr="00A34325" w:rsidRDefault="001E7919" w:rsidP="001E0FE4">
            <w:pPr>
              <w:rPr>
                <w:b/>
                <w:sz w:val="18"/>
                <w:szCs w:val="18"/>
              </w:rPr>
            </w:pPr>
            <w:r w:rsidRPr="00A34325">
              <w:rPr>
                <w:sz w:val="18"/>
                <w:szCs w:val="18"/>
              </w:rPr>
              <w:t xml:space="preserve"> Задача 1.</w:t>
            </w:r>
            <w:r w:rsidRPr="00A34325">
              <w:rPr>
                <w:b/>
                <w:sz w:val="18"/>
                <w:szCs w:val="18"/>
              </w:rPr>
              <w:t xml:space="preserve"> </w:t>
            </w:r>
          </w:p>
          <w:p w:rsidR="001E7919" w:rsidRPr="00A34325" w:rsidRDefault="001E7919" w:rsidP="001E0FE4">
            <w:pPr>
              <w:rPr>
                <w:sz w:val="18"/>
                <w:szCs w:val="18"/>
              </w:rPr>
            </w:pPr>
            <w:r w:rsidRPr="00A34325">
              <w:rPr>
                <w:sz w:val="18"/>
                <w:szCs w:val="18"/>
              </w:rPr>
              <w:t xml:space="preserve">- сохранение исторического и культурного наследия </w:t>
            </w:r>
            <w:r w:rsidRPr="00A34325">
              <w:rPr>
                <w:color w:val="000000"/>
                <w:sz w:val="18"/>
                <w:szCs w:val="18"/>
              </w:rPr>
              <w:t>Мошковского</w:t>
            </w:r>
            <w:r w:rsidRPr="00A34325">
              <w:rPr>
                <w:sz w:val="18"/>
                <w:szCs w:val="18"/>
              </w:rPr>
              <w:t xml:space="preserve"> сельсовета Бековского района Пензенской области;</w:t>
            </w:r>
          </w:p>
          <w:p w:rsidR="001E7919" w:rsidRPr="00A34325" w:rsidRDefault="001E7919" w:rsidP="001E0FE4">
            <w:pPr>
              <w:rPr>
                <w:sz w:val="18"/>
                <w:szCs w:val="18"/>
              </w:rPr>
            </w:pPr>
            <w:r w:rsidRPr="00A34325">
              <w:rPr>
                <w:sz w:val="18"/>
                <w:szCs w:val="18"/>
              </w:rPr>
              <w:t>- создание благоприятных условий для устойчивого развития сферы культуры;</w:t>
            </w:r>
          </w:p>
        </w:tc>
      </w:tr>
      <w:tr w:rsidR="001E7919" w:rsidRPr="00A34325" w:rsidTr="001E7919">
        <w:trPr>
          <w:tblCellSpacing w:w="5" w:type="nil"/>
          <w:jc w:val="center"/>
        </w:trPr>
        <w:tc>
          <w:tcPr>
            <w:tcW w:w="432" w:type="dxa"/>
            <w:vMerge w:val="restart"/>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r w:rsidRPr="00A34325">
              <w:rPr>
                <w:sz w:val="18"/>
                <w:szCs w:val="18"/>
              </w:rPr>
              <w:t>1.1.</w:t>
            </w:r>
          </w:p>
          <w:p w:rsidR="001E7919" w:rsidRPr="00A34325" w:rsidRDefault="001E7919" w:rsidP="001E0FE4">
            <w:pPr>
              <w:autoSpaceDE w:val="0"/>
              <w:autoSpaceDN w:val="0"/>
              <w:adjustRightInd w:val="0"/>
              <w:jc w:val="center"/>
              <w:rPr>
                <w:sz w:val="18"/>
                <w:szCs w:val="18"/>
              </w:rPr>
            </w:pPr>
          </w:p>
        </w:tc>
        <w:tc>
          <w:tcPr>
            <w:tcW w:w="1701" w:type="dxa"/>
            <w:vMerge w:val="restart"/>
            <w:tcBorders>
              <w:top w:val="single" w:sz="4" w:space="0" w:color="auto"/>
              <w:left w:val="single" w:sz="4" w:space="0" w:color="auto"/>
              <w:bottom w:val="single" w:sz="4" w:space="0" w:color="auto"/>
              <w:right w:val="single" w:sz="4" w:space="0" w:color="auto"/>
            </w:tcBorders>
          </w:tcPr>
          <w:p w:rsidR="001E7919" w:rsidRPr="00A34325" w:rsidRDefault="001E7919" w:rsidP="001E0FE4">
            <w:pPr>
              <w:pStyle w:val="aa"/>
              <w:spacing w:before="0" w:beforeAutospacing="0" w:after="0" w:afterAutospacing="0"/>
              <w:rPr>
                <w:sz w:val="18"/>
                <w:szCs w:val="18"/>
              </w:rPr>
            </w:pPr>
            <w:r w:rsidRPr="00A34325">
              <w:rPr>
                <w:sz w:val="18"/>
                <w:szCs w:val="18"/>
              </w:rPr>
              <w:t>Создание условий для организации досуга и обеспечения жителей поселения услугами организации досуга. (Расходы на содержание сельских домов культуры)</w:t>
            </w:r>
          </w:p>
        </w:tc>
        <w:tc>
          <w:tcPr>
            <w:tcW w:w="1418" w:type="dxa"/>
            <w:vMerge w:val="restart"/>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rPr>
                <w:sz w:val="18"/>
                <w:szCs w:val="18"/>
              </w:rPr>
            </w:pPr>
            <w:r w:rsidRPr="00A34325">
              <w:rPr>
                <w:sz w:val="18"/>
                <w:szCs w:val="18"/>
              </w:rPr>
              <w:t xml:space="preserve">Администрация </w:t>
            </w:r>
            <w:r w:rsidRPr="00A34325">
              <w:rPr>
                <w:color w:val="000000"/>
                <w:sz w:val="18"/>
                <w:szCs w:val="18"/>
              </w:rPr>
              <w:t>Мошковского</w:t>
            </w:r>
            <w:r w:rsidRPr="00A34325">
              <w:rPr>
                <w:sz w:val="18"/>
                <w:szCs w:val="18"/>
              </w:rPr>
              <w:t xml:space="preserve"> сельсовета Бековского района Пензенской области</w:t>
            </w:r>
          </w:p>
        </w:tc>
        <w:tc>
          <w:tcPr>
            <w:tcW w:w="709" w:type="dxa"/>
            <w:tcBorders>
              <w:left w:val="single" w:sz="4" w:space="0" w:color="auto"/>
              <w:bottom w:val="single" w:sz="8" w:space="0" w:color="auto"/>
              <w:right w:val="single" w:sz="8" w:space="0" w:color="auto"/>
            </w:tcBorders>
          </w:tcPr>
          <w:p w:rsidR="001E7919" w:rsidRPr="00A34325" w:rsidRDefault="001E7919" w:rsidP="001E0FE4">
            <w:pPr>
              <w:autoSpaceDE w:val="0"/>
              <w:autoSpaceDN w:val="0"/>
              <w:adjustRightInd w:val="0"/>
              <w:rPr>
                <w:sz w:val="18"/>
                <w:szCs w:val="18"/>
              </w:rPr>
            </w:pPr>
            <w:r w:rsidRPr="00A34325">
              <w:rPr>
                <w:sz w:val="18"/>
                <w:szCs w:val="18"/>
              </w:rPr>
              <w:t>2019</w:t>
            </w:r>
          </w:p>
        </w:tc>
        <w:tc>
          <w:tcPr>
            <w:tcW w:w="992" w:type="dxa"/>
            <w:tcBorders>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color w:val="000000"/>
                <w:sz w:val="18"/>
                <w:szCs w:val="18"/>
              </w:rPr>
            </w:pPr>
            <w:r w:rsidRPr="00A34325">
              <w:rPr>
                <w:color w:val="000000"/>
                <w:sz w:val="18"/>
                <w:szCs w:val="18"/>
              </w:rPr>
              <w:t>235,123</w:t>
            </w:r>
          </w:p>
        </w:tc>
        <w:tc>
          <w:tcPr>
            <w:tcW w:w="850" w:type="dxa"/>
            <w:tcBorders>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color w:val="000000"/>
                <w:sz w:val="18"/>
                <w:szCs w:val="18"/>
              </w:rPr>
            </w:pPr>
            <w:r w:rsidRPr="00A34325">
              <w:rPr>
                <w:color w:val="000000"/>
                <w:sz w:val="18"/>
                <w:szCs w:val="18"/>
              </w:rPr>
              <w:t>235,123</w:t>
            </w:r>
          </w:p>
        </w:tc>
        <w:tc>
          <w:tcPr>
            <w:tcW w:w="851" w:type="dxa"/>
            <w:tcBorders>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839" w:type="dxa"/>
            <w:tcBorders>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850" w:type="dxa"/>
            <w:tcBorders>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1276" w:type="dxa"/>
            <w:tcBorders>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r>
      <w:tr w:rsidR="001E7919" w:rsidRPr="00A34325" w:rsidTr="001E7919">
        <w:trPr>
          <w:tblCellSpacing w:w="5" w:type="nil"/>
          <w:jc w:val="center"/>
        </w:trPr>
        <w:tc>
          <w:tcPr>
            <w:tcW w:w="432" w:type="dxa"/>
            <w:vMerge/>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701" w:type="dxa"/>
            <w:vMerge/>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418" w:type="dxa"/>
            <w:vMerge/>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709" w:type="dxa"/>
            <w:tcBorders>
              <w:left w:val="single" w:sz="4" w:space="0" w:color="auto"/>
              <w:bottom w:val="single" w:sz="4" w:space="0" w:color="auto"/>
              <w:right w:val="single" w:sz="8" w:space="0" w:color="auto"/>
            </w:tcBorders>
          </w:tcPr>
          <w:p w:rsidR="001E7919" w:rsidRPr="00A34325" w:rsidRDefault="001E7919" w:rsidP="001E0FE4">
            <w:pPr>
              <w:autoSpaceDE w:val="0"/>
              <w:autoSpaceDN w:val="0"/>
              <w:adjustRightInd w:val="0"/>
              <w:rPr>
                <w:sz w:val="18"/>
                <w:szCs w:val="18"/>
              </w:rPr>
            </w:pPr>
            <w:r w:rsidRPr="00A34325">
              <w:rPr>
                <w:sz w:val="18"/>
                <w:szCs w:val="18"/>
              </w:rPr>
              <w:t>2020</w:t>
            </w:r>
          </w:p>
        </w:tc>
        <w:tc>
          <w:tcPr>
            <w:tcW w:w="992" w:type="dxa"/>
            <w:tcBorders>
              <w:left w:val="single" w:sz="8" w:space="0" w:color="auto"/>
              <w:bottom w:val="single" w:sz="4" w:space="0" w:color="auto"/>
              <w:right w:val="single" w:sz="8" w:space="0" w:color="auto"/>
            </w:tcBorders>
          </w:tcPr>
          <w:p w:rsidR="001E7919" w:rsidRPr="00A34325" w:rsidRDefault="001E7919" w:rsidP="001E0FE4">
            <w:pPr>
              <w:autoSpaceDE w:val="0"/>
              <w:autoSpaceDN w:val="0"/>
              <w:adjustRightInd w:val="0"/>
              <w:jc w:val="center"/>
              <w:rPr>
                <w:color w:val="000000"/>
                <w:sz w:val="18"/>
                <w:szCs w:val="18"/>
              </w:rPr>
            </w:pPr>
            <w:r w:rsidRPr="00A34325">
              <w:rPr>
                <w:color w:val="000000"/>
                <w:sz w:val="18"/>
                <w:szCs w:val="18"/>
              </w:rPr>
              <w:t>99,399</w:t>
            </w:r>
          </w:p>
        </w:tc>
        <w:tc>
          <w:tcPr>
            <w:tcW w:w="850" w:type="dxa"/>
            <w:tcBorders>
              <w:left w:val="single" w:sz="8" w:space="0" w:color="auto"/>
              <w:bottom w:val="single" w:sz="4" w:space="0" w:color="auto"/>
              <w:right w:val="single" w:sz="8" w:space="0" w:color="auto"/>
            </w:tcBorders>
          </w:tcPr>
          <w:p w:rsidR="001E7919" w:rsidRPr="00A34325" w:rsidRDefault="001E7919" w:rsidP="001E0FE4">
            <w:pPr>
              <w:autoSpaceDE w:val="0"/>
              <w:autoSpaceDN w:val="0"/>
              <w:adjustRightInd w:val="0"/>
              <w:jc w:val="center"/>
              <w:rPr>
                <w:color w:val="000000"/>
                <w:sz w:val="18"/>
                <w:szCs w:val="18"/>
              </w:rPr>
            </w:pPr>
            <w:r w:rsidRPr="00A34325">
              <w:rPr>
                <w:color w:val="000000"/>
                <w:sz w:val="18"/>
                <w:szCs w:val="18"/>
              </w:rPr>
              <w:t>99,399</w:t>
            </w:r>
          </w:p>
        </w:tc>
        <w:tc>
          <w:tcPr>
            <w:tcW w:w="851" w:type="dxa"/>
            <w:tcBorders>
              <w:left w:val="single" w:sz="8" w:space="0" w:color="auto"/>
              <w:bottom w:val="single" w:sz="4"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839" w:type="dxa"/>
            <w:tcBorders>
              <w:left w:val="single" w:sz="8" w:space="0" w:color="auto"/>
              <w:bottom w:val="single" w:sz="4"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850" w:type="dxa"/>
            <w:tcBorders>
              <w:left w:val="single" w:sz="8" w:space="0" w:color="auto"/>
              <w:bottom w:val="single" w:sz="4"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1276" w:type="dxa"/>
            <w:tcBorders>
              <w:left w:val="single" w:sz="8" w:space="0" w:color="auto"/>
              <w:bottom w:val="single" w:sz="4" w:space="0" w:color="auto"/>
              <w:right w:val="single" w:sz="8" w:space="0" w:color="auto"/>
            </w:tcBorders>
          </w:tcPr>
          <w:p w:rsidR="001E7919" w:rsidRPr="00A34325" w:rsidRDefault="001E7919" w:rsidP="001E0FE4">
            <w:pPr>
              <w:autoSpaceDE w:val="0"/>
              <w:autoSpaceDN w:val="0"/>
              <w:adjustRightInd w:val="0"/>
              <w:jc w:val="center"/>
              <w:rPr>
                <w:sz w:val="18"/>
                <w:szCs w:val="18"/>
              </w:rPr>
            </w:pPr>
          </w:p>
        </w:tc>
      </w:tr>
      <w:tr w:rsidR="001E7919" w:rsidRPr="00A34325" w:rsidTr="001E7919">
        <w:trPr>
          <w:tblCellSpacing w:w="5" w:type="nil"/>
          <w:jc w:val="center"/>
        </w:trPr>
        <w:tc>
          <w:tcPr>
            <w:tcW w:w="432" w:type="dxa"/>
            <w:vMerge/>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701" w:type="dxa"/>
            <w:vMerge/>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418" w:type="dxa"/>
            <w:vMerge/>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709" w:type="dxa"/>
            <w:tcBorders>
              <w:top w:val="single" w:sz="4" w:space="0" w:color="auto"/>
              <w:left w:val="single" w:sz="4" w:space="0" w:color="auto"/>
              <w:bottom w:val="single" w:sz="4" w:space="0" w:color="auto"/>
              <w:right w:val="single" w:sz="8" w:space="0" w:color="auto"/>
            </w:tcBorders>
          </w:tcPr>
          <w:p w:rsidR="001E7919" w:rsidRPr="00A34325" w:rsidRDefault="001E7919" w:rsidP="001E0FE4">
            <w:pPr>
              <w:autoSpaceDE w:val="0"/>
              <w:autoSpaceDN w:val="0"/>
              <w:adjustRightInd w:val="0"/>
              <w:rPr>
                <w:sz w:val="18"/>
                <w:szCs w:val="18"/>
              </w:rPr>
            </w:pPr>
            <w:r w:rsidRPr="00A34325">
              <w:rPr>
                <w:sz w:val="18"/>
                <w:szCs w:val="18"/>
              </w:rPr>
              <w:t>2021</w:t>
            </w:r>
          </w:p>
        </w:tc>
        <w:tc>
          <w:tcPr>
            <w:tcW w:w="992"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color w:val="000000"/>
                <w:sz w:val="18"/>
                <w:szCs w:val="18"/>
              </w:rPr>
            </w:pPr>
            <w:r w:rsidRPr="00A34325">
              <w:rPr>
                <w:color w:val="000000"/>
                <w:sz w:val="18"/>
                <w:szCs w:val="18"/>
              </w:rPr>
              <w:t>7,136</w:t>
            </w:r>
          </w:p>
        </w:tc>
        <w:tc>
          <w:tcPr>
            <w:tcW w:w="850"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color w:val="000000"/>
                <w:sz w:val="18"/>
                <w:szCs w:val="18"/>
              </w:rPr>
            </w:pPr>
            <w:r w:rsidRPr="00A34325">
              <w:rPr>
                <w:color w:val="000000"/>
                <w:sz w:val="18"/>
                <w:szCs w:val="18"/>
              </w:rPr>
              <w:t>7,136</w:t>
            </w:r>
          </w:p>
        </w:tc>
        <w:tc>
          <w:tcPr>
            <w:tcW w:w="851"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839"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850"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1276"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r>
      <w:tr w:rsidR="001E7919" w:rsidRPr="00A34325" w:rsidTr="001E7919">
        <w:trPr>
          <w:tblCellSpacing w:w="5" w:type="nil"/>
          <w:jc w:val="center"/>
        </w:trPr>
        <w:tc>
          <w:tcPr>
            <w:tcW w:w="432" w:type="dxa"/>
            <w:vMerge/>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701" w:type="dxa"/>
            <w:vMerge/>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418" w:type="dxa"/>
            <w:vMerge/>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709" w:type="dxa"/>
            <w:tcBorders>
              <w:top w:val="single" w:sz="4" w:space="0" w:color="auto"/>
              <w:left w:val="single" w:sz="4" w:space="0" w:color="auto"/>
              <w:bottom w:val="single" w:sz="4" w:space="0" w:color="auto"/>
              <w:right w:val="single" w:sz="8" w:space="0" w:color="auto"/>
            </w:tcBorders>
          </w:tcPr>
          <w:p w:rsidR="001E7919" w:rsidRPr="00A34325" w:rsidRDefault="001E7919" w:rsidP="001E0FE4">
            <w:pPr>
              <w:autoSpaceDE w:val="0"/>
              <w:autoSpaceDN w:val="0"/>
              <w:adjustRightInd w:val="0"/>
              <w:rPr>
                <w:sz w:val="18"/>
                <w:szCs w:val="18"/>
              </w:rPr>
            </w:pPr>
            <w:r w:rsidRPr="00A34325">
              <w:rPr>
                <w:sz w:val="18"/>
                <w:szCs w:val="18"/>
              </w:rPr>
              <w:t>2022</w:t>
            </w:r>
          </w:p>
        </w:tc>
        <w:tc>
          <w:tcPr>
            <w:tcW w:w="992"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jc w:val="center"/>
              <w:rPr>
                <w:color w:val="000000"/>
                <w:sz w:val="18"/>
                <w:szCs w:val="18"/>
              </w:rPr>
            </w:pPr>
            <w:r w:rsidRPr="00A34325">
              <w:rPr>
                <w:color w:val="000000"/>
                <w:sz w:val="18"/>
                <w:szCs w:val="18"/>
              </w:rPr>
              <w:t>9,150</w:t>
            </w:r>
          </w:p>
        </w:tc>
        <w:tc>
          <w:tcPr>
            <w:tcW w:w="850"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jc w:val="center"/>
              <w:rPr>
                <w:color w:val="000000"/>
                <w:sz w:val="18"/>
                <w:szCs w:val="18"/>
              </w:rPr>
            </w:pPr>
            <w:r w:rsidRPr="00A34325">
              <w:rPr>
                <w:color w:val="000000"/>
                <w:sz w:val="18"/>
                <w:szCs w:val="18"/>
              </w:rPr>
              <w:t>9,150</w:t>
            </w:r>
          </w:p>
        </w:tc>
        <w:tc>
          <w:tcPr>
            <w:tcW w:w="851"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839"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850"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1276"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r>
      <w:tr w:rsidR="001E7919" w:rsidRPr="00A34325" w:rsidTr="001E7919">
        <w:trPr>
          <w:tblCellSpacing w:w="5" w:type="nil"/>
          <w:jc w:val="center"/>
        </w:trPr>
        <w:tc>
          <w:tcPr>
            <w:tcW w:w="432" w:type="dxa"/>
            <w:vMerge/>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701" w:type="dxa"/>
            <w:vMerge/>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418" w:type="dxa"/>
            <w:vMerge/>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709" w:type="dxa"/>
            <w:tcBorders>
              <w:top w:val="single" w:sz="4" w:space="0" w:color="auto"/>
              <w:left w:val="single" w:sz="4" w:space="0" w:color="auto"/>
              <w:bottom w:val="single" w:sz="4" w:space="0" w:color="auto"/>
              <w:right w:val="single" w:sz="8" w:space="0" w:color="auto"/>
            </w:tcBorders>
          </w:tcPr>
          <w:p w:rsidR="001E7919" w:rsidRPr="00A34325" w:rsidRDefault="001E7919" w:rsidP="001E0FE4">
            <w:pPr>
              <w:autoSpaceDE w:val="0"/>
              <w:autoSpaceDN w:val="0"/>
              <w:adjustRightInd w:val="0"/>
              <w:rPr>
                <w:sz w:val="18"/>
                <w:szCs w:val="18"/>
              </w:rPr>
            </w:pPr>
            <w:r w:rsidRPr="00A34325">
              <w:rPr>
                <w:sz w:val="18"/>
                <w:szCs w:val="18"/>
              </w:rPr>
              <w:t>2023</w:t>
            </w:r>
          </w:p>
        </w:tc>
        <w:tc>
          <w:tcPr>
            <w:tcW w:w="992"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jc w:val="center"/>
              <w:rPr>
                <w:color w:val="000000"/>
                <w:sz w:val="18"/>
                <w:szCs w:val="18"/>
              </w:rPr>
            </w:pPr>
            <w:r w:rsidRPr="00A34325">
              <w:rPr>
                <w:color w:val="000000"/>
                <w:sz w:val="18"/>
                <w:szCs w:val="18"/>
              </w:rPr>
              <w:t>9,150</w:t>
            </w:r>
          </w:p>
        </w:tc>
        <w:tc>
          <w:tcPr>
            <w:tcW w:w="850"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jc w:val="center"/>
              <w:rPr>
                <w:color w:val="000000"/>
                <w:sz w:val="18"/>
                <w:szCs w:val="18"/>
              </w:rPr>
            </w:pPr>
            <w:r w:rsidRPr="00A34325">
              <w:rPr>
                <w:color w:val="000000"/>
                <w:sz w:val="18"/>
                <w:szCs w:val="18"/>
              </w:rPr>
              <w:t>9,150</w:t>
            </w:r>
          </w:p>
        </w:tc>
        <w:tc>
          <w:tcPr>
            <w:tcW w:w="851"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839"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850"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1276"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r>
      <w:tr w:rsidR="001E7919" w:rsidRPr="00A34325" w:rsidTr="001E7919">
        <w:trPr>
          <w:tblCellSpacing w:w="5" w:type="nil"/>
          <w:jc w:val="center"/>
        </w:trPr>
        <w:tc>
          <w:tcPr>
            <w:tcW w:w="432" w:type="dxa"/>
            <w:vMerge/>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701" w:type="dxa"/>
            <w:vMerge/>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418" w:type="dxa"/>
            <w:vMerge/>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709" w:type="dxa"/>
            <w:tcBorders>
              <w:top w:val="single" w:sz="4" w:space="0" w:color="auto"/>
              <w:left w:val="single" w:sz="4" w:space="0" w:color="auto"/>
              <w:bottom w:val="single" w:sz="4" w:space="0" w:color="auto"/>
              <w:right w:val="single" w:sz="8" w:space="0" w:color="auto"/>
            </w:tcBorders>
          </w:tcPr>
          <w:p w:rsidR="001E7919" w:rsidRPr="00A34325" w:rsidRDefault="001E7919" w:rsidP="001E0FE4">
            <w:pPr>
              <w:autoSpaceDE w:val="0"/>
              <w:autoSpaceDN w:val="0"/>
              <w:adjustRightInd w:val="0"/>
              <w:rPr>
                <w:sz w:val="18"/>
                <w:szCs w:val="18"/>
              </w:rPr>
            </w:pPr>
            <w:r w:rsidRPr="00A34325">
              <w:rPr>
                <w:sz w:val="18"/>
                <w:szCs w:val="18"/>
              </w:rPr>
              <w:t>2024</w:t>
            </w:r>
          </w:p>
        </w:tc>
        <w:tc>
          <w:tcPr>
            <w:tcW w:w="992"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jc w:val="center"/>
              <w:rPr>
                <w:color w:val="000000"/>
                <w:sz w:val="18"/>
                <w:szCs w:val="18"/>
              </w:rPr>
            </w:pPr>
            <w:r w:rsidRPr="00A34325">
              <w:rPr>
                <w:color w:val="000000"/>
                <w:sz w:val="18"/>
                <w:szCs w:val="18"/>
              </w:rPr>
              <w:t>9,150</w:t>
            </w:r>
          </w:p>
        </w:tc>
        <w:tc>
          <w:tcPr>
            <w:tcW w:w="850"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jc w:val="center"/>
              <w:rPr>
                <w:color w:val="000000"/>
                <w:sz w:val="18"/>
                <w:szCs w:val="18"/>
              </w:rPr>
            </w:pPr>
            <w:r w:rsidRPr="00A34325">
              <w:rPr>
                <w:color w:val="000000"/>
                <w:sz w:val="18"/>
                <w:szCs w:val="18"/>
              </w:rPr>
              <w:t>9,150</w:t>
            </w:r>
          </w:p>
        </w:tc>
        <w:tc>
          <w:tcPr>
            <w:tcW w:w="851"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839"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850"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1276"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r>
      <w:tr w:rsidR="001E7919" w:rsidRPr="00A34325" w:rsidTr="001E7919">
        <w:trPr>
          <w:tblCellSpacing w:w="5" w:type="nil"/>
          <w:jc w:val="center"/>
        </w:trPr>
        <w:tc>
          <w:tcPr>
            <w:tcW w:w="432" w:type="dxa"/>
            <w:vMerge/>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701" w:type="dxa"/>
            <w:vMerge/>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418" w:type="dxa"/>
            <w:vMerge/>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709" w:type="dxa"/>
            <w:tcBorders>
              <w:top w:val="single" w:sz="4" w:space="0" w:color="auto"/>
              <w:left w:val="single" w:sz="4" w:space="0" w:color="auto"/>
              <w:bottom w:val="single" w:sz="4" w:space="0" w:color="auto"/>
              <w:right w:val="single" w:sz="8" w:space="0" w:color="auto"/>
            </w:tcBorders>
          </w:tcPr>
          <w:p w:rsidR="001E7919" w:rsidRPr="00A34325" w:rsidRDefault="001E7919" w:rsidP="001E0FE4">
            <w:pPr>
              <w:autoSpaceDE w:val="0"/>
              <w:autoSpaceDN w:val="0"/>
              <w:adjustRightInd w:val="0"/>
              <w:rPr>
                <w:sz w:val="18"/>
                <w:szCs w:val="18"/>
              </w:rPr>
            </w:pPr>
            <w:r w:rsidRPr="00A34325">
              <w:rPr>
                <w:sz w:val="18"/>
                <w:szCs w:val="18"/>
              </w:rPr>
              <w:t xml:space="preserve">Итого </w:t>
            </w:r>
          </w:p>
        </w:tc>
        <w:tc>
          <w:tcPr>
            <w:tcW w:w="992"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jc w:val="center"/>
              <w:rPr>
                <w:color w:val="000000"/>
                <w:sz w:val="18"/>
                <w:szCs w:val="18"/>
              </w:rPr>
            </w:pPr>
            <w:r w:rsidRPr="00A34325">
              <w:rPr>
                <w:color w:val="000000"/>
                <w:sz w:val="18"/>
                <w:szCs w:val="18"/>
              </w:rPr>
              <w:t>369,108</w:t>
            </w:r>
          </w:p>
        </w:tc>
        <w:tc>
          <w:tcPr>
            <w:tcW w:w="850"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jc w:val="center"/>
              <w:rPr>
                <w:color w:val="000000"/>
                <w:sz w:val="18"/>
                <w:szCs w:val="18"/>
              </w:rPr>
            </w:pPr>
            <w:r w:rsidRPr="00A34325">
              <w:rPr>
                <w:color w:val="000000"/>
                <w:sz w:val="18"/>
                <w:szCs w:val="18"/>
              </w:rPr>
              <w:t>369,108</w:t>
            </w:r>
          </w:p>
        </w:tc>
        <w:tc>
          <w:tcPr>
            <w:tcW w:w="851"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839"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850"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c>
          <w:tcPr>
            <w:tcW w:w="1276" w:type="dxa"/>
            <w:tcBorders>
              <w:top w:val="single" w:sz="4" w:space="0" w:color="auto"/>
              <w:left w:val="single" w:sz="8" w:space="0" w:color="auto"/>
              <w:bottom w:val="single" w:sz="8" w:space="0" w:color="auto"/>
              <w:right w:val="single" w:sz="8" w:space="0" w:color="auto"/>
            </w:tcBorders>
          </w:tcPr>
          <w:p w:rsidR="001E7919" w:rsidRPr="00A34325" w:rsidRDefault="001E7919" w:rsidP="001E0FE4">
            <w:pPr>
              <w:autoSpaceDE w:val="0"/>
              <w:autoSpaceDN w:val="0"/>
              <w:adjustRightInd w:val="0"/>
              <w:jc w:val="center"/>
              <w:rPr>
                <w:sz w:val="18"/>
                <w:szCs w:val="18"/>
              </w:rPr>
            </w:pPr>
          </w:p>
        </w:tc>
      </w:tr>
      <w:tr w:rsidR="001E7919" w:rsidRPr="00A34325" w:rsidTr="001E7919">
        <w:trPr>
          <w:tblCellSpacing w:w="5" w:type="nil"/>
          <w:jc w:val="center"/>
        </w:trPr>
        <w:tc>
          <w:tcPr>
            <w:tcW w:w="9918" w:type="dxa"/>
            <w:gridSpan w:val="10"/>
            <w:tcBorders>
              <w:left w:val="single" w:sz="8" w:space="0" w:color="auto"/>
              <w:bottom w:val="single" w:sz="4" w:space="0" w:color="auto"/>
              <w:right w:val="single" w:sz="8" w:space="0" w:color="auto"/>
            </w:tcBorders>
          </w:tcPr>
          <w:p w:rsidR="001E7919" w:rsidRPr="00A34325" w:rsidRDefault="001E7919" w:rsidP="001E0FE4">
            <w:pPr>
              <w:rPr>
                <w:sz w:val="18"/>
                <w:szCs w:val="18"/>
              </w:rPr>
            </w:pPr>
            <w:r w:rsidRPr="00A34325">
              <w:rPr>
                <w:sz w:val="18"/>
                <w:szCs w:val="18"/>
              </w:rPr>
              <w:t xml:space="preserve">Задача 2. </w:t>
            </w:r>
          </w:p>
          <w:p w:rsidR="001E7919" w:rsidRPr="00A34325" w:rsidRDefault="001E7919" w:rsidP="001E0FE4">
            <w:pPr>
              <w:rPr>
                <w:sz w:val="18"/>
                <w:szCs w:val="18"/>
              </w:rPr>
            </w:pPr>
            <w:r w:rsidRPr="00A34325">
              <w:rPr>
                <w:sz w:val="18"/>
                <w:szCs w:val="18"/>
              </w:rPr>
              <w:t xml:space="preserve">- передача осуществления части полномочий по вопросам: «Создание условий для организации досуга и обеспечение жителей поселения услугами организации культуры», «Организация библиотечного обслуживания населения, комплектования и обеспечения сохранности библиотечных фондов библиотек поселения» </w:t>
            </w:r>
          </w:p>
        </w:tc>
      </w:tr>
      <w:tr w:rsidR="001E7919" w:rsidRPr="00A34325" w:rsidTr="001E7919">
        <w:trPr>
          <w:trHeight w:val="295"/>
          <w:tblCellSpacing w:w="5" w:type="nil"/>
          <w:jc w:val="center"/>
        </w:trPr>
        <w:tc>
          <w:tcPr>
            <w:tcW w:w="432" w:type="dxa"/>
            <w:vMerge w:val="restart"/>
            <w:tcBorders>
              <w:left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r w:rsidRPr="00A34325">
              <w:rPr>
                <w:sz w:val="18"/>
                <w:szCs w:val="18"/>
              </w:rPr>
              <w:t>2.1.</w:t>
            </w:r>
          </w:p>
        </w:tc>
        <w:tc>
          <w:tcPr>
            <w:tcW w:w="1701" w:type="dxa"/>
            <w:vMerge w:val="restart"/>
            <w:tcBorders>
              <w:left w:val="single" w:sz="4" w:space="0" w:color="auto"/>
              <w:right w:val="single" w:sz="4" w:space="0" w:color="auto"/>
            </w:tcBorders>
          </w:tcPr>
          <w:p w:rsidR="001E7919" w:rsidRPr="00A34325" w:rsidRDefault="001E7919" w:rsidP="001E0FE4">
            <w:pPr>
              <w:autoSpaceDE w:val="0"/>
              <w:autoSpaceDN w:val="0"/>
              <w:adjustRightInd w:val="0"/>
              <w:rPr>
                <w:sz w:val="18"/>
                <w:szCs w:val="18"/>
              </w:rPr>
            </w:pPr>
            <w:r w:rsidRPr="00A34325">
              <w:rPr>
                <w:sz w:val="18"/>
                <w:szCs w:val="18"/>
              </w:rPr>
              <w:t>Создание условий для организации досуга и обеспечения жителей поселения услугами организации досуга. (Передача полномочий по созданию условий для организации досуга и обеспечения жителей поселения услугами организации досуга)</w:t>
            </w:r>
          </w:p>
        </w:tc>
        <w:tc>
          <w:tcPr>
            <w:tcW w:w="1418" w:type="dxa"/>
            <w:vMerge w:val="restart"/>
            <w:tcBorders>
              <w:left w:val="single" w:sz="4" w:space="0" w:color="auto"/>
              <w:right w:val="single" w:sz="4" w:space="0" w:color="auto"/>
            </w:tcBorders>
          </w:tcPr>
          <w:p w:rsidR="001E7919" w:rsidRPr="00A34325" w:rsidRDefault="001E7919" w:rsidP="001E0FE4">
            <w:pPr>
              <w:autoSpaceDE w:val="0"/>
              <w:autoSpaceDN w:val="0"/>
              <w:adjustRightInd w:val="0"/>
              <w:rPr>
                <w:sz w:val="18"/>
                <w:szCs w:val="18"/>
              </w:rPr>
            </w:pPr>
            <w:r w:rsidRPr="00A34325">
              <w:rPr>
                <w:sz w:val="18"/>
                <w:szCs w:val="18"/>
              </w:rPr>
              <w:t xml:space="preserve">Администрация </w:t>
            </w:r>
            <w:r w:rsidRPr="00A34325">
              <w:rPr>
                <w:color w:val="000000"/>
                <w:sz w:val="18"/>
                <w:szCs w:val="18"/>
              </w:rPr>
              <w:t>Мошковского</w:t>
            </w:r>
            <w:r w:rsidRPr="00A34325">
              <w:rPr>
                <w:sz w:val="18"/>
                <w:szCs w:val="18"/>
              </w:rPr>
              <w:t xml:space="preserve"> сельсовета Бековского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rPr>
                <w:sz w:val="18"/>
                <w:szCs w:val="18"/>
              </w:rPr>
            </w:pPr>
            <w:r w:rsidRPr="00A34325">
              <w:rPr>
                <w:sz w:val="18"/>
                <w:szCs w:val="18"/>
              </w:rPr>
              <w:t>2019</w:t>
            </w:r>
          </w:p>
        </w:tc>
        <w:tc>
          <w:tcPr>
            <w:tcW w:w="992"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349,015</w:t>
            </w: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349,015</w:t>
            </w:r>
          </w:p>
        </w:tc>
        <w:tc>
          <w:tcPr>
            <w:tcW w:w="851"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3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r>
      <w:tr w:rsidR="001E7919" w:rsidRPr="00A34325" w:rsidTr="001E7919">
        <w:trPr>
          <w:tblCellSpacing w:w="5" w:type="nil"/>
          <w:jc w:val="center"/>
        </w:trPr>
        <w:tc>
          <w:tcPr>
            <w:tcW w:w="432" w:type="dxa"/>
            <w:vMerge/>
            <w:tcBorders>
              <w:left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701" w:type="dxa"/>
            <w:vMerge/>
            <w:tcBorders>
              <w:left w:val="single" w:sz="4" w:space="0" w:color="auto"/>
              <w:right w:val="single" w:sz="4" w:space="0" w:color="auto"/>
            </w:tcBorders>
          </w:tcPr>
          <w:p w:rsidR="001E7919" w:rsidRPr="00A34325" w:rsidRDefault="001E7919" w:rsidP="001E0FE4">
            <w:pPr>
              <w:autoSpaceDE w:val="0"/>
              <w:autoSpaceDN w:val="0"/>
              <w:adjustRightInd w:val="0"/>
              <w:rPr>
                <w:sz w:val="18"/>
                <w:szCs w:val="18"/>
              </w:rPr>
            </w:pPr>
          </w:p>
        </w:tc>
        <w:tc>
          <w:tcPr>
            <w:tcW w:w="1418" w:type="dxa"/>
            <w:vMerge/>
            <w:tcBorders>
              <w:left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rPr>
                <w:sz w:val="18"/>
                <w:szCs w:val="18"/>
              </w:rPr>
            </w:pPr>
            <w:r w:rsidRPr="00A34325">
              <w:rPr>
                <w:sz w:val="18"/>
                <w:szCs w:val="18"/>
              </w:rPr>
              <w:t xml:space="preserve">2020 </w:t>
            </w:r>
          </w:p>
        </w:tc>
        <w:tc>
          <w:tcPr>
            <w:tcW w:w="992"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349,015</w:t>
            </w: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349,015</w:t>
            </w:r>
          </w:p>
        </w:tc>
        <w:tc>
          <w:tcPr>
            <w:tcW w:w="851"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3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r>
      <w:tr w:rsidR="001E7919" w:rsidRPr="00A34325" w:rsidTr="001E7919">
        <w:trPr>
          <w:tblCellSpacing w:w="5" w:type="nil"/>
          <w:jc w:val="center"/>
        </w:trPr>
        <w:tc>
          <w:tcPr>
            <w:tcW w:w="432" w:type="dxa"/>
            <w:vMerge/>
            <w:tcBorders>
              <w:left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701" w:type="dxa"/>
            <w:vMerge/>
            <w:tcBorders>
              <w:left w:val="single" w:sz="4" w:space="0" w:color="auto"/>
              <w:right w:val="single" w:sz="4" w:space="0" w:color="auto"/>
            </w:tcBorders>
          </w:tcPr>
          <w:p w:rsidR="001E7919" w:rsidRPr="00A34325" w:rsidRDefault="001E7919" w:rsidP="001E0FE4">
            <w:pPr>
              <w:autoSpaceDE w:val="0"/>
              <w:autoSpaceDN w:val="0"/>
              <w:adjustRightInd w:val="0"/>
              <w:rPr>
                <w:sz w:val="18"/>
                <w:szCs w:val="18"/>
              </w:rPr>
            </w:pPr>
          </w:p>
        </w:tc>
        <w:tc>
          <w:tcPr>
            <w:tcW w:w="1418" w:type="dxa"/>
            <w:vMerge/>
            <w:tcBorders>
              <w:left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rPr>
                <w:sz w:val="18"/>
                <w:szCs w:val="18"/>
              </w:rPr>
            </w:pPr>
            <w:r w:rsidRPr="00A34325">
              <w:rPr>
                <w:sz w:val="18"/>
                <w:szCs w:val="18"/>
              </w:rPr>
              <w:t>2021</w:t>
            </w:r>
          </w:p>
        </w:tc>
        <w:tc>
          <w:tcPr>
            <w:tcW w:w="992"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349,015</w:t>
            </w: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349,015</w:t>
            </w:r>
          </w:p>
        </w:tc>
        <w:tc>
          <w:tcPr>
            <w:tcW w:w="851"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3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r>
      <w:tr w:rsidR="001E7919" w:rsidRPr="00A34325" w:rsidTr="001E7919">
        <w:trPr>
          <w:tblCellSpacing w:w="5" w:type="nil"/>
          <w:jc w:val="center"/>
        </w:trPr>
        <w:tc>
          <w:tcPr>
            <w:tcW w:w="432" w:type="dxa"/>
            <w:vMerge/>
            <w:tcBorders>
              <w:left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701" w:type="dxa"/>
            <w:vMerge/>
            <w:tcBorders>
              <w:left w:val="single" w:sz="4" w:space="0" w:color="auto"/>
              <w:right w:val="single" w:sz="4" w:space="0" w:color="auto"/>
            </w:tcBorders>
          </w:tcPr>
          <w:p w:rsidR="001E7919" w:rsidRPr="00A34325" w:rsidRDefault="001E7919" w:rsidP="001E0FE4">
            <w:pPr>
              <w:autoSpaceDE w:val="0"/>
              <w:autoSpaceDN w:val="0"/>
              <w:adjustRightInd w:val="0"/>
              <w:rPr>
                <w:sz w:val="18"/>
                <w:szCs w:val="18"/>
              </w:rPr>
            </w:pPr>
          </w:p>
        </w:tc>
        <w:tc>
          <w:tcPr>
            <w:tcW w:w="1418" w:type="dxa"/>
            <w:vMerge/>
            <w:tcBorders>
              <w:left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rPr>
                <w:sz w:val="18"/>
                <w:szCs w:val="18"/>
              </w:rPr>
            </w:pPr>
            <w:r w:rsidRPr="00A34325">
              <w:rPr>
                <w:sz w:val="18"/>
                <w:szCs w:val="18"/>
              </w:rPr>
              <w:t>2022</w:t>
            </w:r>
          </w:p>
        </w:tc>
        <w:tc>
          <w:tcPr>
            <w:tcW w:w="992"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349,015</w:t>
            </w: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349,015</w:t>
            </w:r>
          </w:p>
        </w:tc>
        <w:tc>
          <w:tcPr>
            <w:tcW w:w="851"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3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r>
      <w:tr w:rsidR="001E7919" w:rsidRPr="00A34325" w:rsidTr="001E7919">
        <w:trPr>
          <w:tblCellSpacing w:w="5" w:type="nil"/>
          <w:jc w:val="center"/>
        </w:trPr>
        <w:tc>
          <w:tcPr>
            <w:tcW w:w="432" w:type="dxa"/>
            <w:vMerge/>
            <w:tcBorders>
              <w:left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701" w:type="dxa"/>
            <w:vMerge/>
            <w:tcBorders>
              <w:left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418" w:type="dxa"/>
            <w:vMerge/>
            <w:tcBorders>
              <w:left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rPr>
                <w:sz w:val="18"/>
                <w:szCs w:val="18"/>
              </w:rPr>
            </w:pPr>
            <w:r w:rsidRPr="00A34325">
              <w:rPr>
                <w:sz w:val="18"/>
                <w:szCs w:val="18"/>
              </w:rPr>
              <w:t>2023</w:t>
            </w:r>
          </w:p>
        </w:tc>
        <w:tc>
          <w:tcPr>
            <w:tcW w:w="992"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349,015</w:t>
            </w: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349,015</w:t>
            </w:r>
          </w:p>
        </w:tc>
        <w:tc>
          <w:tcPr>
            <w:tcW w:w="851"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3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r>
      <w:tr w:rsidR="001E7919" w:rsidRPr="00A34325" w:rsidTr="001E7919">
        <w:trPr>
          <w:tblCellSpacing w:w="5" w:type="nil"/>
          <w:jc w:val="center"/>
        </w:trPr>
        <w:tc>
          <w:tcPr>
            <w:tcW w:w="432" w:type="dxa"/>
            <w:vMerge/>
            <w:tcBorders>
              <w:left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701" w:type="dxa"/>
            <w:vMerge/>
            <w:tcBorders>
              <w:left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418" w:type="dxa"/>
            <w:vMerge/>
            <w:tcBorders>
              <w:left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rPr>
                <w:sz w:val="18"/>
                <w:szCs w:val="18"/>
              </w:rPr>
            </w:pPr>
            <w:r w:rsidRPr="00A34325">
              <w:rPr>
                <w:sz w:val="18"/>
                <w:szCs w:val="18"/>
              </w:rPr>
              <w:t>2024</w:t>
            </w:r>
          </w:p>
        </w:tc>
        <w:tc>
          <w:tcPr>
            <w:tcW w:w="992"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349,015</w:t>
            </w: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349,015</w:t>
            </w:r>
          </w:p>
        </w:tc>
        <w:tc>
          <w:tcPr>
            <w:tcW w:w="851"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3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r>
      <w:tr w:rsidR="001E7919" w:rsidRPr="00A34325" w:rsidTr="001E7919">
        <w:trPr>
          <w:tblCellSpacing w:w="5" w:type="nil"/>
          <w:jc w:val="center"/>
        </w:trPr>
        <w:tc>
          <w:tcPr>
            <w:tcW w:w="432" w:type="dxa"/>
            <w:vMerge/>
            <w:tcBorders>
              <w:left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701" w:type="dxa"/>
            <w:vMerge/>
            <w:tcBorders>
              <w:left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418" w:type="dxa"/>
            <w:vMerge/>
            <w:tcBorders>
              <w:left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rPr>
                <w:sz w:val="18"/>
                <w:szCs w:val="18"/>
              </w:rPr>
            </w:pPr>
            <w:r w:rsidRPr="00A34325">
              <w:rPr>
                <w:sz w:val="18"/>
                <w:szCs w:val="18"/>
              </w:rPr>
              <w:t>Итого</w:t>
            </w:r>
          </w:p>
        </w:tc>
        <w:tc>
          <w:tcPr>
            <w:tcW w:w="992"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2094,090</w:t>
            </w: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2094,090</w:t>
            </w:r>
          </w:p>
        </w:tc>
        <w:tc>
          <w:tcPr>
            <w:tcW w:w="851"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3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r>
      <w:tr w:rsidR="001E7919" w:rsidRPr="00A34325" w:rsidTr="001E7919">
        <w:trPr>
          <w:tblCellSpacing w:w="5" w:type="nil"/>
          <w:jc w:val="center"/>
        </w:trPr>
        <w:tc>
          <w:tcPr>
            <w:tcW w:w="3551" w:type="dxa"/>
            <w:gridSpan w:val="3"/>
            <w:vMerge w:val="restart"/>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rPr>
                <w:sz w:val="18"/>
                <w:szCs w:val="18"/>
              </w:rPr>
            </w:pPr>
            <w:r w:rsidRPr="00A34325">
              <w:rPr>
                <w:sz w:val="18"/>
                <w:szCs w:val="18"/>
              </w:rPr>
              <w:t>Итого по мероприятиям:</w:t>
            </w:r>
          </w:p>
        </w:tc>
        <w:tc>
          <w:tcPr>
            <w:tcW w:w="70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rPr>
                <w:sz w:val="18"/>
                <w:szCs w:val="18"/>
              </w:rPr>
            </w:pPr>
            <w:r w:rsidRPr="00A34325">
              <w:rPr>
                <w:sz w:val="18"/>
                <w:szCs w:val="18"/>
              </w:rPr>
              <w:t>2019</w:t>
            </w:r>
          </w:p>
        </w:tc>
        <w:tc>
          <w:tcPr>
            <w:tcW w:w="992"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584,138</w:t>
            </w: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584,138</w:t>
            </w:r>
          </w:p>
        </w:tc>
        <w:tc>
          <w:tcPr>
            <w:tcW w:w="851"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3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r>
      <w:tr w:rsidR="001E7919" w:rsidRPr="00A34325" w:rsidTr="001E7919">
        <w:trPr>
          <w:tblCellSpacing w:w="5" w:type="nil"/>
          <w:jc w:val="center"/>
        </w:trPr>
        <w:tc>
          <w:tcPr>
            <w:tcW w:w="3551" w:type="dxa"/>
            <w:gridSpan w:val="3"/>
            <w:vMerge/>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rPr>
                <w:sz w:val="18"/>
                <w:szCs w:val="18"/>
              </w:rPr>
            </w:pPr>
            <w:r w:rsidRPr="00A34325">
              <w:rPr>
                <w:sz w:val="18"/>
                <w:szCs w:val="18"/>
              </w:rPr>
              <w:t xml:space="preserve">2020 </w:t>
            </w:r>
          </w:p>
        </w:tc>
        <w:tc>
          <w:tcPr>
            <w:tcW w:w="992"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448,414</w:t>
            </w: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448,414</w:t>
            </w:r>
          </w:p>
        </w:tc>
        <w:tc>
          <w:tcPr>
            <w:tcW w:w="851"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3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r>
      <w:tr w:rsidR="001E7919" w:rsidRPr="00A34325" w:rsidTr="001E7919">
        <w:trPr>
          <w:tblCellSpacing w:w="5" w:type="nil"/>
          <w:jc w:val="center"/>
        </w:trPr>
        <w:tc>
          <w:tcPr>
            <w:tcW w:w="3551" w:type="dxa"/>
            <w:gridSpan w:val="3"/>
            <w:vMerge/>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rPr>
                <w:sz w:val="18"/>
                <w:szCs w:val="18"/>
              </w:rPr>
            </w:pPr>
            <w:r w:rsidRPr="00A34325">
              <w:rPr>
                <w:sz w:val="18"/>
                <w:szCs w:val="18"/>
              </w:rPr>
              <w:t>2021</w:t>
            </w:r>
          </w:p>
        </w:tc>
        <w:tc>
          <w:tcPr>
            <w:tcW w:w="992"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356,151</w:t>
            </w: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356,151</w:t>
            </w:r>
          </w:p>
        </w:tc>
        <w:tc>
          <w:tcPr>
            <w:tcW w:w="851"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3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r>
      <w:tr w:rsidR="001E7919" w:rsidRPr="00A34325" w:rsidTr="001E7919">
        <w:trPr>
          <w:tblCellSpacing w:w="5" w:type="nil"/>
          <w:jc w:val="center"/>
        </w:trPr>
        <w:tc>
          <w:tcPr>
            <w:tcW w:w="3551" w:type="dxa"/>
            <w:gridSpan w:val="3"/>
            <w:vMerge/>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rPr>
                <w:sz w:val="18"/>
                <w:szCs w:val="18"/>
              </w:rPr>
            </w:pPr>
            <w:r w:rsidRPr="00A34325">
              <w:rPr>
                <w:sz w:val="18"/>
                <w:szCs w:val="18"/>
              </w:rPr>
              <w:t>2022</w:t>
            </w:r>
          </w:p>
        </w:tc>
        <w:tc>
          <w:tcPr>
            <w:tcW w:w="992"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358,165</w:t>
            </w: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358,165</w:t>
            </w:r>
          </w:p>
        </w:tc>
        <w:tc>
          <w:tcPr>
            <w:tcW w:w="851"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3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r>
      <w:tr w:rsidR="001E7919" w:rsidRPr="00A34325" w:rsidTr="001E7919">
        <w:trPr>
          <w:tblCellSpacing w:w="5" w:type="nil"/>
          <w:jc w:val="center"/>
        </w:trPr>
        <w:tc>
          <w:tcPr>
            <w:tcW w:w="3551" w:type="dxa"/>
            <w:gridSpan w:val="3"/>
            <w:vMerge/>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rPr>
                <w:sz w:val="18"/>
                <w:szCs w:val="18"/>
              </w:rPr>
            </w:pPr>
            <w:r w:rsidRPr="00A34325">
              <w:rPr>
                <w:sz w:val="18"/>
                <w:szCs w:val="18"/>
              </w:rPr>
              <w:t>2023</w:t>
            </w:r>
          </w:p>
        </w:tc>
        <w:tc>
          <w:tcPr>
            <w:tcW w:w="992"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358,165</w:t>
            </w: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358,165</w:t>
            </w:r>
          </w:p>
        </w:tc>
        <w:tc>
          <w:tcPr>
            <w:tcW w:w="851"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3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r>
      <w:tr w:rsidR="001E7919" w:rsidRPr="00A34325" w:rsidTr="001E7919">
        <w:trPr>
          <w:tblCellSpacing w:w="5" w:type="nil"/>
          <w:jc w:val="center"/>
        </w:trPr>
        <w:tc>
          <w:tcPr>
            <w:tcW w:w="3551" w:type="dxa"/>
            <w:gridSpan w:val="3"/>
            <w:vMerge/>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rPr>
                <w:sz w:val="18"/>
                <w:szCs w:val="18"/>
              </w:rPr>
            </w:pPr>
            <w:r w:rsidRPr="00A34325">
              <w:rPr>
                <w:sz w:val="18"/>
                <w:szCs w:val="18"/>
              </w:rPr>
              <w:t>2024</w:t>
            </w:r>
          </w:p>
        </w:tc>
        <w:tc>
          <w:tcPr>
            <w:tcW w:w="992"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358,165</w:t>
            </w: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color w:val="000000"/>
                <w:sz w:val="18"/>
                <w:szCs w:val="18"/>
              </w:rPr>
            </w:pPr>
            <w:r w:rsidRPr="00A34325">
              <w:rPr>
                <w:color w:val="000000"/>
                <w:sz w:val="18"/>
                <w:szCs w:val="18"/>
              </w:rPr>
              <w:t>358,165</w:t>
            </w:r>
          </w:p>
        </w:tc>
        <w:tc>
          <w:tcPr>
            <w:tcW w:w="851"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3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r>
      <w:tr w:rsidR="001E7919" w:rsidRPr="00A34325" w:rsidTr="001E7919">
        <w:trPr>
          <w:tblCellSpacing w:w="5" w:type="nil"/>
          <w:jc w:val="center"/>
        </w:trPr>
        <w:tc>
          <w:tcPr>
            <w:tcW w:w="3551" w:type="dxa"/>
            <w:gridSpan w:val="3"/>
            <w:vMerge/>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rPr>
                <w:sz w:val="18"/>
                <w:szCs w:val="18"/>
              </w:rPr>
            </w:pPr>
            <w:r w:rsidRPr="00A34325">
              <w:rPr>
                <w:sz w:val="18"/>
                <w:szCs w:val="18"/>
              </w:rPr>
              <w:t>Итого</w:t>
            </w:r>
          </w:p>
        </w:tc>
        <w:tc>
          <w:tcPr>
            <w:tcW w:w="992"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sz w:val="18"/>
                <w:szCs w:val="18"/>
              </w:rPr>
            </w:pPr>
            <w:r w:rsidRPr="00A34325">
              <w:rPr>
                <w:color w:val="000000"/>
                <w:sz w:val="18"/>
                <w:szCs w:val="18"/>
              </w:rPr>
              <w:t>2463,198</w:t>
            </w: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jc w:val="center"/>
              <w:rPr>
                <w:sz w:val="18"/>
                <w:szCs w:val="18"/>
              </w:rPr>
            </w:pPr>
            <w:r w:rsidRPr="00A34325">
              <w:rPr>
                <w:color w:val="000000"/>
                <w:sz w:val="18"/>
                <w:szCs w:val="18"/>
              </w:rPr>
              <w:t>2463,198</w:t>
            </w:r>
          </w:p>
        </w:tc>
        <w:tc>
          <w:tcPr>
            <w:tcW w:w="851"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39"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1E7919" w:rsidRPr="00A34325" w:rsidRDefault="001E7919" w:rsidP="001E0FE4">
            <w:pPr>
              <w:autoSpaceDE w:val="0"/>
              <w:autoSpaceDN w:val="0"/>
              <w:adjustRightInd w:val="0"/>
              <w:jc w:val="center"/>
              <w:rPr>
                <w:sz w:val="18"/>
                <w:szCs w:val="18"/>
              </w:rPr>
            </w:pPr>
          </w:p>
        </w:tc>
      </w:tr>
    </w:tbl>
    <w:p w:rsidR="001E7919" w:rsidRDefault="001E7919" w:rsidP="001E7919">
      <w:pPr>
        <w:ind w:left="425" w:right="-31" w:hanging="425"/>
        <w:jc w:val="right"/>
      </w:pPr>
      <w:r>
        <w:t>_____________________________________________________________________________________</w:t>
      </w:r>
    </w:p>
    <w:p w:rsidR="001E7919" w:rsidRDefault="001E7919" w:rsidP="00D44694">
      <w:pPr>
        <w:ind w:left="425" w:right="-31"/>
        <w:jc w:val="center"/>
        <w:rPr>
          <w:b/>
          <w:sz w:val="18"/>
          <w:szCs w:val="18"/>
        </w:rPr>
      </w:pPr>
    </w:p>
    <w:p w:rsidR="00DF1563" w:rsidRDefault="00DF1563" w:rsidP="00DF1563">
      <w:pPr>
        <w:tabs>
          <w:tab w:val="left" w:pos="0"/>
        </w:tabs>
        <w:jc w:val="center"/>
        <w:rPr>
          <w:b/>
          <w:sz w:val="18"/>
          <w:szCs w:val="18"/>
        </w:rPr>
      </w:pPr>
      <w:r w:rsidRPr="00B8310F">
        <w:rPr>
          <w:b/>
          <w:sz w:val="18"/>
          <w:szCs w:val="18"/>
          <w:lang w:eastAsia="en-US"/>
        </w:rPr>
        <w:t>Постановление администрации Мошковского сельсовета Бековского района Пензенской области от 20.12.2019 № 137 «</w:t>
      </w:r>
      <w:r w:rsidRPr="00B8310F">
        <w:rPr>
          <w:b/>
          <w:sz w:val="18"/>
          <w:szCs w:val="18"/>
        </w:rPr>
        <w:t xml:space="preserve">О внесении изменений в муниципальную программу Мошковского сельсовета Бековского района Пензенской области </w:t>
      </w:r>
      <w:r w:rsidRPr="00B8310F">
        <w:rPr>
          <w:b/>
          <w:bCs/>
          <w:spacing w:val="-1"/>
          <w:sz w:val="18"/>
          <w:szCs w:val="18"/>
        </w:rPr>
        <w:t>«</w:t>
      </w:r>
      <w:r w:rsidRPr="00B8310F">
        <w:rPr>
          <w:b/>
          <w:sz w:val="18"/>
          <w:szCs w:val="18"/>
        </w:rPr>
        <w:t>Развитие территорий, социальной и инженерной инфраструктуры в Мошковском сельсовете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51»</w:t>
      </w:r>
    </w:p>
    <w:p w:rsidR="00DF1563" w:rsidRPr="00B8310F" w:rsidRDefault="00DF1563" w:rsidP="00DF1563">
      <w:pPr>
        <w:tabs>
          <w:tab w:val="left" w:pos="0"/>
        </w:tabs>
        <w:jc w:val="center"/>
        <w:rPr>
          <w:b/>
          <w:sz w:val="18"/>
          <w:szCs w:val="18"/>
        </w:rPr>
      </w:pPr>
    </w:p>
    <w:p w:rsidR="00DF1563" w:rsidRPr="00B8310F" w:rsidRDefault="00DF1563" w:rsidP="00DF1563">
      <w:pPr>
        <w:tabs>
          <w:tab w:val="left" w:pos="3213"/>
        </w:tabs>
        <w:jc w:val="both"/>
        <w:rPr>
          <w:sz w:val="18"/>
          <w:szCs w:val="18"/>
        </w:rPr>
      </w:pPr>
      <w:r w:rsidRPr="00B8310F">
        <w:rPr>
          <w:bCs/>
          <w:sz w:val="18"/>
          <w:szCs w:val="18"/>
        </w:rPr>
        <w:t>В соответствии</w:t>
      </w:r>
      <w:r w:rsidRPr="00B8310F">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B8310F">
        <w:rPr>
          <w:bCs/>
          <w:sz w:val="18"/>
          <w:szCs w:val="18"/>
        </w:rPr>
        <w:t xml:space="preserve">Об утверждении Порядка разработки и реализации муниципальных программ </w:t>
      </w:r>
      <w:r w:rsidRPr="00B8310F">
        <w:rPr>
          <w:sz w:val="18"/>
          <w:szCs w:val="18"/>
        </w:rPr>
        <w:t>Мошковского</w:t>
      </w:r>
      <w:r w:rsidRPr="00B8310F">
        <w:rPr>
          <w:bCs/>
          <w:sz w:val="18"/>
          <w:szCs w:val="18"/>
        </w:rPr>
        <w:t xml:space="preserve"> сельсовета Бековского района Пензенской области и Положения об оценке эффективности реализации муниципальной программы </w:t>
      </w:r>
      <w:r w:rsidRPr="00B8310F">
        <w:rPr>
          <w:bCs/>
          <w:sz w:val="18"/>
          <w:szCs w:val="18"/>
        </w:rPr>
        <w:lastRenderedPageBreak/>
        <w:t>Бековского района Пензенской области»</w:t>
      </w:r>
      <w:r w:rsidRPr="00B8310F">
        <w:rPr>
          <w:sz w:val="18"/>
          <w:szCs w:val="18"/>
        </w:rPr>
        <w:t>, на основании статьи 23 Устава Мошковского сельсовета Бековского района Пензенской области</w:t>
      </w:r>
    </w:p>
    <w:p w:rsidR="00DF1563" w:rsidRPr="00B8310F" w:rsidRDefault="00DF1563" w:rsidP="00DF1563">
      <w:pPr>
        <w:autoSpaceDE w:val="0"/>
        <w:autoSpaceDN w:val="0"/>
        <w:adjustRightInd w:val="0"/>
        <w:jc w:val="center"/>
        <w:rPr>
          <w:sz w:val="18"/>
          <w:szCs w:val="18"/>
        </w:rPr>
      </w:pPr>
      <w:r w:rsidRPr="00B8310F">
        <w:rPr>
          <w:sz w:val="18"/>
          <w:szCs w:val="18"/>
        </w:rPr>
        <w:t xml:space="preserve">администрация Мошковского сельсовета </w:t>
      </w:r>
      <w:r w:rsidRPr="00B8310F">
        <w:rPr>
          <w:b/>
          <w:sz w:val="18"/>
          <w:szCs w:val="18"/>
        </w:rPr>
        <w:t>постановляет</w:t>
      </w:r>
      <w:r w:rsidRPr="00B8310F">
        <w:rPr>
          <w:sz w:val="18"/>
          <w:szCs w:val="18"/>
        </w:rPr>
        <w:t>:</w:t>
      </w:r>
    </w:p>
    <w:p w:rsidR="00DF1563" w:rsidRPr="00B8310F" w:rsidRDefault="00DF1563" w:rsidP="00DF1563">
      <w:pPr>
        <w:tabs>
          <w:tab w:val="left" w:pos="0"/>
        </w:tabs>
        <w:jc w:val="both"/>
        <w:rPr>
          <w:sz w:val="18"/>
          <w:szCs w:val="18"/>
        </w:rPr>
      </w:pPr>
      <w:r w:rsidRPr="00B8310F">
        <w:rPr>
          <w:bCs/>
          <w:sz w:val="18"/>
          <w:szCs w:val="18"/>
        </w:rPr>
        <w:t xml:space="preserve">1. Внести в </w:t>
      </w:r>
      <w:r w:rsidRPr="00B8310F">
        <w:rPr>
          <w:sz w:val="18"/>
          <w:szCs w:val="18"/>
        </w:rPr>
        <w:t>муниципальную программу Мошковского сельсовета Бековского района Пензенской области</w:t>
      </w:r>
      <w:r w:rsidRPr="00B8310F">
        <w:rPr>
          <w:bCs/>
          <w:spacing w:val="-1"/>
          <w:sz w:val="18"/>
          <w:szCs w:val="18"/>
        </w:rPr>
        <w:t xml:space="preserve"> «</w:t>
      </w:r>
      <w:r w:rsidRPr="00B8310F">
        <w:rPr>
          <w:sz w:val="18"/>
          <w:szCs w:val="18"/>
        </w:rPr>
        <w:t>Развитие территорий, социальной и инженерной инфраструктуры в Мошковском сельсовете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51,</w:t>
      </w:r>
      <w:r w:rsidRPr="00B8310F">
        <w:rPr>
          <w:b/>
          <w:sz w:val="18"/>
          <w:szCs w:val="18"/>
        </w:rPr>
        <w:t xml:space="preserve"> </w:t>
      </w:r>
      <w:r w:rsidRPr="00B8310F">
        <w:rPr>
          <w:sz w:val="18"/>
          <w:szCs w:val="18"/>
        </w:rPr>
        <w:t>следующие изменения:</w:t>
      </w:r>
    </w:p>
    <w:p w:rsidR="00DF1563" w:rsidRPr="00B8310F" w:rsidRDefault="00DF1563" w:rsidP="00DF1563">
      <w:pPr>
        <w:pStyle w:val="ConsPlusTitle"/>
        <w:widowControl/>
        <w:jc w:val="both"/>
        <w:rPr>
          <w:rFonts w:ascii="Times New Roman" w:hAnsi="Times New Roman" w:cs="Times New Roman"/>
          <w:b w:val="0"/>
          <w:sz w:val="18"/>
          <w:szCs w:val="18"/>
        </w:rPr>
      </w:pPr>
      <w:r w:rsidRPr="00B8310F">
        <w:rPr>
          <w:rFonts w:ascii="Times New Roman" w:hAnsi="Times New Roman" w:cs="Times New Roman"/>
          <w:b w:val="0"/>
          <w:sz w:val="18"/>
          <w:szCs w:val="18"/>
        </w:rPr>
        <w:t>1.1. В паспорте муниципальной программы позицию «Объемы бюджетных ассигнований муниципальной программы</w:t>
      </w:r>
      <w:r w:rsidRPr="00B8310F">
        <w:rPr>
          <w:rFonts w:ascii="Times New Roman" w:hAnsi="Times New Roman" w:cs="Times New Roman"/>
          <w:sz w:val="18"/>
          <w:szCs w:val="18"/>
        </w:rPr>
        <w:t>»</w:t>
      </w:r>
      <w:r w:rsidRPr="00B8310F">
        <w:rPr>
          <w:rFonts w:ascii="Times New Roman" w:hAnsi="Times New Roman" w:cs="Times New Roman"/>
          <w:b w:val="0"/>
          <w:sz w:val="18"/>
          <w:szCs w:val="18"/>
        </w:rPr>
        <w:t xml:space="preserve"> изложить в следующей редакции:</w:t>
      </w:r>
    </w:p>
    <w:p w:rsidR="00DF1563" w:rsidRPr="00B8310F" w:rsidRDefault="00DF1563" w:rsidP="00DF1563">
      <w:pPr>
        <w:pStyle w:val="ConsPlusTitle"/>
        <w:widowControl/>
        <w:jc w:val="both"/>
        <w:rPr>
          <w:rFonts w:ascii="Times New Roman" w:hAnsi="Times New Roman" w:cs="Times New Roman"/>
          <w:b w:val="0"/>
          <w:sz w:val="18"/>
          <w:szCs w:val="18"/>
        </w:rPr>
      </w:pPr>
      <w:r w:rsidRPr="00B8310F">
        <w:rPr>
          <w:rFonts w:ascii="Times New Roman" w:hAnsi="Times New Roman" w:cs="Times New Roman"/>
          <w:b w:val="0"/>
          <w:sz w:val="18"/>
          <w:szCs w:val="18"/>
        </w:rPr>
        <w:t>«</w:t>
      </w:r>
    </w:p>
    <w:tbl>
      <w:tblPr>
        <w:tblW w:w="9680" w:type="dxa"/>
        <w:jc w:val="center"/>
        <w:tblCellSpacing w:w="5" w:type="nil"/>
        <w:tblLayout w:type="fixed"/>
        <w:tblCellMar>
          <w:left w:w="75" w:type="dxa"/>
          <w:right w:w="75" w:type="dxa"/>
        </w:tblCellMar>
        <w:tblLook w:val="0000" w:firstRow="0" w:lastRow="0" w:firstColumn="0" w:lastColumn="0" w:noHBand="0" w:noVBand="0"/>
      </w:tblPr>
      <w:tblGrid>
        <w:gridCol w:w="3619"/>
        <w:gridCol w:w="6061"/>
      </w:tblGrid>
      <w:tr w:rsidR="00DF1563" w:rsidRPr="00B8310F" w:rsidTr="001E0FE4">
        <w:trPr>
          <w:trHeight w:val="273"/>
          <w:tblCellSpacing w:w="5" w:type="nil"/>
          <w:jc w:val="center"/>
        </w:trPr>
        <w:tc>
          <w:tcPr>
            <w:tcW w:w="3619"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 xml:space="preserve">Объемы бюджетных ассигнований муниципальной программы (по годам и источникам финансирования) </w:t>
            </w:r>
          </w:p>
        </w:tc>
        <w:tc>
          <w:tcPr>
            <w:tcW w:w="6061"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rPr>
                <w:color w:val="000000"/>
                <w:sz w:val="18"/>
                <w:szCs w:val="18"/>
              </w:rPr>
            </w:pPr>
            <w:r w:rsidRPr="00B8310F">
              <w:rPr>
                <w:sz w:val="18"/>
                <w:szCs w:val="18"/>
              </w:rPr>
              <w:t xml:space="preserve">Общий объем бюджетных ассигнований на реализацию муниципальной программы составляет </w:t>
            </w:r>
            <w:r w:rsidRPr="00B8310F">
              <w:rPr>
                <w:color w:val="000000"/>
                <w:sz w:val="18"/>
                <w:szCs w:val="18"/>
              </w:rPr>
              <w:t>– 2 166,000 тыс</w:t>
            </w:r>
            <w:r w:rsidRPr="00B8310F">
              <w:rPr>
                <w:sz w:val="18"/>
                <w:szCs w:val="18"/>
              </w:rPr>
              <w:t xml:space="preserve">. руб., в том числе из бюджета Мошковского сельсовета Бековского района Пензенской области </w:t>
            </w:r>
            <w:r w:rsidRPr="00B8310F">
              <w:rPr>
                <w:color w:val="000000"/>
                <w:sz w:val="18"/>
                <w:szCs w:val="18"/>
              </w:rPr>
              <w:t>– 2 166,000 тыс. руб., в том числе:</w:t>
            </w:r>
          </w:p>
          <w:p w:rsidR="00DF1563" w:rsidRPr="00B8310F" w:rsidRDefault="00DF1563" w:rsidP="001E0FE4">
            <w:pPr>
              <w:autoSpaceDE w:val="0"/>
              <w:autoSpaceDN w:val="0"/>
              <w:adjustRightInd w:val="0"/>
              <w:rPr>
                <w:color w:val="000000"/>
                <w:sz w:val="18"/>
                <w:szCs w:val="18"/>
              </w:rPr>
            </w:pPr>
            <w:r w:rsidRPr="00B8310F">
              <w:rPr>
                <w:color w:val="000000"/>
                <w:sz w:val="18"/>
                <w:szCs w:val="18"/>
              </w:rPr>
              <w:t>2019 год – 361,000 тыс. руб.;</w:t>
            </w:r>
          </w:p>
          <w:p w:rsidR="00DF1563" w:rsidRPr="00B8310F" w:rsidRDefault="00DF1563" w:rsidP="001E0FE4">
            <w:pPr>
              <w:autoSpaceDE w:val="0"/>
              <w:autoSpaceDN w:val="0"/>
              <w:adjustRightInd w:val="0"/>
              <w:rPr>
                <w:color w:val="000000"/>
                <w:sz w:val="18"/>
                <w:szCs w:val="18"/>
              </w:rPr>
            </w:pPr>
            <w:r w:rsidRPr="00B8310F">
              <w:rPr>
                <w:color w:val="000000"/>
                <w:sz w:val="18"/>
                <w:szCs w:val="18"/>
              </w:rPr>
              <w:t>2020 год – 361,000 тыс. руб.;</w:t>
            </w:r>
          </w:p>
          <w:p w:rsidR="00DF1563" w:rsidRPr="00B8310F" w:rsidRDefault="00DF1563" w:rsidP="001E0FE4">
            <w:pPr>
              <w:autoSpaceDE w:val="0"/>
              <w:autoSpaceDN w:val="0"/>
              <w:adjustRightInd w:val="0"/>
              <w:rPr>
                <w:color w:val="000000"/>
                <w:sz w:val="18"/>
                <w:szCs w:val="18"/>
              </w:rPr>
            </w:pPr>
            <w:r w:rsidRPr="00B8310F">
              <w:rPr>
                <w:color w:val="000000"/>
                <w:sz w:val="18"/>
                <w:szCs w:val="18"/>
              </w:rPr>
              <w:t>2021 год – 361,000 тыс. руб.;</w:t>
            </w:r>
          </w:p>
          <w:p w:rsidR="00DF1563" w:rsidRPr="00B8310F" w:rsidRDefault="00DF1563" w:rsidP="001E0FE4">
            <w:pPr>
              <w:autoSpaceDE w:val="0"/>
              <w:autoSpaceDN w:val="0"/>
              <w:adjustRightInd w:val="0"/>
              <w:rPr>
                <w:color w:val="000000"/>
                <w:sz w:val="18"/>
                <w:szCs w:val="18"/>
              </w:rPr>
            </w:pPr>
            <w:r w:rsidRPr="00B8310F">
              <w:rPr>
                <w:color w:val="000000"/>
                <w:sz w:val="18"/>
                <w:szCs w:val="18"/>
              </w:rPr>
              <w:t>2022 год – 361,000 тыс. руб.;</w:t>
            </w:r>
          </w:p>
          <w:p w:rsidR="00DF1563" w:rsidRPr="00B8310F" w:rsidRDefault="00DF1563" w:rsidP="001E0FE4">
            <w:pPr>
              <w:autoSpaceDE w:val="0"/>
              <w:autoSpaceDN w:val="0"/>
              <w:adjustRightInd w:val="0"/>
              <w:rPr>
                <w:color w:val="000000"/>
                <w:sz w:val="18"/>
                <w:szCs w:val="18"/>
              </w:rPr>
            </w:pPr>
            <w:r w:rsidRPr="00B8310F">
              <w:rPr>
                <w:color w:val="000000"/>
                <w:sz w:val="18"/>
                <w:szCs w:val="18"/>
              </w:rPr>
              <w:t>2023 год – 361,000 тыс. руб.;</w:t>
            </w:r>
          </w:p>
          <w:p w:rsidR="00DF1563" w:rsidRPr="00B8310F" w:rsidRDefault="00DF1563" w:rsidP="001E0FE4">
            <w:pPr>
              <w:jc w:val="both"/>
              <w:rPr>
                <w:sz w:val="18"/>
                <w:szCs w:val="18"/>
              </w:rPr>
            </w:pPr>
            <w:r w:rsidRPr="00B8310F">
              <w:rPr>
                <w:color w:val="000000"/>
                <w:sz w:val="18"/>
                <w:szCs w:val="18"/>
              </w:rPr>
              <w:t>2024 год – 361,000 тыс. руб.</w:t>
            </w:r>
          </w:p>
        </w:tc>
      </w:tr>
    </w:tbl>
    <w:p w:rsidR="00DF1563" w:rsidRPr="00B8310F" w:rsidRDefault="00DF1563" w:rsidP="00DF1563">
      <w:pPr>
        <w:pStyle w:val="ConsPlusTitle"/>
        <w:widowControl/>
        <w:jc w:val="right"/>
        <w:rPr>
          <w:rFonts w:ascii="Times New Roman" w:hAnsi="Times New Roman" w:cs="Times New Roman"/>
          <w:b w:val="0"/>
          <w:sz w:val="18"/>
          <w:szCs w:val="18"/>
        </w:rPr>
      </w:pPr>
      <w:r w:rsidRPr="00B8310F">
        <w:rPr>
          <w:rFonts w:ascii="Times New Roman" w:hAnsi="Times New Roman" w:cs="Times New Roman"/>
          <w:b w:val="0"/>
          <w:sz w:val="18"/>
          <w:szCs w:val="18"/>
        </w:rPr>
        <w:t>»;</w:t>
      </w:r>
    </w:p>
    <w:p w:rsidR="00DF1563" w:rsidRPr="00B8310F" w:rsidRDefault="00DF1563" w:rsidP="00DF1563">
      <w:pPr>
        <w:pStyle w:val="ConsPlusTitle"/>
        <w:widowControl/>
        <w:jc w:val="both"/>
        <w:rPr>
          <w:rFonts w:ascii="Times New Roman" w:hAnsi="Times New Roman" w:cs="Times New Roman"/>
          <w:b w:val="0"/>
          <w:sz w:val="18"/>
          <w:szCs w:val="18"/>
        </w:rPr>
      </w:pPr>
      <w:r w:rsidRPr="00B8310F">
        <w:rPr>
          <w:rFonts w:ascii="Times New Roman" w:hAnsi="Times New Roman" w:cs="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DF1563" w:rsidRPr="00B8310F" w:rsidRDefault="00DF1563" w:rsidP="00DF1563">
      <w:pPr>
        <w:pStyle w:val="Default"/>
        <w:jc w:val="center"/>
        <w:rPr>
          <w:b/>
          <w:bCs/>
          <w:sz w:val="18"/>
          <w:szCs w:val="18"/>
        </w:rPr>
      </w:pPr>
      <w:r w:rsidRPr="00B8310F">
        <w:rPr>
          <w:b/>
          <w:sz w:val="18"/>
          <w:szCs w:val="18"/>
        </w:rPr>
        <w:t>«</w:t>
      </w:r>
      <w:r w:rsidRPr="00B8310F">
        <w:rPr>
          <w:b/>
          <w:bCs/>
          <w:sz w:val="18"/>
          <w:szCs w:val="18"/>
        </w:rPr>
        <w:t xml:space="preserve">4. Ресурсное обеспечение и перечень мероприятий </w:t>
      </w:r>
      <w:r w:rsidRPr="00B8310F">
        <w:rPr>
          <w:b/>
          <w:sz w:val="18"/>
          <w:szCs w:val="18"/>
        </w:rPr>
        <w:t>муниципальной программы</w:t>
      </w:r>
    </w:p>
    <w:p w:rsidR="00DF1563" w:rsidRPr="00B8310F" w:rsidRDefault="00DF1563" w:rsidP="00DF1563">
      <w:pPr>
        <w:jc w:val="both"/>
        <w:rPr>
          <w:sz w:val="18"/>
          <w:szCs w:val="18"/>
        </w:rPr>
      </w:pPr>
      <w:r w:rsidRPr="00B8310F">
        <w:rPr>
          <w:sz w:val="18"/>
          <w:szCs w:val="18"/>
        </w:rPr>
        <w:t xml:space="preserve">Финансирование муниципальной программы осуществляется за счет средств бюджета Мошковского сельсовета Бековского района </w:t>
      </w:r>
      <w:r w:rsidRPr="00B8310F">
        <w:rPr>
          <w:spacing w:val="-8"/>
          <w:sz w:val="18"/>
          <w:szCs w:val="18"/>
        </w:rPr>
        <w:t>Пензенской области</w:t>
      </w:r>
      <w:r w:rsidRPr="00B8310F">
        <w:rPr>
          <w:sz w:val="18"/>
          <w:szCs w:val="18"/>
        </w:rPr>
        <w:t xml:space="preserve"> и средств бюджета Пензенской области. </w:t>
      </w:r>
    </w:p>
    <w:p w:rsidR="00DF1563" w:rsidRPr="00B8310F" w:rsidRDefault="00DF1563" w:rsidP="00DF1563">
      <w:pPr>
        <w:jc w:val="both"/>
        <w:rPr>
          <w:color w:val="000000"/>
          <w:sz w:val="18"/>
          <w:szCs w:val="18"/>
        </w:rPr>
      </w:pPr>
      <w:r w:rsidRPr="00B8310F">
        <w:rPr>
          <w:sz w:val="18"/>
          <w:szCs w:val="18"/>
        </w:rPr>
        <w:t xml:space="preserve">Общий объем финансирования муниципальной программы составляет </w:t>
      </w:r>
      <w:r w:rsidRPr="00B8310F">
        <w:rPr>
          <w:color w:val="000000"/>
          <w:sz w:val="18"/>
          <w:szCs w:val="18"/>
        </w:rPr>
        <w:t>2 166,000 тыс. руб.,</w:t>
      </w:r>
      <w:r w:rsidRPr="00B8310F">
        <w:rPr>
          <w:sz w:val="18"/>
          <w:szCs w:val="18"/>
        </w:rPr>
        <w:t xml:space="preserve"> в том числе из бюджета Мошковского сельсовета Бековского района Пензенской области – </w:t>
      </w:r>
      <w:r w:rsidRPr="00B8310F">
        <w:rPr>
          <w:color w:val="000000"/>
          <w:sz w:val="18"/>
          <w:szCs w:val="18"/>
        </w:rPr>
        <w:t>2 166,000 тыс. руб., в том числе:</w:t>
      </w:r>
    </w:p>
    <w:p w:rsidR="00DF1563" w:rsidRPr="00B8310F" w:rsidRDefault="00DF1563" w:rsidP="00DF1563">
      <w:pPr>
        <w:autoSpaceDE w:val="0"/>
        <w:autoSpaceDN w:val="0"/>
        <w:adjustRightInd w:val="0"/>
        <w:jc w:val="both"/>
        <w:rPr>
          <w:color w:val="000000"/>
          <w:sz w:val="18"/>
          <w:szCs w:val="18"/>
        </w:rPr>
      </w:pPr>
      <w:r w:rsidRPr="00B8310F">
        <w:rPr>
          <w:color w:val="000000"/>
          <w:sz w:val="18"/>
          <w:szCs w:val="18"/>
        </w:rPr>
        <w:t>2019 год – 361,000 тыс. руб.;</w:t>
      </w:r>
    </w:p>
    <w:p w:rsidR="00DF1563" w:rsidRPr="00B8310F" w:rsidRDefault="00DF1563" w:rsidP="00DF1563">
      <w:pPr>
        <w:autoSpaceDE w:val="0"/>
        <w:autoSpaceDN w:val="0"/>
        <w:adjustRightInd w:val="0"/>
        <w:jc w:val="both"/>
        <w:rPr>
          <w:color w:val="000000"/>
          <w:sz w:val="18"/>
          <w:szCs w:val="18"/>
        </w:rPr>
      </w:pPr>
      <w:r w:rsidRPr="00B8310F">
        <w:rPr>
          <w:color w:val="000000"/>
          <w:sz w:val="18"/>
          <w:szCs w:val="18"/>
        </w:rPr>
        <w:t>2020 год – 361,000 тыс. руб.;</w:t>
      </w:r>
    </w:p>
    <w:p w:rsidR="00DF1563" w:rsidRPr="00B8310F" w:rsidRDefault="00DF1563" w:rsidP="00DF1563">
      <w:pPr>
        <w:autoSpaceDE w:val="0"/>
        <w:autoSpaceDN w:val="0"/>
        <w:adjustRightInd w:val="0"/>
        <w:jc w:val="both"/>
        <w:rPr>
          <w:color w:val="000000"/>
          <w:sz w:val="18"/>
          <w:szCs w:val="18"/>
        </w:rPr>
      </w:pPr>
      <w:r w:rsidRPr="00B8310F">
        <w:rPr>
          <w:color w:val="000000"/>
          <w:sz w:val="18"/>
          <w:szCs w:val="18"/>
        </w:rPr>
        <w:t>2021 год – 361,000 тыс. руб.;</w:t>
      </w:r>
    </w:p>
    <w:p w:rsidR="00DF1563" w:rsidRPr="00B8310F" w:rsidRDefault="00DF1563" w:rsidP="00DF1563">
      <w:pPr>
        <w:autoSpaceDE w:val="0"/>
        <w:autoSpaceDN w:val="0"/>
        <w:adjustRightInd w:val="0"/>
        <w:jc w:val="both"/>
        <w:rPr>
          <w:color w:val="000000"/>
          <w:sz w:val="18"/>
          <w:szCs w:val="18"/>
        </w:rPr>
      </w:pPr>
      <w:r w:rsidRPr="00B8310F">
        <w:rPr>
          <w:color w:val="000000"/>
          <w:sz w:val="18"/>
          <w:szCs w:val="18"/>
        </w:rPr>
        <w:t>2022 год – 361,000 тыс. руб.;</w:t>
      </w:r>
    </w:p>
    <w:p w:rsidR="00DF1563" w:rsidRPr="00B8310F" w:rsidRDefault="00DF1563" w:rsidP="00DF1563">
      <w:pPr>
        <w:autoSpaceDE w:val="0"/>
        <w:autoSpaceDN w:val="0"/>
        <w:adjustRightInd w:val="0"/>
        <w:jc w:val="both"/>
        <w:rPr>
          <w:color w:val="000000"/>
          <w:sz w:val="18"/>
          <w:szCs w:val="18"/>
        </w:rPr>
      </w:pPr>
      <w:r w:rsidRPr="00B8310F">
        <w:rPr>
          <w:color w:val="000000"/>
          <w:sz w:val="18"/>
          <w:szCs w:val="18"/>
        </w:rPr>
        <w:t>2023 год – 361,000 тыс. руб.;</w:t>
      </w:r>
    </w:p>
    <w:p w:rsidR="00DF1563" w:rsidRPr="00B8310F" w:rsidRDefault="00DF1563" w:rsidP="00DF1563">
      <w:pPr>
        <w:jc w:val="both"/>
        <w:rPr>
          <w:color w:val="000000"/>
          <w:sz w:val="18"/>
          <w:szCs w:val="18"/>
        </w:rPr>
      </w:pPr>
      <w:r w:rsidRPr="00B8310F">
        <w:rPr>
          <w:color w:val="000000"/>
          <w:sz w:val="18"/>
          <w:szCs w:val="18"/>
        </w:rPr>
        <w:t>2024 год – 361,000 тыс. руб.</w:t>
      </w:r>
    </w:p>
    <w:p w:rsidR="00DF1563" w:rsidRPr="00B8310F" w:rsidRDefault="00DF1563" w:rsidP="00DF1563">
      <w:pPr>
        <w:autoSpaceDE w:val="0"/>
        <w:autoSpaceDN w:val="0"/>
        <w:adjustRightInd w:val="0"/>
        <w:jc w:val="both"/>
        <w:outlineLvl w:val="1"/>
        <w:rPr>
          <w:sz w:val="18"/>
          <w:szCs w:val="18"/>
        </w:rPr>
      </w:pPr>
      <w:r w:rsidRPr="00B8310F">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DF1563" w:rsidRPr="00B8310F" w:rsidRDefault="00DF1563" w:rsidP="00DF1563">
      <w:pPr>
        <w:autoSpaceDE w:val="0"/>
        <w:autoSpaceDN w:val="0"/>
        <w:adjustRightInd w:val="0"/>
        <w:jc w:val="both"/>
        <w:rPr>
          <w:sz w:val="18"/>
          <w:szCs w:val="18"/>
        </w:rPr>
      </w:pPr>
      <w:r w:rsidRPr="00B8310F">
        <w:rPr>
          <w:sz w:val="18"/>
          <w:szCs w:val="18"/>
        </w:rPr>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DF1563" w:rsidRPr="00B8310F" w:rsidRDefault="00DF1563" w:rsidP="00DF1563">
      <w:pPr>
        <w:autoSpaceDE w:val="0"/>
        <w:autoSpaceDN w:val="0"/>
        <w:adjustRightInd w:val="0"/>
        <w:jc w:val="both"/>
        <w:rPr>
          <w:sz w:val="18"/>
          <w:szCs w:val="18"/>
        </w:rPr>
      </w:pPr>
      <w:r w:rsidRPr="00B8310F">
        <w:rPr>
          <w:sz w:val="18"/>
          <w:szCs w:val="18"/>
        </w:rPr>
        <w:t>Ресурсное обеспечение реализации муниципальной программы за счет средств бюджета Мошковского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DF1563" w:rsidRPr="00B8310F" w:rsidRDefault="00DF1563" w:rsidP="00DF1563">
      <w:pPr>
        <w:autoSpaceDE w:val="0"/>
        <w:autoSpaceDN w:val="0"/>
        <w:adjustRightInd w:val="0"/>
        <w:jc w:val="both"/>
        <w:outlineLvl w:val="1"/>
        <w:rPr>
          <w:sz w:val="18"/>
          <w:szCs w:val="18"/>
        </w:rPr>
      </w:pPr>
      <w:r w:rsidRPr="00B8310F">
        <w:rPr>
          <w:sz w:val="18"/>
          <w:szCs w:val="18"/>
        </w:rPr>
        <w:t>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p>
    <w:p w:rsidR="00DF1563" w:rsidRPr="00B8310F" w:rsidRDefault="00DF1563" w:rsidP="00DF1563">
      <w:pPr>
        <w:pStyle w:val="ConsPlusCell"/>
        <w:jc w:val="both"/>
        <w:rPr>
          <w:rFonts w:ascii="Times New Roman" w:hAnsi="Times New Roman" w:cs="Times New Roman"/>
          <w:snapToGrid w:val="0"/>
          <w:sz w:val="18"/>
          <w:szCs w:val="18"/>
        </w:rPr>
      </w:pPr>
      <w:r w:rsidRPr="00B8310F">
        <w:rPr>
          <w:rFonts w:ascii="Times New Roman" w:hAnsi="Times New Roman" w:cs="Times New Roman"/>
          <w:sz w:val="18"/>
          <w:szCs w:val="18"/>
        </w:rPr>
        <w:t xml:space="preserve">1.3. В паспорте подпрограммы «Модернизация и развитие территориальной сети </w:t>
      </w:r>
      <w:r w:rsidRPr="00B8310F">
        <w:rPr>
          <w:rFonts w:ascii="Times New Roman" w:hAnsi="Times New Roman" w:cs="Times New Roman"/>
          <w:color w:val="000000"/>
          <w:sz w:val="18"/>
          <w:szCs w:val="18"/>
        </w:rPr>
        <w:t>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r w:rsidRPr="00B8310F">
        <w:rPr>
          <w:rFonts w:ascii="Times New Roman" w:hAnsi="Times New Roman" w:cs="Times New Roman"/>
          <w:sz w:val="18"/>
          <w:szCs w:val="18"/>
        </w:rPr>
        <w:t>»</w:t>
      </w:r>
      <w:r w:rsidRPr="00B8310F">
        <w:rPr>
          <w:rFonts w:ascii="Times New Roman" w:hAnsi="Times New Roman" w:cs="Times New Roman"/>
          <w:snapToGrid w:val="0"/>
          <w:sz w:val="18"/>
          <w:szCs w:val="18"/>
        </w:rPr>
        <w:t xml:space="preserve"> позицию «Объем и источники финансирования подпрограммы (по годам)» изложить в следующей редакции:</w:t>
      </w:r>
    </w:p>
    <w:p w:rsidR="00DF1563" w:rsidRPr="00B8310F" w:rsidRDefault="00DF1563" w:rsidP="00DF1563">
      <w:pPr>
        <w:pStyle w:val="ConsPlusCell"/>
        <w:jc w:val="both"/>
        <w:rPr>
          <w:rFonts w:ascii="Times New Roman" w:hAnsi="Times New Roman" w:cs="Times New Roman"/>
          <w:snapToGrid w:val="0"/>
          <w:sz w:val="18"/>
          <w:szCs w:val="18"/>
        </w:rPr>
      </w:pPr>
      <w:r w:rsidRPr="00B8310F">
        <w:rPr>
          <w:rFonts w:ascii="Times New Roman" w:hAnsi="Times New Roman" w:cs="Times New Roman"/>
          <w:snapToGrid w:val="0"/>
          <w:sz w:val="18"/>
          <w:szCs w:val="18"/>
        </w:rPr>
        <w:t>«</w:t>
      </w:r>
    </w:p>
    <w:tbl>
      <w:tblPr>
        <w:tblW w:w="9789" w:type="dxa"/>
        <w:jc w:val="center"/>
        <w:tblCellSpacing w:w="5" w:type="nil"/>
        <w:tblLayout w:type="fixed"/>
        <w:tblCellMar>
          <w:left w:w="75" w:type="dxa"/>
          <w:right w:w="75" w:type="dxa"/>
        </w:tblCellMar>
        <w:tblLook w:val="0000" w:firstRow="0" w:lastRow="0" w:firstColumn="0" w:lastColumn="0" w:noHBand="0" w:noVBand="0"/>
      </w:tblPr>
      <w:tblGrid>
        <w:gridCol w:w="3240"/>
        <w:gridCol w:w="6549"/>
      </w:tblGrid>
      <w:tr w:rsidR="00DF1563" w:rsidRPr="00B8310F" w:rsidTr="001E0FE4">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rPr>
                <w:sz w:val="18"/>
                <w:szCs w:val="18"/>
              </w:rPr>
            </w:pPr>
            <w:r w:rsidRPr="00B8310F">
              <w:rPr>
                <w:sz w:val="18"/>
                <w:szCs w:val="18"/>
              </w:rPr>
              <w:t xml:space="preserve">Объем и источники финансирования подпрограммы (по годам) </w:t>
            </w:r>
          </w:p>
        </w:tc>
        <w:tc>
          <w:tcPr>
            <w:tcW w:w="6549"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rPr>
                <w:color w:val="000000"/>
                <w:sz w:val="18"/>
                <w:szCs w:val="18"/>
              </w:rPr>
            </w:pPr>
            <w:r w:rsidRPr="00B8310F">
              <w:rPr>
                <w:sz w:val="18"/>
                <w:szCs w:val="18"/>
              </w:rPr>
              <w:t xml:space="preserve">Общий объем бюджетных ассигнований на реализацию подпрограммы составляет </w:t>
            </w:r>
            <w:r w:rsidRPr="00B8310F">
              <w:rPr>
                <w:color w:val="000000"/>
                <w:sz w:val="18"/>
                <w:szCs w:val="18"/>
              </w:rPr>
              <w:t>2 166,000 тыс. рублей за счет средств бюджета Мошковского сельсовета Бековского района Пензенской области – 2 166,000 тыс. рублей, в том числе:</w:t>
            </w:r>
          </w:p>
          <w:p w:rsidR="00DF1563" w:rsidRPr="00B8310F" w:rsidRDefault="00DF1563" w:rsidP="001E0FE4">
            <w:pPr>
              <w:autoSpaceDE w:val="0"/>
              <w:autoSpaceDN w:val="0"/>
              <w:adjustRightInd w:val="0"/>
              <w:rPr>
                <w:color w:val="000000"/>
                <w:sz w:val="18"/>
                <w:szCs w:val="18"/>
              </w:rPr>
            </w:pPr>
            <w:r w:rsidRPr="00B8310F">
              <w:rPr>
                <w:color w:val="000000"/>
                <w:sz w:val="18"/>
                <w:szCs w:val="18"/>
              </w:rPr>
              <w:t>2019 год – 361,000 тыс. руб.;</w:t>
            </w:r>
          </w:p>
          <w:p w:rsidR="00DF1563" w:rsidRPr="00B8310F" w:rsidRDefault="00DF1563" w:rsidP="001E0FE4">
            <w:pPr>
              <w:autoSpaceDE w:val="0"/>
              <w:autoSpaceDN w:val="0"/>
              <w:adjustRightInd w:val="0"/>
              <w:rPr>
                <w:color w:val="000000"/>
                <w:sz w:val="18"/>
                <w:szCs w:val="18"/>
              </w:rPr>
            </w:pPr>
            <w:r w:rsidRPr="00B8310F">
              <w:rPr>
                <w:color w:val="000000"/>
                <w:sz w:val="18"/>
                <w:szCs w:val="18"/>
              </w:rPr>
              <w:t>2020 год – 361,000 тыс. руб.;</w:t>
            </w:r>
          </w:p>
          <w:p w:rsidR="00DF1563" w:rsidRPr="00B8310F" w:rsidRDefault="00DF1563" w:rsidP="001E0FE4">
            <w:pPr>
              <w:autoSpaceDE w:val="0"/>
              <w:autoSpaceDN w:val="0"/>
              <w:adjustRightInd w:val="0"/>
              <w:rPr>
                <w:color w:val="000000"/>
                <w:sz w:val="18"/>
                <w:szCs w:val="18"/>
              </w:rPr>
            </w:pPr>
            <w:r w:rsidRPr="00B8310F">
              <w:rPr>
                <w:color w:val="000000"/>
                <w:sz w:val="18"/>
                <w:szCs w:val="18"/>
              </w:rPr>
              <w:t>2021 год – 361,000 тыс. руб.;</w:t>
            </w:r>
          </w:p>
          <w:p w:rsidR="00DF1563" w:rsidRPr="00B8310F" w:rsidRDefault="00DF1563" w:rsidP="001E0FE4">
            <w:pPr>
              <w:autoSpaceDE w:val="0"/>
              <w:autoSpaceDN w:val="0"/>
              <w:adjustRightInd w:val="0"/>
              <w:rPr>
                <w:color w:val="000000"/>
                <w:sz w:val="18"/>
                <w:szCs w:val="18"/>
              </w:rPr>
            </w:pPr>
            <w:r w:rsidRPr="00B8310F">
              <w:rPr>
                <w:color w:val="000000"/>
                <w:sz w:val="18"/>
                <w:szCs w:val="18"/>
              </w:rPr>
              <w:t>2022 год – 361,000 тыс. руб.;</w:t>
            </w:r>
          </w:p>
          <w:p w:rsidR="00DF1563" w:rsidRPr="00B8310F" w:rsidRDefault="00DF1563" w:rsidP="001E0FE4">
            <w:pPr>
              <w:autoSpaceDE w:val="0"/>
              <w:autoSpaceDN w:val="0"/>
              <w:adjustRightInd w:val="0"/>
              <w:rPr>
                <w:color w:val="000000"/>
                <w:sz w:val="18"/>
                <w:szCs w:val="18"/>
              </w:rPr>
            </w:pPr>
            <w:r w:rsidRPr="00B8310F">
              <w:rPr>
                <w:color w:val="000000"/>
                <w:sz w:val="18"/>
                <w:szCs w:val="18"/>
              </w:rPr>
              <w:t>2023 год – 361,000 тыс. руб.;</w:t>
            </w:r>
          </w:p>
          <w:p w:rsidR="00DF1563" w:rsidRPr="00B8310F" w:rsidRDefault="00DF1563" w:rsidP="001E0FE4">
            <w:pPr>
              <w:jc w:val="both"/>
              <w:rPr>
                <w:sz w:val="18"/>
                <w:szCs w:val="18"/>
              </w:rPr>
            </w:pPr>
            <w:r w:rsidRPr="00B8310F">
              <w:rPr>
                <w:color w:val="000000"/>
                <w:sz w:val="18"/>
                <w:szCs w:val="18"/>
              </w:rPr>
              <w:t>2024 год – 361,000 тыс. руб.</w:t>
            </w:r>
          </w:p>
        </w:tc>
      </w:tr>
    </w:tbl>
    <w:p w:rsidR="00DF1563" w:rsidRPr="00B8310F" w:rsidRDefault="00DF1563" w:rsidP="00DF1563">
      <w:pPr>
        <w:widowControl w:val="0"/>
        <w:autoSpaceDE w:val="0"/>
        <w:autoSpaceDN w:val="0"/>
        <w:adjustRightInd w:val="0"/>
        <w:jc w:val="right"/>
        <w:outlineLvl w:val="1"/>
        <w:rPr>
          <w:sz w:val="18"/>
          <w:szCs w:val="18"/>
        </w:rPr>
      </w:pPr>
      <w:r w:rsidRPr="00B8310F">
        <w:rPr>
          <w:sz w:val="18"/>
          <w:szCs w:val="18"/>
        </w:rPr>
        <w:t>»;</w:t>
      </w:r>
    </w:p>
    <w:p w:rsidR="00DF1563" w:rsidRPr="00B8310F" w:rsidRDefault="00DF1563" w:rsidP="00DF1563">
      <w:pPr>
        <w:tabs>
          <w:tab w:val="left" w:pos="0"/>
        </w:tabs>
        <w:jc w:val="both"/>
        <w:rPr>
          <w:snapToGrid w:val="0"/>
          <w:sz w:val="18"/>
          <w:szCs w:val="18"/>
        </w:rPr>
      </w:pPr>
      <w:r w:rsidRPr="00B8310F">
        <w:rPr>
          <w:snapToGrid w:val="0"/>
          <w:sz w:val="18"/>
          <w:szCs w:val="18"/>
        </w:rPr>
        <w:t xml:space="preserve">1.4. Раздел 5.1.5 </w:t>
      </w:r>
      <w:r w:rsidRPr="00B8310F">
        <w:rPr>
          <w:sz w:val="18"/>
          <w:szCs w:val="18"/>
        </w:rPr>
        <w:t xml:space="preserve">подпрограммы «Модернизация и развитие территориальной сети </w:t>
      </w:r>
      <w:r w:rsidRPr="00B8310F">
        <w:rPr>
          <w:color w:val="000000"/>
          <w:sz w:val="18"/>
          <w:szCs w:val="18"/>
        </w:rPr>
        <w:t>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r w:rsidRPr="00B8310F">
        <w:rPr>
          <w:sz w:val="18"/>
          <w:szCs w:val="18"/>
        </w:rPr>
        <w:t xml:space="preserve">» </w:t>
      </w:r>
      <w:r w:rsidRPr="00B8310F">
        <w:rPr>
          <w:snapToGrid w:val="0"/>
          <w:sz w:val="18"/>
          <w:szCs w:val="18"/>
        </w:rPr>
        <w:t>«Объем финансовых ресурсов, необходимых для реализации подпрограммы» изложить в следующей редакции:</w:t>
      </w:r>
    </w:p>
    <w:p w:rsidR="00DF1563" w:rsidRPr="00B8310F" w:rsidRDefault="00DF1563" w:rsidP="00DF1563">
      <w:pPr>
        <w:pStyle w:val="ConsPlusNormal2"/>
        <w:jc w:val="center"/>
        <w:rPr>
          <w:rFonts w:ascii="Times New Roman" w:hAnsi="Times New Roman"/>
          <w:b/>
          <w:sz w:val="18"/>
          <w:szCs w:val="18"/>
        </w:rPr>
      </w:pPr>
      <w:r w:rsidRPr="00B8310F">
        <w:rPr>
          <w:rFonts w:ascii="Times New Roman" w:hAnsi="Times New Roman"/>
          <w:b/>
          <w:sz w:val="18"/>
          <w:szCs w:val="18"/>
        </w:rPr>
        <w:t>«5.1.5. Объем финансовых ресурсов, необходимых для реализации подпрограммы</w:t>
      </w:r>
    </w:p>
    <w:p w:rsidR="00DF1563" w:rsidRPr="00B8310F" w:rsidRDefault="00DF1563" w:rsidP="00DF1563">
      <w:pPr>
        <w:jc w:val="both"/>
        <w:rPr>
          <w:color w:val="000000"/>
          <w:sz w:val="18"/>
          <w:szCs w:val="18"/>
        </w:rPr>
      </w:pPr>
      <w:r w:rsidRPr="00B8310F">
        <w:rPr>
          <w:sz w:val="18"/>
          <w:szCs w:val="18"/>
        </w:rPr>
        <w:t xml:space="preserve">Для реализации подпрограммы будут использованы средства </w:t>
      </w:r>
      <w:r w:rsidRPr="00B8310F">
        <w:rPr>
          <w:color w:val="000000"/>
          <w:sz w:val="18"/>
          <w:szCs w:val="18"/>
        </w:rPr>
        <w:t xml:space="preserve">Дорожного фонда </w:t>
      </w:r>
      <w:r w:rsidRPr="00B8310F">
        <w:rPr>
          <w:sz w:val="18"/>
          <w:szCs w:val="18"/>
        </w:rPr>
        <w:t>Мошковского</w:t>
      </w:r>
      <w:r w:rsidRPr="00B8310F">
        <w:rPr>
          <w:color w:val="000000"/>
          <w:sz w:val="18"/>
          <w:szCs w:val="18"/>
        </w:rPr>
        <w:t xml:space="preserve"> сельсовета Бековского района Пензенской области, который представляет часть средств бюджета </w:t>
      </w:r>
      <w:r w:rsidRPr="00B8310F">
        <w:rPr>
          <w:sz w:val="18"/>
          <w:szCs w:val="18"/>
        </w:rPr>
        <w:t>Мошковского</w:t>
      </w:r>
      <w:r w:rsidRPr="00B8310F">
        <w:rPr>
          <w:color w:val="000000"/>
          <w:sz w:val="18"/>
          <w:szCs w:val="18"/>
        </w:rPr>
        <w:t xml:space="preserve"> сельсовета Бековского района Пензенского области, подлежащая использованию в целях финансового обеспечения дорожной деятельности, включающей расходы на строительство, реконструкцию, капитальный ремонт, ремонт и содержание действующей сети автомобильных дорог в </w:t>
      </w:r>
      <w:r w:rsidRPr="00B8310F">
        <w:rPr>
          <w:sz w:val="18"/>
          <w:szCs w:val="18"/>
        </w:rPr>
        <w:t xml:space="preserve">сумме </w:t>
      </w:r>
      <w:r w:rsidRPr="00B8310F">
        <w:rPr>
          <w:color w:val="000000"/>
          <w:sz w:val="18"/>
          <w:szCs w:val="18"/>
        </w:rPr>
        <w:t>2 166,000 тыс. рублей за счет средств бюджета Мошковского сельсовета Бековского района Пензенской области – 2 166,000 тыс.</w:t>
      </w:r>
      <w:r w:rsidRPr="00B8310F">
        <w:rPr>
          <w:color w:val="FF0000"/>
          <w:sz w:val="18"/>
          <w:szCs w:val="18"/>
        </w:rPr>
        <w:t xml:space="preserve"> </w:t>
      </w:r>
      <w:r w:rsidRPr="00B8310F">
        <w:rPr>
          <w:color w:val="000000"/>
          <w:sz w:val="18"/>
          <w:szCs w:val="18"/>
        </w:rPr>
        <w:t>рублей, в том числе:</w:t>
      </w:r>
    </w:p>
    <w:p w:rsidR="00DF1563" w:rsidRPr="00B8310F" w:rsidRDefault="00DF1563" w:rsidP="00DF1563">
      <w:pPr>
        <w:autoSpaceDE w:val="0"/>
        <w:autoSpaceDN w:val="0"/>
        <w:adjustRightInd w:val="0"/>
        <w:rPr>
          <w:color w:val="000000"/>
          <w:sz w:val="18"/>
          <w:szCs w:val="18"/>
        </w:rPr>
      </w:pPr>
      <w:r w:rsidRPr="00B8310F">
        <w:rPr>
          <w:color w:val="000000"/>
          <w:sz w:val="18"/>
          <w:szCs w:val="18"/>
        </w:rPr>
        <w:t>2019 год – 361,000 тыс. руб.;</w:t>
      </w:r>
    </w:p>
    <w:p w:rsidR="00DF1563" w:rsidRPr="00B8310F" w:rsidRDefault="00DF1563" w:rsidP="00DF1563">
      <w:pPr>
        <w:autoSpaceDE w:val="0"/>
        <w:autoSpaceDN w:val="0"/>
        <w:adjustRightInd w:val="0"/>
        <w:rPr>
          <w:color w:val="000000"/>
          <w:sz w:val="18"/>
          <w:szCs w:val="18"/>
        </w:rPr>
      </w:pPr>
      <w:r w:rsidRPr="00B8310F">
        <w:rPr>
          <w:color w:val="000000"/>
          <w:sz w:val="18"/>
          <w:szCs w:val="18"/>
        </w:rPr>
        <w:t>2020 год – 361,000 тыс. руб.;</w:t>
      </w:r>
    </w:p>
    <w:p w:rsidR="00DF1563" w:rsidRPr="00B8310F" w:rsidRDefault="00DF1563" w:rsidP="00DF1563">
      <w:pPr>
        <w:autoSpaceDE w:val="0"/>
        <w:autoSpaceDN w:val="0"/>
        <w:adjustRightInd w:val="0"/>
        <w:rPr>
          <w:color w:val="000000"/>
          <w:sz w:val="18"/>
          <w:szCs w:val="18"/>
        </w:rPr>
      </w:pPr>
      <w:r w:rsidRPr="00B8310F">
        <w:rPr>
          <w:color w:val="000000"/>
          <w:sz w:val="18"/>
          <w:szCs w:val="18"/>
        </w:rPr>
        <w:lastRenderedPageBreak/>
        <w:t>2021 год – 361,000 тыс. руб.;</w:t>
      </w:r>
    </w:p>
    <w:p w:rsidR="00DF1563" w:rsidRPr="00B8310F" w:rsidRDefault="00DF1563" w:rsidP="00DF1563">
      <w:pPr>
        <w:autoSpaceDE w:val="0"/>
        <w:autoSpaceDN w:val="0"/>
        <w:adjustRightInd w:val="0"/>
        <w:rPr>
          <w:color w:val="000000"/>
          <w:sz w:val="18"/>
          <w:szCs w:val="18"/>
        </w:rPr>
      </w:pPr>
      <w:r w:rsidRPr="00B8310F">
        <w:rPr>
          <w:color w:val="000000"/>
          <w:sz w:val="18"/>
          <w:szCs w:val="18"/>
        </w:rPr>
        <w:t>2022 год – 361,000 тыс. руб.;</w:t>
      </w:r>
    </w:p>
    <w:p w:rsidR="00DF1563" w:rsidRPr="00B8310F" w:rsidRDefault="00DF1563" w:rsidP="00DF1563">
      <w:pPr>
        <w:autoSpaceDE w:val="0"/>
        <w:autoSpaceDN w:val="0"/>
        <w:adjustRightInd w:val="0"/>
        <w:rPr>
          <w:color w:val="000000"/>
          <w:sz w:val="18"/>
          <w:szCs w:val="18"/>
        </w:rPr>
      </w:pPr>
      <w:r w:rsidRPr="00B8310F">
        <w:rPr>
          <w:color w:val="000000"/>
          <w:sz w:val="18"/>
          <w:szCs w:val="18"/>
        </w:rPr>
        <w:t>2023 год – 361,000 тыс. руб.;</w:t>
      </w:r>
    </w:p>
    <w:p w:rsidR="00DF1563" w:rsidRPr="00B8310F" w:rsidRDefault="00DF1563" w:rsidP="00DF1563">
      <w:pPr>
        <w:autoSpaceDE w:val="0"/>
        <w:autoSpaceDN w:val="0"/>
        <w:adjustRightInd w:val="0"/>
        <w:rPr>
          <w:sz w:val="18"/>
          <w:szCs w:val="18"/>
        </w:rPr>
      </w:pPr>
      <w:r w:rsidRPr="00B8310F">
        <w:rPr>
          <w:color w:val="000000"/>
          <w:sz w:val="18"/>
          <w:szCs w:val="18"/>
        </w:rPr>
        <w:t>2024 год – 361,000 тыс. руб.</w:t>
      </w:r>
      <w:r w:rsidRPr="00B8310F">
        <w:rPr>
          <w:sz w:val="18"/>
          <w:szCs w:val="18"/>
        </w:rPr>
        <w:t>»;</w:t>
      </w:r>
    </w:p>
    <w:p w:rsidR="00DF1563" w:rsidRPr="00B8310F" w:rsidRDefault="00DF1563" w:rsidP="00DF1563">
      <w:pPr>
        <w:pStyle w:val="ConsPlusCell"/>
        <w:jc w:val="both"/>
        <w:rPr>
          <w:rFonts w:ascii="Times New Roman" w:hAnsi="Times New Roman" w:cs="Times New Roman"/>
          <w:snapToGrid w:val="0"/>
          <w:sz w:val="18"/>
          <w:szCs w:val="18"/>
        </w:rPr>
      </w:pPr>
      <w:r w:rsidRPr="00B8310F">
        <w:rPr>
          <w:rFonts w:ascii="Times New Roman" w:hAnsi="Times New Roman"/>
          <w:sz w:val="18"/>
          <w:szCs w:val="18"/>
        </w:rPr>
        <w:t xml:space="preserve">1.5. </w:t>
      </w:r>
      <w:r w:rsidRPr="00B8310F">
        <w:rPr>
          <w:rFonts w:ascii="Times New Roman" w:hAnsi="Times New Roman" w:cs="Times New Roman"/>
          <w:sz w:val="18"/>
          <w:szCs w:val="18"/>
        </w:rPr>
        <w:t>В паспорте подпрограммы «Территориальное планирование и градостроительное зонирование населенных пунктов Мошковского сельсовета Бековского района Пензенской области»</w:t>
      </w:r>
      <w:r w:rsidRPr="00B8310F">
        <w:rPr>
          <w:rFonts w:ascii="Times New Roman" w:hAnsi="Times New Roman" w:cs="Times New Roman"/>
          <w:snapToGrid w:val="0"/>
          <w:sz w:val="18"/>
          <w:szCs w:val="18"/>
        </w:rPr>
        <w:t xml:space="preserve"> позицию «Объем и источники финансирования подпрограммы (по годам)» изложить в следующей редакции:</w:t>
      </w:r>
    </w:p>
    <w:p w:rsidR="00DF1563" w:rsidRPr="00B8310F" w:rsidRDefault="00DF1563" w:rsidP="00DF1563">
      <w:pPr>
        <w:pStyle w:val="ConsPlusCell"/>
        <w:jc w:val="both"/>
        <w:rPr>
          <w:rFonts w:ascii="Times New Roman" w:hAnsi="Times New Roman" w:cs="Times New Roman"/>
          <w:snapToGrid w:val="0"/>
          <w:sz w:val="18"/>
          <w:szCs w:val="18"/>
        </w:rPr>
      </w:pPr>
      <w:r w:rsidRPr="00B8310F">
        <w:rPr>
          <w:rFonts w:ascii="Times New Roman" w:hAnsi="Times New Roman" w:cs="Times New Roman"/>
          <w:snapToGrid w:val="0"/>
          <w:sz w:val="18"/>
          <w:szCs w:val="18"/>
        </w:rPr>
        <w:t>«</w:t>
      </w:r>
    </w:p>
    <w:tbl>
      <w:tblPr>
        <w:tblW w:w="9789" w:type="dxa"/>
        <w:jc w:val="center"/>
        <w:tblCellSpacing w:w="5" w:type="nil"/>
        <w:tblLayout w:type="fixed"/>
        <w:tblCellMar>
          <w:left w:w="75" w:type="dxa"/>
          <w:right w:w="75" w:type="dxa"/>
        </w:tblCellMar>
        <w:tblLook w:val="0000" w:firstRow="0" w:lastRow="0" w:firstColumn="0" w:lastColumn="0" w:noHBand="0" w:noVBand="0"/>
      </w:tblPr>
      <w:tblGrid>
        <w:gridCol w:w="3240"/>
        <w:gridCol w:w="6549"/>
      </w:tblGrid>
      <w:tr w:rsidR="00DF1563" w:rsidRPr="00B8310F" w:rsidTr="001E0FE4">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rPr>
                <w:sz w:val="18"/>
                <w:szCs w:val="18"/>
              </w:rPr>
            </w:pPr>
            <w:r w:rsidRPr="00B8310F">
              <w:rPr>
                <w:sz w:val="18"/>
                <w:szCs w:val="18"/>
              </w:rPr>
              <w:t xml:space="preserve">Объем и источники финансирования подпрограммы (по годам) </w:t>
            </w:r>
          </w:p>
        </w:tc>
        <w:tc>
          <w:tcPr>
            <w:tcW w:w="6549"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rPr>
                <w:sz w:val="18"/>
                <w:szCs w:val="18"/>
              </w:rPr>
            </w:pPr>
            <w:r w:rsidRPr="00B8310F">
              <w:rPr>
                <w:sz w:val="18"/>
                <w:szCs w:val="18"/>
              </w:rPr>
              <w:t>Объем бюджетных ассигнований из бюджета Мошковского сельсовета Бековского района Пензенской области – 0,000 тыс. руб., в том числе:</w:t>
            </w:r>
          </w:p>
          <w:p w:rsidR="00DF1563" w:rsidRPr="00B8310F" w:rsidRDefault="00DF1563" w:rsidP="001E0FE4">
            <w:pPr>
              <w:autoSpaceDE w:val="0"/>
              <w:autoSpaceDN w:val="0"/>
              <w:adjustRightInd w:val="0"/>
              <w:rPr>
                <w:color w:val="000000"/>
                <w:sz w:val="18"/>
                <w:szCs w:val="18"/>
              </w:rPr>
            </w:pPr>
            <w:r w:rsidRPr="00B8310F">
              <w:rPr>
                <w:color w:val="000000"/>
                <w:sz w:val="18"/>
                <w:szCs w:val="18"/>
              </w:rPr>
              <w:t>2019 год – 0,000 тыс. руб.;</w:t>
            </w:r>
          </w:p>
          <w:p w:rsidR="00DF1563" w:rsidRPr="00B8310F" w:rsidRDefault="00DF1563" w:rsidP="001E0FE4">
            <w:pPr>
              <w:autoSpaceDE w:val="0"/>
              <w:autoSpaceDN w:val="0"/>
              <w:adjustRightInd w:val="0"/>
              <w:rPr>
                <w:color w:val="000000"/>
                <w:sz w:val="18"/>
                <w:szCs w:val="18"/>
              </w:rPr>
            </w:pPr>
            <w:r w:rsidRPr="00B8310F">
              <w:rPr>
                <w:color w:val="000000"/>
                <w:sz w:val="18"/>
                <w:szCs w:val="18"/>
              </w:rPr>
              <w:t>2020 год – 0,000 тыс. руб.;</w:t>
            </w:r>
          </w:p>
          <w:p w:rsidR="00DF1563" w:rsidRPr="00B8310F" w:rsidRDefault="00DF1563" w:rsidP="001E0FE4">
            <w:pPr>
              <w:autoSpaceDE w:val="0"/>
              <w:autoSpaceDN w:val="0"/>
              <w:adjustRightInd w:val="0"/>
              <w:rPr>
                <w:color w:val="000000"/>
                <w:sz w:val="18"/>
                <w:szCs w:val="18"/>
              </w:rPr>
            </w:pPr>
            <w:r w:rsidRPr="00B8310F">
              <w:rPr>
                <w:color w:val="000000"/>
                <w:sz w:val="18"/>
                <w:szCs w:val="18"/>
              </w:rPr>
              <w:t>2021 год – 0,000 тыс. руб.;</w:t>
            </w:r>
          </w:p>
          <w:p w:rsidR="00DF1563" w:rsidRPr="00B8310F" w:rsidRDefault="00DF1563" w:rsidP="001E0FE4">
            <w:pPr>
              <w:autoSpaceDE w:val="0"/>
              <w:autoSpaceDN w:val="0"/>
              <w:adjustRightInd w:val="0"/>
              <w:rPr>
                <w:color w:val="000000"/>
                <w:sz w:val="18"/>
                <w:szCs w:val="18"/>
              </w:rPr>
            </w:pPr>
            <w:r w:rsidRPr="00B8310F">
              <w:rPr>
                <w:color w:val="000000"/>
                <w:sz w:val="18"/>
                <w:szCs w:val="18"/>
              </w:rPr>
              <w:t>2022 год – 0,000 тыс. руб.;</w:t>
            </w:r>
          </w:p>
          <w:p w:rsidR="00DF1563" w:rsidRPr="00B8310F" w:rsidRDefault="00DF1563" w:rsidP="001E0FE4">
            <w:pPr>
              <w:autoSpaceDE w:val="0"/>
              <w:autoSpaceDN w:val="0"/>
              <w:adjustRightInd w:val="0"/>
              <w:rPr>
                <w:color w:val="000000"/>
                <w:sz w:val="18"/>
                <w:szCs w:val="18"/>
              </w:rPr>
            </w:pPr>
            <w:r w:rsidRPr="00B8310F">
              <w:rPr>
                <w:color w:val="000000"/>
                <w:sz w:val="18"/>
                <w:szCs w:val="18"/>
              </w:rPr>
              <w:t>2023 год – 0,000 тыс. руб.;</w:t>
            </w:r>
          </w:p>
          <w:p w:rsidR="00DF1563" w:rsidRPr="00B8310F" w:rsidRDefault="00DF1563" w:rsidP="001E0FE4">
            <w:pPr>
              <w:jc w:val="both"/>
              <w:rPr>
                <w:sz w:val="18"/>
                <w:szCs w:val="18"/>
              </w:rPr>
            </w:pPr>
            <w:r w:rsidRPr="00B8310F">
              <w:rPr>
                <w:color w:val="000000"/>
                <w:sz w:val="18"/>
                <w:szCs w:val="18"/>
              </w:rPr>
              <w:t>2024 год – 0,000 тыс. руб</w:t>
            </w:r>
            <w:r w:rsidRPr="00B8310F">
              <w:rPr>
                <w:color w:val="FF0000"/>
                <w:sz w:val="18"/>
                <w:szCs w:val="18"/>
              </w:rPr>
              <w:t>.</w:t>
            </w:r>
          </w:p>
        </w:tc>
      </w:tr>
    </w:tbl>
    <w:p w:rsidR="00DF1563" w:rsidRPr="00B8310F" w:rsidRDefault="00DF1563" w:rsidP="00DF1563">
      <w:pPr>
        <w:widowControl w:val="0"/>
        <w:autoSpaceDE w:val="0"/>
        <w:autoSpaceDN w:val="0"/>
        <w:adjustRightInd w:val="0"/>
        <w:jc w:val="right"/>
        <w:outlineLvl w:val="1"/>
        <w:rPr>
          <w:sz w:val="18"/>
          <w:szCs w:val="18"/>
        </w:rPr>
      </w:pPr>
      <w:r w:rsidRPr="00B8310F">
        <w:rPr>
          <w:sz w:val="18"/>
          <w:szCs w:val="18"/>
        </w:rPr>
        <w:t>»;</w:t>
      </w:r>
    </w:p>
    <w:p w:rsidR="00DF1563" w:rsidRPr="00B8310F" w:rsidRDefault="00DF1563" w:rsidP="00DF1563">
      <w:pPr>
        <w:tabs>
          <w:tab w:val="left" w:pos="0"/>
        </w:tabs>
        <w:jc w:val="both"/>
        <w:rPr>
          <w:snapToGrid w:val="0"/>
          <w:sz w:val="18"/>
          <w:szCs w:val="18"/>
        </w:rPr>
      </w:pPr>
      <w:r w:rsidRPr="00B8310F">
        <w:rPr>
          <w:snapToGrid w:val="0"/>
          <w:sz w:val="18"/>
          <w:szCs w:val="18"/>
        </w:rPr>
        <w:t xml:space="preserve">1.6. Раздел 5.3.5 </w:t>
      </w:r>
      <w:r w:rsidRPr="00B8310F">
        <w:rPr>
          <w:sz w:val="18"/>
          <w:szCs w:val="18"/>
        </w:rPr>
        <w:t xml:space="preserve">подпрограммы «Территориальное планирование и градостроительное зонирование населенных пунктов Мошковского сельсовета Бековского района Пензенской области» </w:t>
      </w:r>
      <w:r w:rsidRPr="00B8310F">
        <w:rPr>
          <w:snapToGrid w:val="0"/>
          <w:sz w:val="18"/>
          <w:szCs w:val="18"/>
        </w:rPr>
        <w:t>«Объем финансовых ресурсов, необходимых для реализации подпрограммы» изложить в следующей редакции:</w:t>
      </w:r>
    </w:p>
    <w:p w:rsidR="00DF1563" w:rsidRPr="00B8310F" w:rsidRDefault="00DF1563" w:rsidP="00DF1563">
      <w:pPr>
        <w:pStyle w:val="1e"/>
        <w:spacing w:after="0" w:line="240" w:lineRule="auto"/>
        <w:ind w:left="0"/>
        <w:jc w:val="center"/>
        <w:outlineLvl w:val="0"/>
        <w:rPr>
          <w:rFonts w:ascii="Times New Roman" w:hAnsi="Times New Roman"/>
          <w:b/>
          <w:sz w:val="18"/>
          <w:szCs w:val="18"/>
        </w:rPr>
      </w:pPr>
      <w:r w:rsidRPr="00B8310F">
        <w:rPr>
          <w:rFonts w:ascii="Times New Roman" w:hAnsi="Times New Roman"/>
          <w:b/>
          <w:sz w:val="18"/>
          <w:szCs w:val="18"/>
        </w:rPr>
        <w:t>«5.3.5. Объем финансовых ресурсов, необходимых для реализации подпрограммы</w:t>
      </w:r>
    </w:p>
    <w:p w:rsidR="00DF1563" w:rsidRPr="00B8310F" w:rsidRDefault="00DF1563" w:rsidP="00DF1563">
      <w:pPr>
        <w:jc w:val="both"/>
        <w:rPr>
          <w:color w:val="000000"/>
          <w:sz w:val="18"/>
          <w:szCs w:val="18"/>
        </w:rPr>
      </w:pPr>
      <w:r w:rsidRPr="00B8310F">
        <w:rPr>
          <w:color w:val="000000"/>
          <w:sz w:val="18"/>
          <w:szCs w:val="18"/>
        </w:rPr>
        <w:t>Общий объем бюджетных ассигнований на реализацию подпрограммы составляет 0,000 тыс. рублей.</w:t>
      </w:r>
    </w:p>
    <w:p w:rsidR="00DF1563" w:rsidRPr="00B8310F" w:rsidRDefault="00DF1563" w:rsidP="00DF1563">
      <w:pPr>
        <w:jc w:val="both"/>
        <w:rPr>
          <w:color w:val="000000"/>
          <w:sz w:val="18"/>
          <w:szCs w:val="18"/>
        </w:rPr>
      </w:pPr>
      <w:r w:rsidRPr="00B8310F">
        <w:rPr>
          <w:color w:val="000000"/>
          <w:sz w:val="18"/>
          <w:szCs w:val="18"/>
        </w:rPr>
        <w:t xml:space="preserve"> Из бюджета Мошковского сельсовета Бековского района Пензенской области – 0,000 тыс. руб., в том числе:</w:t>
      </w:r>
    </w:p>
    <w:p w:rsidR="00DF1563" w:rsidRPr="00B8310F" w:rsidRDefault="00DF1563" w:rsidP="00DF1563">
      <w:pPr>
        <w:autoSpaceDE w:val="0"/>
        <w:autoSpaceDN w:val="0"/>
        <w:adjustRightInd w:val="0"/>
        <w:jc w:val="both"/>
        <w:rPr>
          <w:color w:val="000000"/>
          <w:sz w:val="18"/>
          <w:szCs w:val="18"/>
        </w:rPr>
      </w:pPr>
      <w:r w:rsidRPr="00B8310F">
        <w:rPr>
          <w:color w:val="000000"/>
          <w:sz w:val="18"/>
          <w:szCs w:val="18"/>
        </w:rPr>
        <w:t>2019 год – 0,000 тыс. руб.;</w:t>
      </w:r>
    </w:p>
    <w:p w:rsidR="00DF1563" w:rsidRPr="00B8310F" w:rsidRDefault="00DF1563" w:rsidP="00DF1563">
      <w:pPr>
        <w:autoSpaceDE w:val="0"/>
        <w:autoSpaceDN w:val="0"/>
        <w:adjustRightInd w:val="0"/>
        <w:jc w:val="both"/>
        <w:rPr>
          <w:color w:val="000000"/>
          <w:sz w:val="18"/>
          <w:szCs w:val="18"/>
        </w:rPr>
      </w:pPr>
      <w:r w:rsidRPr="00B8310F">
        <w:rPr>
          <w:color w:val="000000"/>
          <w:sz w:val="18"/>
          <w:szCs w:val="18"/>
        </w:rPr>
        <w:t>2020 год – 0,000 тыс. руб.;</w:t>
      </w:r>
    </w:p>
    <w:p w:rsidR="00DF1563" w:rsidRPr="00B8310F" w:rsidRDefault="00DF1563" w:rsidP="00DF1563">
      <w:pPr>
        <w:autoSpaceDE w:val="0"/>
        <w:autoSpaceDN w:val="0"/>
        <w:adjustRightInd w:val="0"/>
        <w:jc w:val="both"/>
        <w:rPr>
          <w:color w:val="000000"/>
          <w:sz w:val="18"/>
          <w:szCs w:val="18"/>
        </w:rPr>
      </w:pPr>
      <w:r w:rsidRPr="00B8310F">
        <w:rPr>
          <w:color w:val="000000"/>
          <w:sz w:val="18"/>
          <w:szCs w:val="18"/>
        </w:rPr>
        <w:t>2021 год – 0,000 тыс. руб.;</w:t>
      </w:r>
    </w:p>
    <w:p w:rsidR="00DF1563" w:rsidRPr="00B8310F" w:rsidRDefault="00DF1563" w:rsidP="00DF1563">
      <w:pPr>
        <w:autoSpaceDE w:val="0"/>
        <w:autoSpaceDN w:val="0"/>
        <w:adjustRightInd w:val="0"/>
        <w:jc w:val="both"/>
        <w:rPr>
          <w:color w:val="000000"/>
          <w:sz w:val="18"/>
          <w:szCs w:val="18"/>
        </w:rPr>
      </w:pPr>
      <w:r w:rsidRPr="00B8310F">
        <w:rPr>
          <w:color w:val="000000"/>
          <w:sz w:val="18"/>
          <w:szCs w:val="18"/>
        </w:rPr>
        <w:t>2022 год – 0,000 тыс. руб.;</w:t>
      </w:r>
    </w:p>
    <w:p w:rsidR="00DF1563" w:rsidRPr="00B8310F" w:rsidRDefault="00DF1563" w:rsidP="00DF1563">
      <w:pPr>
        <w:autoSpaceDE w:val="0"/>
        <w:autoSpaceDN w:val="0"/>
        <w:adjustRightInd w:val="0"/>
        <w:jc w:val="both"/>
        <w:rPr>
          <w:color w:val="000000"/>
          <w:sz w:val="18"/>
          <w:szCs w:val="18"/>
        </w:rPr>
      </w:pPr>
      <w:r w:rsidRPr="00B8310F">
        <w:rPr>
          <w:color w:val="000000"/>
          <w:sz w:val="18"/>
          <w:szCs w:val="18"/>
        </w:rPr>
        <w:t>2023 год – 0,000 тыс. руб.;</w:t>
      </w:r>
    </w:p>
    <w:p w:rsidR="00DF1563" w:rsidRPr="00B8310F" w:rsidRDefault="00DF1563" w:rsidP="00DF1563">
      <w:pPr>
        <w:jc w:val="both"/>
        <w:rPr>
          <w:sz w:val="18"/>
          <w:szCs w:val="18"/>
        </w:rPr>
      </w:pPr>
      <w:r w:rsidRPr="00B8310F">
        <w:rPr>
          <w:color w:val="000000"/>
          <w:sz w:val="18"/>
          <w:szCs w:val="18"/>
        </w:rPr>
        <w:t>2024 год – 0,000 тыс. руб.</w:t>
      </w:r>
      <w:r w:rsidRPr="00B8310F">
        <w:rPr>
          <w:sz w:val="18"/>
          <w:szCs w:val="18"/>
        </w:rPr>
        <w:t>»;</w:t>
      </w:r>
    </w:p>
    <w:p w:rsidR="00DF1563" w:rsidRPr="00B8310F" w:rsidRDefault="00DF1563" w:rsidP="00DF1563">
      <w:pPr>
        <w:pStyle w:val="ConsPlusCell"/>
        <w:jc w:val="both"/>
        <w:rPr>
          <w:rFonts w:ascii="Times New Roman" w:hAnsi="Times New Roman" w:cs="Times New Roman"/>
          <w:snapToGrid w:val="0"/>
          <w:sz w:val="18"/>
          <w:szCs w:val="18"/>
        </w:rPr>
      </w:pPr>
      <w:r w:rsidRPr="00B8310F">
        <w:rPr>
          <w:rFonts w:ascii="Times New Roman" w:hAnsi="Times New Roman"/>
          <w:sz w:val="18"/>
          <w:szCs w:val="18"/>
        </w:rPr>
        <w:t xml:space="preserve">1.7. </w:t>
      </w:r>
      <w:r w:rsidRPr="00B8310F">
        <w:rPr>
          <w:rFonts w:ascii="Times New Roman" w:hAnsi="Times New Roman" w:cs="Times New Roman"/>
          <w:sz w:val="18"/>
          <w:szCs w:val="18"/>
        </w:rPr>
        <w:t>В паспорте подпрограммы «Управление муниципальной собственностью в Мошковском сельсовете Бековского района Пензенской области»</w:t>
      </w:r>
      <w:r w:rsidRPr="00B8310F">
        <w:rPr>
          <w:rFonts w:ascii="Times New Roman" w:hAnsi="Times New Roman" w:cs="Times New Roman"/>
          <w:snapToGrid w:val="0"/>
          <w:sz w:val="18"/>
          <w:szCs w:val="18"/>
        </w:rPr>
        <w:t xml:space="preserve"> позицию «Объем и источники финансирования подпрограммы (по годам)» изложить в следующей редакции:</w:t>
      </w:r>
    </w:p>
    <w:p w:rsidR="00DF1563" w:rsidRPr="00B8310F" w:rsidRDefault="00DF1563" w:rsidP="00DF1563">
      <w:pPr>
        <w:pStyle w:val="ConsPlusCell"/>
        <w:jc w:val="both"/>
        <w:rPr>
          <w:rFonts w:ascii="Times New Roman" w:hAnsi="Times New Roman" w:cs="Times New Roman"/>
          <w:snapToGrid w:val="0"/>
          <w:sz w:val="18"/>
          <w:szCs w:val="18"/>
        </w:rPr>
      </w:pPr>
      <w:r w:rsidRPr="00B8310F">
        <w:rPr>
          <w:rFonts w:ascii="Times New Roman" w:hAnsi="Times New Roman" w:cs="Times New Roman"/>
          <w:snapToGrid w:val="0"/>
          <w:sz w:val="18"/>
          <w:szCs w:val="18"/>
        </w:rPr>
        <w:t>«</w:t>
      </w:r>
    </w:p>
    <w:tbl>
      <w:tblPr>
        <w:tblW w:w="9789" w:type="dxa"/>
        <w:jc w:val="center"/>
        <w:tblCellSpacing w:w="5" w:type="nil"/>
        <w:tblLayout w:type="fixed"/>
        <w:tblCellMar>
          <w:left w:w="75" w:type="dxa"/>
          <w:right w:w="75" w:type="dxa"/>
        </w:tblCellMar>
        <w:tblLook w:val="0000" w:firstRow="0" w:lastRow="0" w:firstColumn="0" w:lastColumn="0" w:noHBand="0" w:noVBand="0"/>
      </w:tblPr>
      <w:tblGrid>
        <w:gridCol w:w="3240"/>
        <w:gridCol w:w="6549"/>
      </w:tblGrid>
      <w:tr w:rsidR="00DF1563" w:rsidRPr="00B8310F" w:rsidTr="001E0FE4">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rPr>
                <w:sz w:val="18"/>
                <w:szCs w:val="18"/>
              </w:rPr>
            </w:pPr>
            <w:r w:rsidRPr="00B8310F">
              <w:rPr>
                <w:sz w:val="18"/>
                <w:szCs w:val="18"/>
              </w:rPr>
              <w:t xml:space="preserve">Объем и источники финансирования подпрограммы (по годам) </w:t>
            </w:r>
          </w:p>
        </w:tc>
        <w:tc>
          <w:tcPr>
            <w:tcW w:w="6549"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both"/>
              <w:rPr>
                <w:color w:val="000000"/>
                <w:sz w:val="18"/>
                <w:szCs w:val="18"/>
              </w:rPr>
            </w:pPr>
            <w:r w:rsidRPr="00B8310F">
              <w:rPr>
                <w:sz w:val="18"/>
                <w:szCs w:val="18"/>
              </w:rPr>
              <w:t xml:space="preserve">Общий объем бюджетных ассигнований на реализацию подпрограммы – </w:t>
            </w:r>
            <w:r w:rsidRPr="00B8310F">
              <w:rPr>
                <w:color w:val="000000"/>
                <w:sz w:val="18"/>
                <w:szCs w:val="18"/>
              </w:rPr>
              <w:t>0,000</w:t>
            </w:r>
            <w:r w:rsidRPr="00B8310F">
              <w:rPr>
                <w:sz w:val="18"/>
                <w:szCs w:val="18"/>
              </w:rPr>
              <w:t xml:space="preserve"> тыс. руб., в том числе за счет средств бюджета Мошковского сельсовета Бековского района Пензенской области – </w:t>
            </w:r>
            <w:r w:rsidRPr="00B8310F">
              <w:rPr>
                <w:color w:val="000000"/>
                <w:sz w:val="18"/>
                <w:szCs w:val="18"/>
              </w:rPr>
              <w:t>0,000 тыс. руб., в том числе:</w:t>
            </w:r>
          </w:p>
          <w:p w:rsidR="00DF1563" w:rsidRPr="00B8310F" w:rsidRDefault="00DF1563" w:rsidP="001E0FE4">
            <w:pPr>
              <w:jc w:val="both"/>
              <w:rPr>
                <w:color w:val="000000"/>
                <w:sz w:val="18"/>
                <w:szCs w:val="18"/>
              </w:rPr>
            </w:pPr>
            <w:r w:rsidRPr="00B8310F">
              <w:rPr>
                <w:color w:val="000000"/>
                <w:sz w:val="18"/>
                <w:szCs w:val="18"/>
              </w:rPr>
              <w:t>2019 год –0,000 тыс. руб.;</w:t>
            </w:r>
          </w:p>
          <w:p w:rsidR="00DF1563" w:rsidRPr="00B8310F" w:rsidRDefault="00DF1563" w:rsidP="001E0FE4">
            <w:pPr>
              <w:rPr>
                <w:color w:val="000000"/>
                <w:sz w:val="18"/>
                <w:szCs w:val="18"/>
              </w:rPr>
            </w:pPr>
            <w:r w:rsidRPr="00B8310F">
              <w:rPr>
                <w:color w:val="000000"/>
                <w:sz w:val="18"/>
                <w:szCs w:val="18"/>
              </w:rPr>
              <w:t>2020 год – 0,000 тыс. руб.;</w:t>
            </w:r>
          </w:p>
          <w:p w:rsidR="00DF1563" w:rsidRPr="00B8310F" w:rsidRDefault="00DF1563" w:rsidP="001E0FE4">
            <w:pPr>
              <w:rPr>
                <w:color w:val="000000"/>
                <w:sz w:val="18"/>
                <w:szCs w:val="18"/>
              </w:rPr>
            </w:pPr>
            <w:r w:rsidRPr="00B8310F">
              <w:rPr>
                <w:color w:val="000000"/>
                <w:sz w:val="18"/>
                <w:szCs w:val="18"/>
              </w:rPr>
              <w:t>2021 год – 0,000 тыс. руб.;</w:t>
            </w:r>
          </w:p>
          <w:p w:rsidR="00DF1563" w:rsidRPr="00B8310F" w:rsidRDefault="00DF1563" w:rsidP="001E0FE4">
            <w:pPr>
              <w:rPr>
                <w:color w:val="000000"/>
                <w:sz w:val="18"/>
                <w:szCs w:val="18"/>
              </w:rPr>
            </w:pPr>
            <w:r w:rsidRPr="00B8310F">
              <w:rPr>
                <w:color w:val="000000"/>
                <w:sz w:val="18"/>
                <w:szCs w:val="18"/>
              </w:rPr>
              <w:t>2022 год – 0,000 тыс. руб.;</w:t>
            </w:r>
          </w:p>
          <w:p w:rsidR="00DF1563" w:rsidRPr="00B8310F" w:rsidRDefault="00DF1563" w:rsidP="001E0FE4">
            <w:pPr>
              <w:rPr>
                <w:color w:val="000000"/>
                <w:sz w:val="18"/>
                <w:szCs w:val="18"/>
              </w:rPr>
            </w:pPr>
            <w:r w:rsidRPr="00B8310F">
              <w:rPr>
                <w:color w:val="000000"/>
                <w:sz w:val="18"/>
                <w:szCs w:val="18"/>
              </w:rPr>
              <w:t>2023 год – 0,000 тыс. руб.;</w:t>
            </w:r>
          </w:p>
          <w:p w:rsidR="00DF1563" w:rsidRPr="00B8310F" w:rsidRDefault="00DF1563" w:rsidP="001E0FE4">
            <w:pPr>
              <w:jc w:val="both"/>
              <w:rPr>
                <w:sz w:val="18"/>
                <w:szCs w:val="18"/>
              </w:rPr>
            </w:pPr>
            <w:r w:rsidRPr="00B8310F">
              <w:rPr>
                <w:color w:val="000000"/>
                <w:sz w:val="18"/>
                <w:szCs w:val="18"/>
              </w:rPr>
              <w:t>2024 год – 0,000 тыс. руб.</w:t>
            </w:r>
          </w:p>
        </w:tc>
      </w:tr>
    </w:tbl>
    <w:p w:rsidR="00DF1563" w:rsidRPr="00B8310F" w:rsidRDefault="00DF1563" w:rsidP="00DF1563">
      <w:pPr>
        <w:jc w:val="right"/>
        <w:rPr>
          <w:sz w:val="18"/>
          <w:szCs w:val="18"/>
        </w:rPr>
      </w:pPr>
      <w:r w:rsidRPr="00B8310F">
        <w:rPr>
          <w:sz w:val="18"/>
          <w:szCs w:val="18"/>
        </w:rPr>
        <w:t>»;</w:t>
      </w:r>
    </w:p>
    <w:p w:rsidR="00DF1563" w:rsidRPr="00B8310F" w:rsidRDefault="00DF1563" w:rsidP="00DF1563">
      <w:pPr>
        <w:tabs>
          <w:tab w:val="left" w:pos="0"/>
        </w:tabs>
        <w:jc w:val="both"/>
        <w:rPr>
          <w:snapToGrid w:val="0"/>
          <w:sz w:val="18"/>
          <w:szCs w:val="18"/>
        </w:rPr>
      </w:pPr>
      <w:r w:rsidRPr="00B8310F">
        <w:rPr>
          <w:sz w:val="18"/>
          <w:szCs w:val="18"/>
        </w:rPr>
        <w:t xml:space="preserve">1.8. </w:t>
      </w:r>
      <w:r w:rsidRPr="00B8310F">
        <w:rPr>
          <w:snapToGrid w:val="0"/>
          <w:sz w:val="18"/>
          <w:szCs w:val="18"/>
        </w:rPr>
        <w:t xml:space="preserve">Раздел 5.4.5 </w:t>
      </w:r>
      <w:r w:rsidRPr="00B8310F">
        <w:rPr>
          <w:sz w:val="18"/>
          <w:szCs w:val="18"/>
        </w:rPr>
        <w:t xml:space="preserve">подпрограммы «Управление муниципальной собственностью в Мошковском сельсовете Бековского района Пензенской области» </w:t>
      </w:r>
      <w:r w:rsidRPr="00B8310F">
        <w:rPr>
          <w:snapToGrid w:val="0"/>
          <w:sz w:val="18"/>
          <w:szCs w:val="18"/>
        </w:rPr>
        <w:t>«Объем финансовых ресурсов, необходимых для реализации Подпрограммы» изложить в следующей редакции:</w:t>
      </w:r>
    </w:p>
    <w:p w:rsidR="00DF1563" w:rsidRPr="00B8310F" w:rsidRDefault="00DF1563" w:rsidP="00DF1563">
      <w:pPr>
        <w:pStyle w:val="1e"/>
        <w:spacing w:after="0" w:line="240" w:lineRule="auto"/>
        <w:ind w:left="0"/>
        <w:jc w:val="center"/>
        <w:outlineLvl w:val="0"/>
        <w:rPr>
          <w:rFonts w:ascii="Times New Roman" w:hAnsi="Times New Roman"/>
          <w:b/>
          <w:sz w:val="18"/>
          <w:szCs w:val="18"/>
        </w:rPr>
      </w:pPr>
      <w:r w:rsidRPr="00B8310F">
        <w:rPr>
          <w:rFonts w:ascii="Times New Roman" w:hAnsi="Times New Roman"/>
          <w:b/>
          <w:sz w:val="18"/>
          <w:szCs w:val="18"/>
        </w:rPr>
        <w:t>«5.4.5. Объем финансовых ресурсов, необходимых для реализации подпрограммы</w:t>
      </w:r>
    </w:p>
    <w:p w:rsidR="00DF1563" w:rsidRPr="00B8310F" w:rsidRDefault="00DF1563" w:rsidP="00DF1563">
      <w:pPr>
        <w:jc w:val="both"/>
        <w:rPr>
          <w:color w:val="000000"/>
          <w:sz w:val="18"/>
          <w:szCs w:val="18"/>
        </w:rPr>
      </w:pPr>
      <w:r w:rsidRPr="00B8310F">
        <w:rPr>
          <w:sz w:val="18"/>
          <w:szCs w:val="18"/>
        </w:rPr>
        <w:t xml:space="preserve">Реализация мероприятий подпрограммы осуществляется за счет средств бюджета Мошковского сельсовета Бековского района </w:t>
      </w:r>
      <w:r w:rsidRPr="00B8310F">
        <w:rPr>
          <w:spacing w:val="-8"/>
          <w:sz w:val="18"/>
          <w:szCs w:val="18"/>
        </w:rPr>
        <w:t>Пензенской области</w:t>
      </w:r>
      <w:r w:rsidRPr="00B8310F">
        <w:rPr>
          <w:sz w:val="18"/>
          <w:szCs w:val="18"/>
        </w:rPr>
        <w:t xml:space="preserve">. Общий объем финансирования подпрограммы на 2019-2024 годы составляет </w:t>
      </w:r>
      <w:r w:rsidRPr="00B8310F">
        <w:rPr>
          <w:color w:val="000000"/>
          <w:sz w:val="18"/>
          <w:szCs w:val="18"/>
        </w:rPr>
        <w:t>0,000 тыс.</w:t>
      </w:r>
      <w:r w:rsidRPr="00B8310F">
        <w:rPr>
          <w:sz w:val="18"/>
          <w:szCs w:val="18"/>
        </w:rPr>
        <w:t xml:space="preserve"> руб., в том числе за счет средств бюджета Мошковского сельсовета Бековского района Пензенской области – </w:t>
      </w:r>
      <w:r w:rsidRPr="00B8310F">
        <w:rPr>
          <w:color w:val="000000"/>
          <w:sz w:val="18"/>
          <w:szCs w:val="18"/>
        </w:rPr>
        <w:t>0,000 тыс. руб., в том числе:</w:t>
      </w:r>
    </w:p>
    <w:p w:rsidR="00DF1563" w:rsidRPr="00B8310F" w:rsidRDefault="00DF1563" w:rsidP="00DF1563">
      <w:pPr>
        <w:jc w:val="both"/>
        <w:rPr>
          <w:color w:val="000000"/>
          <w:sz w:val="18"/>
          <w:szCs w:val="18"/>
        </w:rPr>
      </w:pPr>
      <w:r w:rsidRPr="00B8310F">
        <w:rPr>
          <w:color w:val="000000"/>
          <w:sz w:val="18"/>
          <w:szCs w:val="18"/>
        </w:rPr>
        <w:t>2019 год – 0,000 тыс. руб.;</w:t>
      </w:r>
    </w:p>
    <w:p w:rsidR="00DF1563" w:rsidRPr="00B8310F" w:rsidRDefault="00DF1563" w:rsidP="00DF1563">
      <w:pPr>
        <w:rPr>
          <w:color w:val="000000"/>
          <w:sz w:val="18"/>
          <w:szCs w:val="18"/>
        </w:rPr>
      </w:pPr>
      <w:r w:rsidRPr="00B8310F">
        <w:rPr>
          <w:color w:val="000000"/>
          <w:sz w:val="18"/>
          <w:szCs w:val="18"/>
        </w:rPr>
        <w:t>2020 год – 0,000 тыс. руб.;</w:t>
      </w:r>
    </w:p>
    <w:p w:rsidR="00DF1563" w:rsidRPr="00B8310F" w:rsidRDefault="00DF1563" w:rsidP="00DF1563">
      <w:pPr>
        <w:rPr>
          <w:color w:val="000000"/>
          <w:sz w:val="18"/>
          <w:szCs w:val="18"/>
        </w:rPr>
      </w:pPr>
      <w:r w:rsidRPr="00B8310F">
        <w:rPr>
          <w:color w:val="000000"/>
          <w:sz w:val="18"/>
          <w:szCs w:val="18"/>
        </w:rPr>
        <w:t>2021 год – 0,000 тыс. руб.;</w:t>
      </w:r>
    </w:p>
    <w:p w:rsidR="00DF1563" w:rsidRPr="00B8310F" w:rsidRDefault="00DF1563" w:rsidP="00DF1563">
      <w:pPr>
        <w:rPr>
          <w:color w:val="000000"/>
          <w:sz w:val="18"/>
          <w:szCs w:val="18"/>
        </w:rPr>
      </w:pPr>
      <w:r w:rsidRPr="00B8310F">
        <w:rPr>
          <w:color w:val="000000"/>
          <w:sz w:val="18"/>
          <w:szCs w:val="18"/>
        </w:rPr>
        <w:t>2022 год – 0,000 тыс. руб.;</w:t>
      </w:r>
    </w:p>
    <w:p w:rsidR="00DF1563" w:rsidRPr="00B8310F" w:rsidRDefault="00DF1563" w:rsidP="00DF1563">
      <w:pPr>
        <w:rPr>
          <w:color w:val="000000"/>
          <w:sz w:val="18"/>
          <w:szCs w:val="18"/>
        </w:rPr>
      </w:pPr>
      <w:r w:rsidRPr="00B8310F">
        <w:rPr>
          <w:color w:val="000000"/>
          <w:sz w:val="18"/>
          <w:szCs w:val="18"/>
        </w:rPr>
        <w:t>2023 год – 0,000 тыс. руб.;</w:t>
      </w:r>
    </w:p>
    <w:p w:rsidR="00DF1563" w:rsidRPr="00B8310F" w:rsidRDefault="00DF1563" w:rsidP="00DF1563">
      <w:pPr>
        <w:jc w:val="both"/>
        <w:rPr>
          <w:sz w:val="18"/>
          <w:szCs w:val="18"/>
        </w:rPr>
      </w:pPr>
      <w:r w:rsidRPr="00B8310F">
        <w:rPr>
          <w:color w:val="000000"/>
          <w:sz w:val="18"/>
          <w:szCs w:val="18"/>
        </w:rPr>
        <w:t>2024 год – 0,000 тыс. руб.</w:t>
      </w:r>
      <w:r w:rsidRPr="00B8310F">
        <w:rPr>
          <w:sz w:val="18"/>
          <w:szCs w:val="18"/>
        </w:rPr>
        <w:t>»;</w:t>
      </w:r>
    </w:p>
    <w:p w:rsidR="00DF1563" w:rsidRPr="00B8310F" w:rsidRDefault="00DF1563" w:rsidP="00DF1563">
      <w:pPr>
        <w:widowControl w:val="0"/>
        <w:autoSpaceDE w:val="0"/>
        <w:autoSpaceDN w:val="0"/>
        <w:adjustRightInd w:val="0"/>
        <w:jc w:val="both"/>
        <w:rPr>
          <w:sz w:val="18"/>
          <w:szCs w:val="18"/>
        </w:rPr>
      </w:pPr>
      <w:r w:rsidRPr="00B8310F">
        <w:rPr>
          <w:sz w:val="18"/>
          <w:szCs w:val="18"/>
        </w:rPr>
        <w:t>1.9. Приложение № 2</w:t>
      </w:r>
      <w:r w:rsidRPr="00B8310F">
        <w:rPr>
          <w:bCs/>
          <w:color w:val="000000"/>
          <w:sz w:val="18"/>
          <w:szCs w:val="18"/>
        </w:rPr>
        <w:t xml:space="preserve"> «Ресурсное обеспечение </w:t>
      </w:r>
      <w:r w:rsidRPr="00B8310F">
        <w:rPr>
          <w:sz w:val="18"/>
          <w:szCs w:val="18"/>
        </w:rPr>
        <w:t xml:space="preserve">реализации муниципальной программы </w:t>
      </w:r>
      <w:r w:rsidRPr="00B8310F">
        <w:rPr>
          <w:spacing w:val="20"/>
          <w:sz w:val="18"/>
          <w:szCs w:val="18"/>
        </w:rPr>
        <w:t>«</w:t>
      </w:r>
      <w:r w:rsidRPr="00B8310F">
        <w:rPr>
          <w:sz w:val="18"/>
          <w:szCs w:val="18"/>
        </w:rPr>
        <w:t>Развитие территорий, социальной и инженерной инфраструктуры в Мошковском сельсовете, Бековского района Пензенской области</w:t>
      </w:r>
      <w:r w:rsidRPr="00B8310F">
        <w:rPr>
          <w:spacing w:val="20"/>
          <w:sz w:val="18"/>
          <w:szCs w:val="18"/>
        </w:rPr>
        <w:t>»</w:t>
      </w:r>
      <w:r w:rsidRPr="00B8310F">
        <w:rPr>
          <w:sz w:val="18"/>
          <w:szCs w:val="18"/>
        </w:rPr>
        <w:t xml:space="preserve"> за счет </w:t>
      </w:r>
      <w:r w:rsidRPr="00B8310F">
        <w:rPr>
          <w:bCs/>
          <w:sz w:val="18"/>
          <w:szCs w:val="18"/>
        </w:rPr>
        <w:t xml:space="preserve">всех источников финансирования </w:t>
      </w:r>
      <w:r w:rsidRPr="00B8310F">
        <w:rPr>
          <w:sz w:val="18"/>
          <w:szCs w:val="18"/>
        </w:rPr>
        <w:t>изложить в новой редакции согласно приложению № 1 к настоящему постановлению;</w:t>
      </w:r>
    </w:p>
    <w:p w:rsidR="00DF1563" w:rsidRPr="00B8310F" w:rsidRDefault="00DF1563" w:rsidP="00DF1563">
      <w:pPr>
        <w:autoSpaceDE w:val="0"/>
        <w:autoSpaceDN w:val="0"/>
        <w:adjustRightInd w:val="0"/>
        <w:jc w:val="both"/>
        <w:rPr>
          <w:sz w:val="18"/>
          <w:szCs w:val="18"/>
        </w:rPr>
      </w:pPr>
      <w:r w:rsidRPr="00B8310F">
        <w:rPr>
          <w:sz w:val="18"/>
          <w:szCs w:val="18"/>
        </w:rPr>
        <w:t xml:space="preserve">1.10. Приложение № 3 «Ресурсное обеспечение реализации муниципальной программы </w:t>
      </w:r>
      <w:r w:rsidRPr="00B8310F">
        <w:rPr>
          <w:bCs/>
          <w:spacing w:val="-1"/>
          <w:sz w:val="18"/>
          <w:szCs w:val="18"/>
        </w:rPr>
        <w:t>«</w:t>
      </w:r>
      <w:r w:rsidRPr="00B8310F">
        <w:rPr>
          <w:sz w:val="18"/>
          <w:szCs w:val="18"/>
        </w:rPr>
        <w:t>Развитие территорий, социальной и инженерной инфраструктуры в Мошковском сельсовете, Бековского района Пензенской области»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DF1563" w:rsidRPr="00B8310F" w:rsidRDefault="00DF1563" w:rsidP="00DF1563">
      <w:pPr>
        <w:autoSpaceDE w:val="0"/>
        <w:autoSpaceDN w:val="0"/>
        <w:adjustRightInd w:val="0"/>
        <w:jc w:val="both"/>
        <w:rPr>
          <w:sz w:val="18"/>
          <w:szCs w:val="18"/>
        </w:rPr>
      </w:pPr>
      <w:r w:rsidRPr="00B8310F">
        <w:rPr>
          <w:sz w:val="18"/>
          <w:szCs w:val="18"/>
        </w:rPr>
        <w:t xml:space="preserve">1.11. Приложение № 4 «Мероприятия муниципальной программы </w:t>
      </w:r>
      <w:r w:rsidRPr="00B8310F">
        <w:rPr>
          <w:bCs/>
          <w:spacing w:val="-1"/>
          <w:sz w:val="18"/>
          <w:szCs w:val="18"/>
        </w:rPr>
        <w:t>«</w:t>
      </w:r>
      <w:r w:rsidRPr="00B8310F">
        <w:rPr>
          <w:sz w:val="18"/>
          <w:szCs w:val="18"/>
        </w:rPr>
        <w:t>Развитие территорий, социальной и инженерной инфраструктуры в Мошковском сельсовете, Бековского района Пензенской области» изложить в новой редакции согласно приложению № 3 к настоящему постановлению.</w:t>
      </w:r>
    </w:p>
    <w:p w:rsidR="00DF1563" w:rsidRPr="00B8310F" w:rsidRDefault="00DF1563" w:rsidP="00DF1563">
      <w:pPr>
        <w:jc w:val="both"/>
        <w:rPr>
          <w:sz w:val="18"/>
          <w:szCs w:val="18"/>
        </w:rPr>
      </w:pPr>
      <w:r w:rsidRPr="00B8310F">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DF1563" w:rsidRPr="00B8310F" w:rsidRDefault="00DF1563" w:rsidP="00DF1563">
      <w:pPr>
        <w:autoSpaceDE w:val="0"/>
        <w:autoSpaceDN w:val="0"/>
        <w:adjustRightInd w:val="0"/>
        <w:jc w:val="both"/>
        <w:rPr>
          <w:sz w:val="18"/>
          <w:szCs w:val="18"/>
        </w:rPr>
      </w:pPr>
      <w:r w:rsidRPr="00B8310F">
        <w:rPr>
          <w:sz w:val="18"/>
          <w:szCs w:val="18"/>
        </w:rPr>
        <w:t>3. Опубликовать настоящее постановление в информационном бюллетене «Ведомости Мошковского сельсовета».</w:t>
      </w:r>
    </w:p>
    <w:p w:rsidR="00DF1563" w:rsidRPr="00B8310F" w:rsidRDefault="00DF1563" w:rsidP="00DF1563">
      <w:pPr>
        <w:autoSpaceDE w:val="0"/>
        <w:autoSpaceDN w:val="0"/>
        <w:adjustRightInd w:val="0"/>
        <w:jc w:val="both"/>
        <w:rPr>
          <w:sz w:val="18"/>
          <w:szCs w:val="18"/>
        </w:rPr>
      </w:pPr>
      <w:r w:rsidRPr="00B8310F">
        <w:rPr>
          <w:sz w:val="18"/>
          <w:szCs w:val="18"/>
        </w:rPr>
        <w:t xml:space="preserve">4. Настоящее постановление вступает в силу </w:t>
      </w:r>
      <w:r w:rsidRPr="00B8310F">
        <w:rPr>
          <w:bCs/>
          <w:sz w:val="18"/>
          <w:szCs w:val="18"/>
        </w:rPr>
        <w:t xml:space="preserve">после </w:t>
      </w:r>
      <w:r w:rsidRPr="00B8310F">
        <w:rPr>
          <w:sz w:val="18"/>
          <w:szCs w:val="18"/>
        </w:rPr>
        <w:t>его официального опубликования.</w:t>
      </w:r>
    </w:p>
    <w:p w:rsidR="00DF1563" w:rsidRPr="00B8310F" w:rsidRDefault="00DF1563" w:rsidP="00DF1563">
      <w:pPr>
        <w:autoSpaceDE w:val="0"/>
        <w:autoSpaceDN w:val="0"/>
        <w:adjustRightInd w:val="0"/>
        <w:jc w:val="both"/>
        <w:rPr>
          <w:sz w:val="18"/>
          <w:szCs w:val="18"/>
        </w:rPr>
      </w:pPr>
      <w:r w:rsidRPr="00B8310F">
        <w:rPr>
          <w:sz w:val="18"/>
          <w:szCs w:val="18"/>
        </w:rPr>
        <w:lastRenderedPageBreak/>
        <w:t>5. Контроль за исполнением настоящего постановления возложить на главу администрации Мошковского сельсовета Гнивковского И.Б.</w:t>
      </w:r>
    </w:p>
    <w:p w:rsidR="00DF1563" w:rsidRPr="00B8310F" w:rsidRDefault="00DF1563" w:rsidP="00DF1563">
      <w:pPr>
        <w:autoSpaceDE w:val="0"/>
        <w:autoSpaceDN w:val="0"/>
        <w:adjustRightInd w:val="0"/>
        <w:jc w:val="both"/>
        <w:rPr>
          <w:sz w:val="18"/>
          <w:szCs w:val="18"/>
        </w:rPr>
      </w:pPr>
      <w:r w:rsidRPr="00B8310F">
        <w:rPr>
          <w:sz w:val="18"/>
          <w:szCs w:val="18"/>
        </w:rPr>
        <w:t>Глава администрации</w:t>
      </w:r>
    </w:p>
    <w:p w:rsidR="00DF1563" w:rsidRDefault="00DF1563" w:rsidP="00DF1563">
      <w:pPr>
        <w:jc w:val="both"/>
        <w:rPr>
          <w:sz w:val="18"/>
          <w:szCs w:val="18"/>
        </w:rPr>
      </w:pPr>
      <w:r w:rsidRPr="00B8310F">
        <w:rPr>
          <w:sz w:val="18"/>
          <w:szCs w:val="18"/>
        </w:rPr>
        <w:t>Мошковского сельсовета                                                                      И.Б. Гнивковский</w:t>
      </w:r>
    </w:p>
    <w:p w:rsidR="00DF1563" w:rsidRDefault="00DF1563" w:rsidP="00DF1563">
      <w:pPr>
        <w:jc w:val="both"/>
        <w:rPr>
          <w:sz w:val="18"/>
          <w:szCs w:val="18"/>
        </w:rPr>
      </w:pPr>
    </w:p>
    <w:p w:rsidR="00DF1563" w:rsidRPr="00B8310F" w:rsidRDefault="00DF1563" w:rsidP="00DF1563">
      <w:pPr>
        <w:autoSpaceDE w:val="0"/>
        <w:autoSpaceDN w:val="0"/>
        <w:adjustRightInd w:val="0"/>
        <w:jc w:val="center"/>
        <w:rPr>
          <w:sz w:val="18"/>
          <w:szCs w:val="18"/>
        </w:rPr>
      </w:pPr>
      <w:r w:rsidRPr="00B8310F">
        <w:rPr>
          <w:sz w:val="18"/>
          <w:szCs w:val="18"/>
        </w:rPr>
        <w:t>Приложение № 1</w:t>
      </w:r>
      <w:r>
        <w:rPr>
          <w:sz w:val="18"/>
          <w:szCs w:val="18"/>
        </w:rPr>
        <w:t xml:space="preserve"> </w:t>
      </w:r>
      <w:r w:rsidRPr="00B8310F">
        <w:rPr>
          <w:sz w:val="18"/>
          <w:szCs w:val="18"/>
        </w:rPr>
        <w:t>к постановлению администрации</w:t>
      </w:r>
      <w:r>
        <w:rPr>
          <w:sz w:val="18"/>
          <w:szCs w:val="18"/>
        </w:rPr>
        <w:t xml:space="preserve"> </w:t>
      </w:r>
      <w:r w:rsidRPr="00B8310F">
        <w:rPr>
          <w:sz w:val="18"/>
          <w:szCs w:val="18"/>
        </w:rPr>
        <w:t>Мошковского сельсовета</w:t>
      </w:r>
      <w:r>
        <w:rPr>
          <w:sz w:val="18"/>
          <w:szCs w:val="18"/>
        </w:rPr>
        <w:t xml:space="preserve"> </w:t>
      </w:r>
      <w:r w:rsidRPr="00B8310F">
        <w:rPr>
          <w:sz w:val="18"/>
          <w:szCs w:val="18"/>
        </w:rPr>
        <w:t>от 20.12.2019 № 137</w:t>
      </w:r>
    </w:p>
    <w:p w:rsidR="00DF1563" w:rsidRDefault="00DF1563" w:rsidP="00DF1563">
      <w:pPr>
        <w:autoSpaceDE w:val="0"/>
        <w:autoSpaceDN w:val="0"/>
        <w:adjustRightInd w:val="0"/>
        <w:jc w:val="center"/>
        <w:rPr>
          <w:sz w:val="18"/>
          <w:szCs w:val="18"/>
        </w:rPr>
      </w:pPr>
    </w:p>
    <w:p w:rsidR="00DF1563" w:rsidRDefault="00DF1563" w:rsidP="00DF1563">
      <w:pPr>
        <w:autoSpaceDE w:val="0"/>
        <w:autoSpaceDN w:val="0"/>
        <w:adjustRightInd w:val="0"/>
        <w:jc w:val="center"/>
        <w:rPr>
          <w:sz w:val="18"/>
          <w:szCs w:val="18"/>
        </w:rPr>
      </w:pPr>
      <w:r w:rsidRPr="00B8310F">
        <w:rPr>
          <w:sz w:val="18"/>
          <w:szCs w:val="18"/>
        </w:rPr>
        <w:t>Приложение № 2</w:t>
      </w:r>
      <w:r>
        <w:rPr>
          <w:sz w:val="18"/>
          <w:szCs w:val="18"/>
        </w:rPr>
        <w:t xml:space="preserve"> </w:t>
      </w:r>
      <w:r w:rsidRPr="00B8310F">
        <w:rPr>
          <w:sz w:val="18"/>
          <w:szCs w:val="18"/>
        </w:rPr>
        <w:t>к муниципальной программе</w:t>
      </w:r>
    </w:p>
    <w:p w:rsidR="00DF1563" w:rsidRPr="00B8310F" w:rsidRDefault="00DF1563" w:rsidP="00DF1563">
      <w:pPr>
        <w:autoSpaceDE w:val="0"/>
        <w:autoSpaceDN w:val="0"/>
        <w:adjustRightInd w:val="0"/>
        <w:jc w:val="center"/>
        <w:rPr>
          <w:sz w:val="18"/>
          <w:szCs w:val="18"/>
        </w:rPr>
      </w:pPr>
      <w:r>
        <w:rPr>
          <w:sz w:val="18"/>
          <w:szCs w:val="18"/>
        </w:rPr>
        <w:t xml:space="preserve">Ресурсное обеспечение </w:t>
      </w:r>
      <w:r w:rsidRPr="00B8310F">
        <w:rPr>
          <w:sz w:val="18"/>
          <w:szCs w:val="18"/>
        </w:rPr>
        <w:t>реализации муниципальной программы Мошковского сельсовете Бековского района Пензенской области «Развитие территорий, социальной и инженерной инфраструктуры в Мошковском сельсовете Бековского района Пензенской области» за счет всех источников финансирования</w:t>
      </w:r>
    </w:p>
    <w:p w:rsidR="00DF1563" w:rsidRPr="00B8310F" w:rsidRDefault="00DF1563" w:rsidP="00DF1563">
      <w:pPr>
        <w:autoSpaceDE w:val="0"/>
        <w:autoSpaceDN w:val="0"/>
        <w:adjustRightInd w:val="0"/>
        <w:jc w:val="center"/>
        <w:rPr>
          <w:sz w:val="18"/>
          <w:szCs w:val="18"/>
        </w:rPr>
      </w:pPr>
    </w:p>
    <w:tbl>
      <w:tblPr>
        <w:tblW w:w="10207" w:type="dxa"/>
        <w:jc w:val="center"/>
        <w:tblCellSpacing w:w="5" w:type="nil"/>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5" w:type="dxa"/>
          <w:right w:w="75" w:type="dxa"/>
        </w:tblCellMar>
        <w:tblLook w:val="0000" w:firstRow="0" w:lastRow="0" w:firstColumn="0" w:lastColumn="0" w:noHBand="0" w:noVBand="0"/>
      </w:tblPr>
      <w:tblGrid>
        <w:gridCol w:w="437"/>
        <w:gridCol w:w="862"/>
        <w:gridCol w:w="1795"/>
        <w:gridCol w:w="1984"/>
        <w:gridCol w:w="869"/>
        <w:gridCol w:w="858"/>
        <w:gridCol w:w="851"/>
        <w:gridCol w:w="850"/>
        <w:gridCol w:w="851"/>
        <w:gridCol w:w="850"/>
      </w:tblGrid>
      <w:tr w:rsidR="00DF1563" w:rsidRPr="00B8310F" w:rsidTr="001E0FE4">
        <w:trPr>
          <w:trHeight w:val="480"/>
          <w:tblCellSpacing w:w="5" w:type="nil"/>
          <w:jc w:val="center"/>
        </w:trPr>
        <w:tc>
          <w:tcPr>
            <w:tcW w:w="437" w:type="dxa"/>
            <w:vMerge w:val="restart"/>
          </w:tcPr>
          <w:p w:rsidR="00DF1563" w:rsidRPr="00B8310F" w:rsidRDefault="00DF1563" w:rsidP="001E0FE4">
            <w:pPr>
              <w:autoSpaceDE w:val="0"/>
              <w:autoSpaceDN w:val="0"/>
              <w:adjustRightInd w:val="0"/>
              <w:jc w:val="center"/>
              <w:rPr>
                <w:sz w:val="18"/>
                <w:szCs w:val="18"/>
              </w:rPr>
            </w:pPr>
            <w:r w:rsidRPr="00B8310F">
              <w:rPr>
                <w:sz w:val="18"/>
                <w:szCs w:val="18"/>
              </w:rPr>
              <w:t>№ п/п</w:t>
            </w:r>
          </w:p>
        </w:tc>
        <w:tc>
          <w:tcPr>
            <w:tcW w:w="862" w:type="dxa"/>
            <w:vMerge w:val="restart"/>
          </w:tcPr>
          <w:p w:rsidR="00DF1563" w:rsidRPr="00B8310F" w:rsidRDefault="00DF1563" w:rsidP="001E0FE4">
            <w:pPr>
              <w:autoSpaceDE w:val="0"/>
              <w:autoSpaceDN w:val="0"/>
              <w:adjustRightInd w:val="0"/>
              <w:jc w:val="center"/>
              <w:rPr>
                <w:sz w:val="18"/>
                <w:szCs w:val="18"/>
              </w:rPr>
            </w:pPr>
            <w:r w:rsidRPr="00B8310F">
              <w:rPr>
                <w:sz w:val="18"/>
                <w:szCs w:val="18"/>
              </w:rPr>
              <w:t>Статус</w:t>
            </w:r>
          </w:p>
        </w:tc>
        <w:tc>
          <w:tcPr>
            <w:tcW w:w="1795" w:type="dxa"/>
            <w:vMerge w:val="restart"/>
          </w:tcPr>
          <w:p w:rsidR="00DF1563" w:rsidRPr="00B8310F" w:rsidRDefault="00DF1563" w:rsidP="001E0FE4">
            <w:pPr>
              <w:autoSpaceDE w:val="0"/>
              <w:autoSpaceDN w:val="0"/>
              <w:adjustRightInd w:val="0"/>
              <w:jc w:val="center"/>
              <w:rPr>
                <w:sz w:val="18"/>
                <w:szCs w:val="18"/>
              </w:rPr>
            </w:pPr>
            <w:r w:rsidRPr="00B8310F">
              <w:rPr>
                <w:sz w:val="18"/>
                <w:szCs w:val="18"/>
              </w:rPr>
              <w:t>Наименование муниципальной программы, подпрограммы</w:t>
            </w:r>
          </w:p>
        </w:tc>
        <w:tc>
          <w:tcPr>
            <w:tcW w:w="1984" w:type="dxa"/>
            <w:vMerge w:val="restart"/>
          </w:tcPr>
          <w:p w:rsidR="00DF1563" w:rsidRPr="00B8310F" w:rsidRDefault="00DF1563" w:rsidP="001E0FE4">
            <w:pPr>
              <w:autoSpaceDE w:val="0"/>
              <w:autoSpaceDN w:val="0"/>
              <w:adjustRightInd w:val="0"/>
              <w:jc w:val="center"/>
              <w:rPr>
                <w:sz w:val="18"/>
                <w:szCs w:val="18"/>
              </w:rPr>
            </w:pPr>
            <w:r w:rsidRPr="00B8310F">
              <w:rPr>
                <w:sz w:val="18"/>
                <w:szCs w:val="18"/>
              </w:rPr>
              <w:t>Источник финансирования</w:t>
            </w:r>
          </w:p>
        </w:tc>
        <w:tc>
          <w:tcPr>
            <w:tcW w:w="5129" w:type="dxa"/>
            <w:gridSpan w:val="6"/>
            <w:tcBorders>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Оценка расходов, тыс. рублей</w:t>
            </w:r>
          </w:p>
        </w:tc>
      </w:tr>
      <w:tr w:rsidR="00DF1563" w:rsidRPr="00B8310F" w:rsidTr="001E0FE4">
        <w:trPr>
          <w:trHeight w:val="640"/>
          <w:tblCellSpacing w:w="5" w:type="nil"/>
          <w:jc w:val="center"/>
        </w:trPr>
        <w:tc>
          <w:tcPr>
            <w:tcW w:w="437" w:type="dxa"/>
            <w:vMerge/>
          </w:tcPr>
          <w:p w:rsidR="00DF1563" w:rsidRPr="00B8310F" w:rsidRDefault="00DF1563" w:rsidP="001E0FE4">
            <w:pPr>
              <w:autoSpaceDE w:val="0"/>
              <w:autoSpaceDN w:val="0"/>
              <w:adjustRightInd w:val="0"/>
              <w:jc w:val="center"/>
              <w:rPr>
                <w:sz w:val="18"/>
                <w:szCs w:val="18"/>
              </w:rPr>
            </w:pPr>
          </w:p>
        </w:tc>
        <w:tc>
          <w:tcPr>
            <w:tcW w:w="862" w:type="dxa"/>
            <w:vMerge/>
          </w:tcPr>
          <w:p w:rsidR="00DF1563" w:rsidRPr="00B8310F" w:rsidRDefault="00DF1563" w:rsidP="001E0FE4">
            <w:pPr>
              <w:autoSpaceDE w:val="0"/>
              <w:autoSpaceDN w:val="0"/>
              <w:adjustRightInd w:val="0"/>
              <w:jc w:val="center"/>
              <w:rPr>
                <w:sz w:val="18"/>
                <w:szCs w:val="18"/>
              </w:rPr>
            </w:pPr>
          </w:p>
        </w:tc>
        <w:tc>
          <w:tcPr>
            <w:tcW w:w="1795" w:type="dxa"/>
            <w:vMerge/>
          </w:tcPr>
          <w:p w:rsidR="00DF1563" w:rsidRPr="00B8310F" w:rsidRDefault="00DF1563" w:rsidP="001E0FE4">
            <w:pPr>
              <w:autoSpaceDE w:val="0"/>
              <w:autoSpaceDN w:val="0"/>
              <w:adjustRightInd w:val="0"/>
              <w:jc w:val="center"/>
              <w:rPr>
                <w:sz w:val="18"/>
                <w:szCs w:val="18"/>
              </w:rPr>
            </w:pPr>
          </w:p>
        </w:tc>
        <w:tc>
          <w:tcPr>
            <w:tcW w:w="1984" w:type="dxa"/>
            <w:vMerge/>
          </w:tcPr>
          <w:p w:rsidR="00DF1563" w:rsidRPr="00B8310F" w:rsidRDefault="00DF1563" w:rsidP="001E0FE4">
            <w:pPr>
              <w:autoSpaceDE w:val="0"/>
              <w:autoSpaceDN w:val="0"/>
              <w:adjustRightInd w:val="0"/>
              <w:jc w:val="center"/>
              <w:rPr>
                <w:sz w:val="18"/>
                <w:szCs w:val="18"/>
              </w:rPr>
            </w:pPr>
          </w:p>
        </w:tc>
        <w:tc>
          <w:tcPr>
            <w:tcW w:w="869" w:type="dxa"/>
          </w:tcPr>
          <w:p w:rsidR="00DF1563" w:rsidRPr="00B8310F" w:rsidRDefault="00DF1563" w:rsidP="001E0FE4">
            <w:pPr>
              <w:autoSpaceDE w:val="0"/>
              <w:autoSpaceDN w:val="0"/>
              <w:adjustRightInd w:val="0"/>
              <w:jc w:val="center"/>
              <w:rPr>
                <w:sz w:val="18"/>
                <w:szCs w:val="18"/>
              </w:rPr>
            </w:pPr>
            <w:r w:rsidRPr="00B8310F">
              <w:rPr>
                <w:sz w:val="18"/>
                <w:szCs w:val="18"/>
              </w:rPr>
              <w:t xml:space="preserve">2019 год </w:t>
            </w:r>
          </w:p>
        </w:tc>
        <w:tc>
          <w:tcPr>
            <w:tcW w:w="858" w:type="dxa"/>
          </w:tcPr>
          <w:p w:rsidR="00DF1563" w:rsidRPr="00B8310F" w:rsidRDefault="00DF1563" w:rsidP="001E0FE4">
            <w:pPr>
              <w:autoSpaceDE w:val="0"/>
              <w:autoSpaceDN w:val="0"/>
              <w:adjustRightInd w:val="0"/>
              <w:jc w:val="center"/>
              <w:rPr>
                <w:sz w:val="18"/>
                <w:szCs w:val="18"/>
              </w:rPr>
            </w:pPr>
            <w:r w:rsidRPr="00B8310F">
              <w:rPr>
                <w:sz w:val="18"/>
                <w:szCs w:val="18"/>
              </w:rPr>
              <w:t xml:space="preserve">2020 год </w:t>
            </w:r>
          </w:p>
        </w:tc>
        <w:tc>
          <w:tcPr>
            <w:tcW w:w="851" w:type="dxa"/>
          </w:tcPr>
          <w:p w:rsidR="00DF1563" w:rsidRPr="00B8310F" w:rsidRDefault="00DF1563" w:rsidP="001E0FE4">
            <w:pPr>
              <w:autoSpaceDE w:val="0"/>
              <w:autoSpaceDN w:val="0"/>
              <w:adjustRightInd w:val="0"/>
              <w:jc w:val="center"/>
              <w:rPr>
                <w:sz w:val="18"/>
                <w:szCs w:val="18"/>
              </w:rPr>
            </w:pPr>
            <w:r w:rsidRPr="00B8310F">
              <w:rPr>
                <w:sz w:val="18"/>
                <w:szCs w:val="18"/>
              </w:rPr>
              <w:t>2021 год</w:t>
            </w:r>
          </w:p>
        </w:tc>
        <w:tc>
          <w:tcPr>
            <w:tcW w:w="850" w:type="dxa"/>
          </w:tcPr>
          <w:p w:rsidR="00DF1563" w:rsidRPr="00B8310F" w:rsidRDefault="00DF1563" w:rsidP="001E0FE4">
            <w:pPr>
              <w:autoSpaceDE w:val="0"/>
              <w:autoSpaceDN w:val="0"/>
              <w:adjustRightInd w:val="0"/>
              <w:jc w:val="center"/>
              <w:rPr>
                <w:sz w:val="18"/>
                <w:szCs w:val="18"/>
              </w:rPr>
            </w:pPr>
            <w:r w:rsidRPr="00B8310F">
              <w:rPr>
                <w:sz w:val="18"/>
                <w:szCs w:val="18"/>
              </w:rPr>
              <w:t>2022 год</w:t>
            </w:r>
          </w:p>
        </w:tc>
        <w:tc>
          <w:tcPr>
            <w:tcW w:w="851" w:type="dxa"/>
          </w:tcPr>
          <w:p w:rsidR="00DF1563" w:rsidRPr="00B8310F" w:rsidRDefault="00DF1563" w:rsidP="001E0FE4">
            <w:pPr>
              <w:autoSpaceDE w:val="0"/>
              <w:autoSpaceDN w:val="0"/>
              <w:adjustRightInd w:val="0"/>
              <w:jc w:val="center"/>
              <w:rPr>
                <w:sz w:val="18"/>
                <w:szCs w:val="18"/>
              </w:rPr>
            </w:pPr>
            <w:r w:rsidRPr="00B8310F">
              <w:rPr>
                <w:sz w:val="18"/>
                <w:szCs w:val="18"/>
              </w:rPr>
              <w:t>2023 год</w:t>
            </w:r>
          </w:p>
        </w:tc>
        <w:tc>
          <w:tcPr>
            <w:tcW w:w="850" w:type="dxa"/>
            <w:tcBorders>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2024 год</w:t>
            </w:r>
          </w:p>
        </w:tc>
      </w:tr>
      <w:tr w:rsidR="00DF1563" w:rsidRPr="00B8310F" w:rsidTr="001E0FE4">
        <w:trPr>
          <w:tblCellSpacing w:w="5" w:type="nil"/>
          <w:jc w:val="center"/>
        </w:trPr>
        <w:tc>
          <w:tcPr>
            <w:tcW w:w="437" w:type="dxa"/>
          </w:tcPr>
          <w:p w:rsidR="00DF1563" w:rsidRPr="00B8310F" w:rsidRDefault="00DF1563" w:rsidP="001E0FE4">
            <w:pPr>
              <w:autoSpaceDE w:val="0"/>
              <w:autoSpaceDN w:val="0"/>
              <w:adjustRightInd w:val="0"/>
              <w:jc w:val="center"/>
              <w:rPr>
                <w:sz w:val="18"/>
                <w:szCs w:val="18"/>
              </w:rPr>
            </w:pPr>
            <w:r w:rsidRPr="00B8310F">
              <w:rPr>
                <w:sz w:val="18"/>
                <w:szCs w:val="18"/>
              </w:rPr>
              <w:t>1</w:t>
            </w:r>
          </w:p>
        </w:tc>
        <w:tc>
          <w:tcPr>
            <w:tcW w:w="862" w:type="dxa"/>
          </w:tcPr>
          <w:p w:rsidR="00DF1563" w:rsidRPr="00B8310F" w:rsidRDefault="00DF1563" w:rsidP="001E0FE4">
            <w:pPr>
              <w:autoSpaceDE w:val="0"/>
              <w:autoSpaceDN w:val="0"/>
              <w:adjustRightInd w:val="0"/>
              <w:jc w:val="center"/>
              <w:rPr>
                <w:sz w:val="18"/>
                <w:szCs w:val="18"/>
              </w:rPr>
            </w:pPr>
            <w:r w:rsidRPr="00B8310F">
              <w:rPr>
                <w:sz w:val="18"/>
                <w:szCs w:val="18"/>
              </w:rPr>
              <w:t>2</w:t>
            </w:r>
          </w:p>
        </w:tc>
        <w:tc>
          <w:tcPr>
            <w:tcW w:w="1795" w:type="dxa"/>
          </w:tcPr>
          <w:p w:rsidR="00DF1563" w:rsidRPr="00B8310F" w:rsidRDefault="00DF1563" w:rsidP="001E0FE4">
            <w:pPr>
              <w:autoSpaceDE w:val="0"/>
              <w:autoSpaceDN w:val="0"/>
              <w:adjustRightInd w:val="0"/>
              <w:jc w:val="center"/>
              <w:rPr>
                <w:sz w:val="18"/>
                <w:szCs w:val="18"/>
              </w:rPr>
            </w:pPr>
            <w:r w:rsidRPr="00B8310F">
              <w:rPr>
                <w:sz w:val="18"/>
                <w:szCs w:val="18"/>
              </w:rPr>
              <w:t>3</w:t>
            </w:r>
          </w:p>
        </w:tc>
        <w:tc>
          <w:tcPr>
            <w:tcW w:w="1984" w:type="dxa"/>
          </w:tcPr>
          <w:p w:rsidR="00DF1563" w:rsidRPr="00B8310F" w:rsidRDefault="00DF1563" w:rsidP="001E0FE4">
            <w:pPr>
              <w:autoSpaceDE w:val="0"/>
              <w:autoSpaceDN w:val="0"/>
              <w:adjustRightInd w:val="0"/>
              <w:jc w:val="center"/>
              <w:rPr>
                <w:sz w:val="18"/>
                <w:szCs w:val="18"/>
              </w:rPr>
            </w:pPr>
            <w:r w:rsidRPr="00B8310F">
              <w:rPr>
                <w:sz w:val="18"/>
                <w:szCs w:val="18"/>
              </w:rPr>
              <w:t>4</w:t>
            </w:r>
          </w:p>
        </w:tc>
        <w:tc>
          <w:tcPr>
            <w:tcW w:w="869" w:type="dxa"/>
          </w:tcPr>
          <w:p w:rsidR="00DF1563" w:rsidRPr="00B8310F" w:rsidRDefault="00DF1563" w:rsidP="001E0FE4">
            <w:pPr>
              <w:autoSpaceDE w:val="0"/>
              <w:autoSpaceDN w:val="0"/>
              <w:adjustRightInd w:val="0"/>
              <w:jc w:val="center"/>
              <w:rPr>
                <w:sz w:val="18"/>
                <w:szCs w:val="18"/>
              </w:rPr>
            </w:pPr>
            <w:r w:rsidRPr="00B8310F">
              <w:rPr>
                <w:sz w:val="18"/>
                <w:szCs w:val="18"/>
              </w:rPr>
              <w:t>5</w:t>
            </w:r>
          </w:p>
        </w:tc>
        <w:tc>
          <w:tcPr>
            <w:tcW w:w="858" w:type="dxa"/>
          </w:tcPr>
          <w:p w:rsidR="00DF1563" w:rsidRPr="00B8310F" w:rsidRDefault="00DF1563" w:rsidP="001E0FE4">
            <w:pPr>
              <w:autoSpaceDE w:val="0"/>
              <w:autoSpaceDN w:val="0"/>
              <w:adjustRightInd w:val="0"/>
              <w:jc w:val="center"/>
              <w:rPr>
                <w:sz w:val="18"/>
                <w:szCs w:val="18"/>
              </w:rPr>
            </w:pPr>
            <w:r w:rsidRPr="00B8310F">
              <w:rPr>
                <w:sz w:val="18"/>
                <w:szCs w:val="18"/>
              </w:rPr>
              <w:t>6</w:t>
            </w:r>
          </w:p>
        </w:tc>
        <w:tc>
          <w:tcPr>
            <w:tcW w:w="851" w:type="dxa"/>
          </w:tcPr>
          <w:p w:rsidR="00DF1563" w:rsidRPr="00B8310F" w:rsidRDefault="00DF1563" w:rsidP="001E0FE4">
            <w:pPr>
              <w:autoSpaceDE w:val="0"/>
              <w:autoSpaceDN w:val="0"/>
              <w:adjustRightInd w:val="0"/>
              <w:jc w:val="center"/>
              <w:rPr>
                <w:sz w:val="18"/>
                <w:szCs w:val="18"/>
              </w:rPr>
            </w:pPr>
            <w:r w:rsidRPr="00B8310F">
              <w:rPr>
                <w:sz w:val="18"/>
                <w:szCs w:val="18"/>
              </w:rPr>
              <w:t>7</w:t>
            </w:r>
          </w:p>
        </w:tc>
        <w:tc>
          <w:tcPr>
            <w:tcW w:w="850" w:type="dxa"/>
          </w:tcPr>
          <w:p w:rsidR="00DF1563" w:rsidRPr="00B8310F" w:rsidRDefault="00DF1563" w:rsidP="001E0FE4">
            <w:pPr>
              <w:autoSpaceDE w:val="0"/>
              <w:autoSpaceDN w:val="0"/>
              <w:adjustRightInd w:val="0"/>
              <w:jc w:val="center"/>
              <w:rPr>
                <w:sz w:val="18"/>
                <w:szCs w:val="18"/>
              </w:rPr>
            </w:pPr>
            <w:r w:rsidRPr="00B8310F">
              <w:rPr>
                <w:sz w:val="18"/>
                <w:szCs w:val="18"/>
              </w:rPr>
              <w:t>8</w:t>
            </w:r>
          </w:p>
        </w:tc>
        <w:tc>
          <w:tcPr>
            <w:tcW w:w="851" w:type="dxa"/>
          </w:tcPr>
          <w:p w:rsidR="00DF1563" w:rsidRPr="00B8310F" w:rsidRDefault="00DF1563" w:rsidP="001E0FE4">
            <w:pPr>
              <w:autoSpaceDE w:val="0"/>
              <w:autoSpaceDN w:val="0"/>
              <w:adjustRightInd w:val="0"/>
              <w:jc w:val="center"/>
              <w:rPr>
                <w:sz w:val="18"/>
                <w:szCs w:val="18"/>
              </w:rPr>
            </w:pPr>
            <w:r w:rsidRPr="00B8310F">
              <w:rPr>
                <w:sz w:val="18"/>
                <w:szCs w:val="18"/>
              </w:rPr>
              <w:t>9</w:t>
            </w:r>
          </w:p>
        </w:tc>
        <w:tc>
          <w:tcPr>
            <w:tcW w:w="850" w:type="dxa"/>
          </w:tcPr>
          <w:p w:rsidR="00DF1563" w:rsidRPr="00B8310F" w:rsidRDefault="00DF1563" w:rsidP="001E0FE4">
            <w:pPr>
              <w:autoSpaceDE w:val="0"/>
              <w:autoSpaceDN w:val="0"/>
              <w:adjustRightInd w:val="0"/>
              <w:jc w:val="center"/>
              <w:rPr>
                <w:sz w:val="18"/>
                <w:szCs w:val="18"/>
              </w:rPr>
            </w:pPr>
            <w:r w:rsidRPr="00B8310F">
              <w:rPr>
                <w:sz w:val="18"/>
                <w:szCs w:val="18"/>
              </w:rPr>
              <w:t>10</w:t>
            </w:r>
          </w:p>
        </w:tc>
      </w:tr>
      <w:tr w:rsidR="00DF1563" w:rsidRPr="00B8310F" w:rsidTr="001E0FE4">
        <w:trPr>
          <w:trHeight w:val="320"/>
          <w:tblCellSpacing w:w="5" w:type="nil"/>
          <w:jc w:val="center"/>
        </w:trPr>
        <w:tc>
          <w:tcPr>
            <w:tcW w:w="437" w:type="dxa"/>
            <w:vMerge w:val="restart"/>
          </w:tcPr>
          <w:p w:rsidR="00DF1563" w:rsidRPr="00B8310F" w:rsidRDefault="00DF1563" w:rsidP="001E0FE4">
            <w:pPr>
              <w:autoSpaceDE w:val="0"/>
              <w:autoSpaceDN w:val="0"/>
              <w:adjustRightInd w:val="0"/>
              <w:jc w:val="center"/>
              <w:rPr>
                <w:sz w:val="18"/>
                <w:szCs w:val="18"/>
              </w:rPr>
            </w:pPr>
          </w:p>
        </w:tc>
        <w:tc>
          <w:tcPr>
            <w:tcW w:w="862" w:type="dxa"/>
            <w:vMerge w:val="restart"/>
          </w:tcPr>
          <w:p w:rsidR="00DF1563" w:rsidRPr="00B8310F" w:rsidRDefault="00DF1563" w:rsidP="001E0FE4">
            <w:pPr>
              <w:autoSpaceDE w:val="0"/>
              <w:autoSpaceDN w:val="0"/>
              <w:adjustRightInd w:val="0"/>
              <w:rPr>
                <w:sz w:val="18"/>
                <w:szCs w:val="18"/>
              </w:rPr>
            </w:pPr>
            <w:r w:rsidRPr="00B8310F">
              <w:rPr>
                <w:sz w:val="18"/>
                <w:szCs w:val="18"/>
              </w:rPr>
              <w:t xml:space="preserve">Программа </w:t>
            </w:r>
          </w:p>
        </w:tc>
        <w:tc>
          <w:tcPr>
            <w:tcW w:w="1795" w:type="dxa"/>
            <w:vMerge w:val="restart"/>
          </w:tcPr>
          <w:p w:rsidR="00DF1563" w:rsidRPr="00B8310F" w:rsidRDefault="00DF1563" w:rsidP="001E0FE4">
            <w:pPr>
              <w:autoSpaceDE w:val="0"/>
              <w:autoSpaceDN w:val="0"/>
              <w:adjustRightInd w:val="0"/>
              <w:rPr>
                <w:sz w:val="18"/>
                <w:szCs w:val="18"/>
              </w:rPr>
            </w:pPr>
            <w:r w:rsidRPr="00B8310F">
              <w:rPr>
                <w:sz w:val="18"/>
                <w:szCs w:val="18"/>
              </w:rPr>
              <w:t xml:space="preserve">Развитие территорий, социальной и инженерной инфраструктуры в Мошковском сельсовете Бековского района Пензенской области </w:t>
            </w:r>
          </w:p>
        </w:tc>
        <w:tc>
          <w:tcPr>
            <w:tcW w:w="1984" w:type="dxa"/>
          </w:tcPr>
          <w:p w:rsidR="00DF1563" w:rsidRPr="00B8310F" w:rsidRDefault="00DF1563" w:rsidP="001E0FE4">
            <w:pPr>
              <w:autoSpaceDE w:val="0"/>
              <w:autoSpaceDN w:val="0"/>
              <w:adjustRightInd w:val="0"/>
              <w:rPr>
                <w:sz w:val="18"/>
                <w:szCs w:val="18"/>
              </w:rPr>
            </w:pPr>
            <w:r w:rsidRPr="00B8310F">
              <w:rPr>
                <w:sz w:val="18"/>
                <w:szCs w:val="18"/>
              </w:rPr>
              <w:t xml:space="preserve">всего </w:t>
            </w:r>
          </w:p>
        </w:tc>
        <w:tc>
          <w:tcPr>
            <w:tcW w:w="869" w:type="dxa"/>
          </w:tcPr>
          <w:p w:rsidR="00DF1563" w:rsidRPr="00B8310F" w:rsidRDefault="00DF1563" w:rsidP="001E0FE4">
            <w:pPr>
              <w:jc w:val="center"/>
              <w:rPr>
                <w:sz w:val="18"/>
                <w:szCs w:val="18"/>
              </w:rPr>
            </w:pPr>
            <w:r w:rsidRPr="00B8310F">
              <w:rPr>
                <w:sz w:val="18"/>
                <w:szCs w:val="18"/>
              </w:rPr>
              <w:t>361,000</w:t>
            </w:r>
          </w:p>
        </w:tc>
        <w:tc>
          <w:tcPr>
            <w:tcW w:w="858" w:type="dxa"/>
          </w:tcPr>
          <w:p w:rsidR="00DF1563" w:rsidRPr="00B8310F" w:rsidRDefault="00DF1563" w:rsidP="001E0FE4">
            <w:pPr>
              <w:jc w:val="center"/>
              <w:rPr>
                <w:sz w:val="18"/>
                <w:szCs w:val="18"/>
              </w:rPr>
            </w:pPr>
            <w:r w:rsidRPr="00B8310F">
              <w:rPr>
                <w:sz w:val="18"/>
                <w:szCs w:val="18"/>
              </w:rPr>
              <w:t>361,000</w:t>
            </w:r>
          </w:p>
        </w:tc>
        <w:tc>
          <w:tcPr>
            <w:tcW w:w="851" w:type="dxa"/>
          </w:tcPr>
          <w:p w:rsidR="00DF1563" w:rsidRPr="00B8310F" w:rsidRDefault="00DF1563" w:rsidP="001E0FE4">
            <w:pPr>
              <w:jc w:val="center"/>
              <w:rPr>
                <w:sz w:val="18"/>
                <w:szCs w:val="18"/>
              </w:rPr>
            </w:pPr>
            <w:r w:rsidRPr="00B8310F">
              <w:rPr>
                <w:sz w:val="18"/>
                <w:szCs w:val="18"/>
              </w:rPr>
              <w:t>361,000</w:t>
            </w:r>
          </w:p>
        </w:tc>
        <w:tc>
          <w:tcPr>
            <w:tcW w:w="850" w:type="dxa"/>
          </w:tcPr>
          <w:p w:rsidR="00DF1563" w:rsidRPr="00B8310F" w:rsidRDefault="00DF1563" w:rsidP="001E0FE4">
            <w:pPr>
              <w:jc w:val="center"/>
              <w:rPr>
                <w:sz w:val="18"/>
                <w:szCs w:val="18"/>
              </w:rPr>
            </w:pPr>
            <w:r w:rsidRPr="00B8310F">
              <w:rPr>
                <w:sz w:val="18"/>
                <w:szCs w:val="18"/>
              </w:rPr>
              <w:t>361,000</w:t>
            </w:r>
          </w:p>
        </w:tc>
        <w:tc>
          <w:tcPr>
            <w:tcW w:w="851" w:type="dxa"/>
          </w:tcPr>
          <w:p w:rsidR="00DF1563" w:rsidRPr="00B8310F" w:rsidRDefault="00DF1563" w:rsidP="001E0FE4">
            <w:pPr>
              <w:jc w:val="center"/>
              <w:rPr>
                <w:sz w:val="18"/>
                <w:szCs w:val="18"/>
              </w:rPr>
            </w:pPr>
            <w:r w:rsidRPr="00B8310F">
              <w:rPr>
                <w:sz w:val="18"/>
                <w:szCs w:val="18"/>
              </w:rPr>
              <w:t>361,000</w:t>
            </w:r>
          </w:p>
        </w:tc>
        <w:tc>
          <w:tcPr>
            <w:tcW w:w="850" w:type="dxa"/>
          </w:tcPr>
          <w:p w:rsidR="00DF1563" w:rsidRPr="00B8310F" w:rsidRDefault="00DF1563" w:rsidP="001E0FE4">
            <w:pPr>
              <w:jc w:val="center"/>
              <w:rPr>
                <w:sz w:val="18"/>
                <w:szCs w:val="18"/>
              </w:rPr>
            </w:pPr>
            <w:r w:rsidRPr="00B8310F">
              <w:rPr>
                <w:sz w:val="18"/>
                <w:szCs w:val="18"/>
              </w:rPr>
              <w:t>361,000</w:t>
            </w:r>
          </w:p>
        </w:tc>
      </w:tr>
      <w:tr w:rsidR="00DF1563" w:rsidRPr="00B8310F" w:rsidTr="001E0FE4">
        <w:trPr>
          <w:trHeight w:val="480"/>
          <w:tblCellSpacing w:w="5" w:type="nil"/>
          <w:jc w:val="center"/>
        </w:trPr>
        <w:tc>
          <w:tcPr>
            <w:tcW w:w="437" w:type="dxa"/>
            <w:vMerge/>
          </w:tcPr>
          <w:p w:rsidR="00DF1563" w:rsidRPr="00B8310F" w:rsidRDefault="00DF1563" w:rsidP="001E0FE4">
            <w:pPr>
              <w:autoSpaceDE w:val="0"/>
              <w:autoSpaceDN w:val="0"/>
              <w:adjustRightInd w:val="0"/>
              <w:jc w:val="center"/>
              <w:rPr>
                <w:sz w:val="18"/>
                <w:szCs w:val="18"/>
              </w:rPr>
            </w:pPr>
          </w:p>
        </w:tc>
        <w:tc>
          <w:tcPr>
            <w:tcW w:w="862" w:type="dxa"/>
            <w:vMerge/>
          </w:tcPr>
          <w:p w:rsidR="00DF1563" w:rsidRPr="00B8310F" w:rsidRDefault="00DF1563" w:rsidP="001E0FE4">
            <w:pPr>
              <w:autoSpaceDE w:val="0"/>
              <w:autoSpaceDN w:val="0"/>
              <w:adjustRightInd w:val="0"/>
              <w:jc w:val="center"/>
              <w:rPr>
                <w:sz w:val="18"/>
                <w:szCs w:val="18"/>
              </w:rPr>
            </w:pPr>
          </w:p>
        </w:tc>
        <w:tc>
          <w:tcPr>
            <w:tcW w:w="1795" w:type="dxa"/>
            <w:vMerge/>
          </w:tcPr>
          <w:p w:rsidR="00DF1563" w:rsidRPr="00B8310F" w:rsidRDefault="00DF1563" w:rsidP="001E0FE4">
            <w:pPr>
              <w:autoSpaceDE w:val="0"/>
              <w:autoSpaceDN w:val="0"/>
              <w:adjustRightInd w:val="0"/>
              <w:jc w:val="center"/>
              <w:rPr>
                <w:sz w:val="18"/>
                <w:szCs w:val="18"/>
              </w:rPr>
            </w:pPr>
          </w:p>
        </w:tc>
        <w:tc>
          <w:tcPr>
            <w:tcW w:w="1984" w:type="dxa"/>
          </w:tcPr>
          <w:p w:rsidR="00DF1563" w:rsidRPr="00B8310F" w:rsidRDefault="00DF1563" w:rsidP="001E0FE4">
            <w:pPr>
              <w:autoSpaceDE w:val="0"/>
              <w:autoSpaceDN w:val="0"/>
              <w:adjustRightInd w:val="0"/>
              <w:rPr>
                <w:sz w:val="18"/>
                <w:szCs w:val="18"/>
              </w:rPr>
            </w:pPr>
            <w:r w:rsidRPr="00B8310F">
              <w:rPr>
                <w:sz w:val="18"/>
                <w:szCs w:val="18"/>
              </w:rPr>
              <w:t xml:space="preserve">бюджет Мошковского сельсовета Бековского района Пензенской области </w:t>
            </w:r>
          </w:p>
        </w:tc>
        <w:tc>
          <w:tcPr>
            <w:tcW w:w="869" w:type="dxa"/>
          </w:tcPr>
          <w:p w:rsidR="00DF1563" w:rsidRPr="00B8310F" w:rsidRDefault="00DF1563" w:rsidP="001E0FE4">
            <w:pPr>
              <w:ind w:hanging="125"/>
              <w:jc w:val="center"/>
              <w:rPr>
                <w:sz w:val="18"/>
                <w:szCs w:val="18"/>
              </w:rPr>
            </w:pPr>
            <w:r w:rsidRPr="00B8310F">
              <w:rPr>
                <w:sz w:val="18"/>
                <w:szCs w:val="18"/>
              </w:rPr>
              <w:t>361,000</w:t>
            </w:r>
          </w:p>
        </w:tc>
        <w:tc>
          <w:tcPr>
            <w:tcW w:w="858" w:type="dxa"/>
          </w:tcPr>
          <w:p w:rsidR="00DF1563" w:rsidRPr="00B8310F" w:rsidRDefault="00DF1563" w:rsidP="001E0FE4">
            <w:pPr>
              <w:jc w:val="center"/>
              <w:rPr>
                <w:sz w:val="18"/>
                <w:szCs w:val="18"/>
              </w:rPr>
            </w:pPr>
            <w:r w:rsidRPr="00B8310F">
              <w:rPr>
                <w:sz w:val="18"/>
                <w:szCs w:val="18"/>
              </w:rPr>
              <w:t>361,000</w:t>
            </w:r>
          </w:p>
        </w:tc>
        <w:tc>
          <w:tcPr>
            <w:tcW w:w="851" w:type="dxa"/>
          </w:tcPr>
          <w:p w:rsidR="00DF1563" w:rsidRPr="00B8310F" w:rsidRDefault="00DF1563" w:rsidP="001E0FE4">
            <w:pPr>
              <w:jc w:val="center"/>
              <w:rPr>
                <w:sz w:val="18"/>
                <w:szCs w:val="18"/>
              </w:rPr>
            </w:pPr>
            <w:r w:rsidRPr="00B8310F">
              <w:rPr>
                <w:sz w:val="18"/>
                <w:szCs w:val="18"/>
              </w:rPr>
              <w:t>361,000</w:t>
            </w:r>
          </w:p>
        </w:tc>
        <w:tc>
          <w:tcPr>
            <w:tcW w:w="850" w:type="dxa"/>
          </w:tcPr>
          <w:p w:rsidR="00DF1563" w:rsidRPr="00B8310F" w:rsidRDefault="00DF1563" w:rsidP="001E0FE4">
            <w:pPr>
              <w:jc w:val="center"/>
              <w:rPr>
                <w:sz w:val="18"/>
                <w:szCs w:val="18"/>
              </w:rPr>
            </w:pPr>
            <w:r w:rsidRPr="00B8310F">
              <w:rPr>
                <w:sz w:val="18"/>
                <w:szCs w:val="18"/>
              </w:rPr>
              <w:t>361,000</w:t>
            </w:r>
          </w:p>
        </w:tc>
        <w:tc>
          <w:tcPr>
            <w:tcW w:w="851" w:type="dxa"/>
          </w:tcPr>
          <w:p w:rsidR="00DF1563" w:rsidRPr="00B8310F" w:rsidRDefault="00DF1563" w:rsidP="001E0FE4">
            <w:pPr>
              <w:jc w:val="center"/>
              <w:rPr>
                <w:sz w:val="18"/>
                <w:szCs w:val="18"/>
              </w:rPr>
            </w:pPr>
            <w:r w:rsidRPr="00B8310F">
              <w:rPr>
                <w:sz w:val="18"/>
                <w:szCs w:val="18"/>
              </w:rPr>
              <w:t>361,000</w:t>
            </w:r>
          </w:p>
        </w:tc>
        <w:tc>
          <w:tcPr>
            <w:tcW w:w="850" w:type="dxa"/>
          </w:tcPr>
          <w:p w:rsidR="00DF1563" w:rsidRPr="00B8310F" w:rsidRDefault="00DF1563" w:rsidP="001E0FE4">
            <w:pPr>
              <w:jc w:val="center"/>
              <w:rPr>
                <w:sz w:val="18"/>
                <w:szCs w:val="18"/>
              </w:rPr>
            </w:pPr>
            <w:r w:rsidRPr="00B8310F">
              <w:rPr>
                <w:sz w:val="18"/>
                <w:szCs w:val="18"/>
              </w:rPr>
              <w:t>361,000</w:t>
            </w:r>
          </w:p>
        </w:tc>
      </w:tr>
      <w:tr w:rsidR="00DF1563" w:rsidRPr="00B8310F" w:rsidTr="001E0FE4">
        <w:trPr>
          <w:trHeight w:val="263"/>
          <w:tblCellSpacing w:w="5" w:type="nil"/>
          <w:jc w:val="center"/>
        </w:trPr>
        <w:tc>
          <w:tcPr>
            <w:tcW w:w="437" w:type="dxa"/>
            <w:vMerge/>
          </w:tcPr>
          <w:p w:rsidR="00DF1563" w:rsidRPr="00B8310F" w:rsidRDefault="00DF1563" w:rsidP="001E0FE4">
            <w:pPr>
              <w:autoSpaceDE w:val="0"/>
              <w:autoSpaceDN w:val="0"/>
              <w:adjustRightInd w:val="0"/>
              <w:jc w:val="center"/>
              <w:rPr>
                <w:sz w:val="18"/>
                <w:szCs w:val="18"/>
              </w:rPr>
            </w:pPr>
          </w:p>
        </w:tc>
        <w:tc>
          <w:tcPr>
            <w:tcW w:w="862" w:type="dxa"/>
            <w:vMerge/>
          </w:tcPr>
          <w:p w:rsidR="00DF1563" w:rsidRPr="00B8310F" w:rsidRDefault="00DF1563" w:rsidP="001E0FE4">
            <w:pPr>
              <w:autoSpaceDE w:val="0"/>
              <w:autoSpaceDN w:val="0"/>
              <w:adjustRightInd w:val="0"/>
              <w:jc w:val="center"/>
              <w:rPr>
                <w:sz w:val="18"/>
                <w:szCs w:val="18"/>
              </w:rPr>
            </w:pPr>
          </w:p>
        </w:tc>
        <w:tc>
          <w:tcPr>
            <w:tcW w:w="1795" w:type="dxa"/>
            <w:vMerge/>
          </w:tcPr>
          <w:p w:rsidR="00DF1563" w:rsidRPr="00B8310F" w:rsidRDefault="00DF1563" w:rsidP="001E0FE4">
            <w:pPr>
              <w:autoSpaceDE w:val="0"/>
              <w:autoSpaceDN w:val="0"/>
              <w:adjustRightInd w:val="0"/>
              <w:jc w:val="center"/>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бюджет Пензенской области</w:t>
            </w:r>
          </w:p>
        </w:tc>
        <w:tc>
          <w:tcPr>
            <w:tcW w:w="869" w:type="dxa"/>
          </w:tcPr>
          <w:p w:rsidR="00DF1563" w:rsidRPr="00B8310F" w:rsidRDefault="00DF1563" w:rsidP="001E0FE4">
            <w:pPr>
              <w:autoSpaceDE w:val="0"/>
              <w:autoSpaceDN w:val="0"/>
              <w:adjustRightInd w:val="0"/>
              <w:jc w:val="center"/>
              <w:rPr>
                <w:sz w:val="18"/>
                <w:szCs w:val="18"/>
              </w:rPr>
            </w:pPr>
          </w:p>
        </w:tc>
        <w:tc>
          <w:tcPr>
            <w:tcW w:w="858"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rHeight w:val="263"/>
          <w:tblCellSpacing w:w="5" w:type="nil"/>
          <w:jc w:val="center"/>
        </w:trPr>
        <w:tc>
          <w:tcPr>
            <w:tcW w:w="437" w:type="dxa"/>
            <w:vMerge/>
          </w:tcPr>
          <w:p w:rsidR="00DF1563" w:rsidRPr="00B8310F" w:rsidRDefault="00DF1563" w:rsidP="001E0FE4">
            <w:pPr>
              <w:autoSpaceDE w:val="0"/>
              <w:autoSpaceDN w:val="0"/>
              <w:adjustRightInd w:val="0"/>
              <w:jc w:val="center"/>
              <w:rPr>
                <w:sz w:val="18"/>
                <w:szCs w:val="18"/>
              </w:rPr>
            </w:pPr>
          </w:p>
        </w:tc>
        <w:tc>
          <w:tcPr>
            <w:tcW w:w="862" w:type="dxa"/>
            <w:vMerge/>
          </w:tcPr>
          <w:p w:rsidR="00DF1563" w:rsidRPr="00B8310F" w:rsidRDefault="00DF1563" w:rsidP="001E0FE4">
            <w:pPr>
              <w:autoSpaceDE w:val="0"/>
              <w:autoSpaceDN w:val="0"/>
              <w:adjustRightInd w:val="0"/>
              <w:jc w:val="center"/>
              <w:rPr>
                <w:sz w:val="18"/>
                <w:szCs w:val="18"/>
              </w:rPr>
            </w:pPr>
          </w:p>
        </w:tc>
        <w:tc>
          <w:tcPr>
            <w:tcW w:w="1795" w:type="dxa"/>
            <w:vMerge/>
          </w:tcPr>
          <w:p w:rsidR="00DF1563" w:rsidRPr="00B8310F" w:rsidRDefault="00DF1563" w:rsidP="001E0FE4">
            <w:pPr>
              <w:autoSpaceDE w:val="0"/>
              <w:autoSpaceDN w:val="0"/>
              <w:adjustRightInd w:val="0"/>
              <w:jc w:val="center"/>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 xml:space="preserve">федеральный бюджет </w:t>
            </w:r>
          </w:p>
        </w:tc>
        <w:tc>
          <w:tcPr>
            <w:tcW w:w="869" w:type="dxa"/>
          </w:tcPr>
          <w:p w:rsidR="00DF1563" w:rsidRPr="00B8310F" w:rsidRDefault="00DF1563" w:rsidP="001E0FE4">
            <w:pPr>
              <w:autoSpaceDE w:val="0"/>
              <w:autoSpaceDN w:val="0"/>
              <w:adjustRightInd w:val="0"/>
              <w:jc w:val="center"/>
              <w:rPr>
                <w:sz w:val="18"/>
                <w:szCs w:val="18"/>
              </w:rPr>
            </w:pPr>
          </w:p>
        </w:tc>
        <w:tc>
          <w:tcPr>
            <w:tcW w:w="858"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jc w:val="center"/>
              <w:rPr>
                <w:sz w:val="18"/>
                <w:szCs w:val="18"/>
              </w:rPr>
            </w:pPr>
          </w:p>
        </w:tc>
        <w:tc>
          <w:tcPr>
            <w:tcW w:w="862" w:type="dxa"/>
            <w:vMerge/>
          </w:tcPr>
          <w:p w:rsidR="00DF1563" w:rsidRPr="00B8310F" w:rsidRDefault="00DF1563" w:rsidP="001E0FE4">
            <w:pPr>
              <w:autoSpaceDE w:val="0"/>
              <w:autoSpaceDN w:val="0"/>
              <w:adjustRightInd w:val="0"/>
              <w:jc w:val="center"/>
              <w:rPr>
                <w:sz w:val="18"/>
                <w:szCs w:val="18"/>
              </w:rPr>
            </w:pPr>
          </w:p>
        </w:tc>
        <w:tc>
          <w:tcPr>
            <w:tcW w:w="1795" w:type="dxa"/>
            <w:vMerge/>
          </w:tcPr>
          <w:p w:rsidR="00DF1563" w:rsidRPr="00B8310F" w:rsidRDefault="00DF1563" w:rsidP="001E0FE4">
            <w:pPr>
              <w:autoSpaceDE w:val="0"/>
              <w:autoSpaceDN w:val="0"/>
              <w:adjustRightInd w:val="0"/>
              <w:jc w:val="center"/>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внебюджетные источники</w:t>
            </w:r>
          </w:p>
        </w:tc>
        <w:tc>
          <w:tcPr>
            <w:tcW w:w="869" w:type="dxa"/>
          </w:tcPr>
          <w:p w:rsidR="00DF1563" w:rsidRPr="00B8310F" w:rsidRDefault="00DF1563" w:rsidP="001E0FE4">
            <w:pPr>
              <w:autoSpaceDE w:val="0"/>
              <w:autoSpaceDN w:val="0"/>
              <w:adjustRightInd w:val="0"/>
              <w:jc w:val="center"/>
              <w:rPr>
                <w:sz w:val="18"/>
                <w:szCs w:val="18"/>
              </w:rPr>
            </w:pPr>
          </w:p>
        </w:tc>
        <w:tc>
          <w:tcPr>
            <w:tcW w:w="858"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autoSpaceDE w:val="0"/>
              <w:autoSpaceDN w:val="0"/>
              <w:adjustRightInd w:val="0"/>
              <w:jc w:val="center"/>
              <w:rPr>
                <w:sz w:val="18"/>
                <w:szCs w:val="18"/>
              </w:rPr>
            </w:pPr>
          </w:p>
        </w:tc>
        <w:tc>
          <w:tcPr>
            <w:tcW w:w="850"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autoSpaceDE w:val="0"/>
              <w:autoSpaceDN w:val="0"/>
              <w:adjustRightInd w:val="0"/>
              <w:jc w:val="center"/>
              <w:rPr>
                <w:sz w:val="18"/>
                <w:szCs w:val="18"/>
              </w:rPr>
            </w:pPr>
          </w:p>
        </w:tc>
        <w:tc>
          <w:tcPr>
            <w:tcW w:w="850" w:type="dxa"/>
          </w:tcPr>
          <w:p w:rsidR="00DF1563" w:rsidRPr="00B8310F" w:rsidRDefault="00DF1563" w:rsidP="001E0FE4">
            <w:pPr>
              <w:autoSpaceDE w:val="0"/>
              <w:autoSpaceDN w:val="0"/>
              <w:adjustRightInd w:val="0"/>
              <w:jc w:val="center"/>
              <w:rPr>
                <w:sz w:val="18"/>
                <w:szCs w:val="18"/>
              </w:rPr>
            </w:pPr>
          </w:p>
        </w:tc>
      </w:tr>
      <w:tr w:rsidR="00DF1563" w:rsidRPr="00B8310F" w:rsidTr="001E0FE4">
        <w:trPr>
          <w:trHeight w:val="121"/>
          <w:tblCellSpacing w:w="5" w:type="nil"/>
          <w:jc w:val="center"/>
        </w:trPr>
        <w:tc>
          <w:tcPr>
            <w:tcW w:w="437" w:type="dxa"/>
            <w:vMerge w:val="restart"/>
          </w:tcPr>
          <w:p w:rsidR="00DF1563" w:rsidRPr="00B8310F" w:rsidRDefault="00DF1563" w:rsidP="001E0FE4">
            <w:pPr>
              <w:autoSpaceDE w:val="0"/>
              <w:autoSpaceDN w:val="0"/>
              <w:adjustRightInd w:val="0"/>
              <w:jc w:val="center"/>
              <w:rPr>
                <w:sz w:val="18"/>
                <w:szCs w:val="18"/>
              </w:rPr>
            </w:pPr>
            <w:r w:rsidRPr="00B8310F">
              <w:rPr>
                <w:sz w:val="18"/>
                <w:szCs w:val="18"/>
              </w:rPr>
              <w:t>1</w:t>
            </w:r>
          </w:p>
        </w:tc>
        <w:tc>
          <w:tcPr>
            <w:tcW w:w="862" w:type="dxa"/>
            <w:vMerge w:val="restart"/>
          </w:tcPr>
          <w:p w:rsidR="00DF1563" w:rsidRPr="00B8310F" w:rsidRDefault="00DF1563" w:rsidP="001E0FE4">
            <w:pPr>
              <w:autoSpaceDE w:val="0"/>
              <w:autoSpaceDN w:val="0"/>
              <w:adjustRightInd w:val="0"/>
              <w:rPr>
                <w:sz w:val="18"/>
                <w:szCs w:val="18"/>
              </w:rPr>
            </w:pPr>
            <w:r w:rsidRPr="00B8310F">
              <w:rPr>
                <w:sz w:val="18"/>
                <w:szCs w:val="18"/>
              </w:rPr>
              <w:t xml:space="preserve">Подпрограмма 1 </w:t>
            </w:r>
          </w:p>
        </w:tc>
        <w:tc>
          <w:tcPr>
            <w:tcW w:w="1795" w:type="dxa"/>
            <w:vMerge w:val="restart"/>
          </w:tcPr>
          <w:p w:rsidR="00DF1563" w:rsidRPr="00B8310F" w:rsidRDefault="00DF1563" w:rsidP="001E0FE4">
            <w:pPr>
              <w:autoSpaceDE w:val="0"/>
              <w:autoSpaceDN w:val="0"/>
              <w:adjustRightInd w:val="0"/>
              <w:rPr>
                <w:snapToGrid w:val="0"/>
                <w:sz w:val="18"/>
                <w:szCs w:val="18"/>
              </w:rPr>
            </w:pPr>
            <w:r w:rsidRPr="00B8310F">
              <w:rPr>
                <w:sz w:val="18"/>
                <w:szCs w:val="18"/>
              </w:rPr>
              <w:t>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1984" w:type="dxa"/>
          </w:tcPr>
          <w:p w:rsidR="00DF1563" w:rsidRPr="00B8310F" w:rsidRDefault="00DF1563" w:rsidP="001E0FE4">
            <w:pPr>
              <w:autoSpaceDE w:val="0"/>
              <w:autoSpaceDN w:val="0"/>
              <w:adjustRightInd w:val="0"/>
              <w:rPr>
                <w:sz w:val="18"/>
                <w:szCs w:val="18"/>
              </w:rPr>
            </w:pPr>
            <w:r w:rsidRPr="00B8310F">
              <w:rPr>
                <w:sz w:val="18"/>
                <w:szCs w:val="18"/>
              </w:rPr>
              <w:t xml:space="preserve">всего </w:t>
            </w:r>
          </w:p>
        </w:tc>
        <w:tc>
          <w:tcPr>
            <w:tcW w:w="869" w:type="dxa"/>
          </w:tcPr>
          <w:p w:rsidR="00DF1563" w:rsidRPr="00B8310F" w:rsidRDefault="00DF1563" w:rsidP="001E0FE4">
            <w:pPr>
              <w:jc w:val="center"/>
              <w:rPr>
                <w:sz w:val="18"/>
                <w:szCs w:val="18"/>
              </w:rPr>
            </w:pPr>
            <w:r w:rsidRPr="00B8310F">
              <w:rPr>
                <w:sz w:val="18"/>
                <w:szCs w:val="18"/>
              </w:rPr>
              <w:t>361,000</w:t>
            </w:r>
          </w:p>
        </w:tc>
        <w:tc>
          <w:tcPr>
            <w:tcW w:w="858" w:type="dxa"/>
          </w:tcPr>
          <w:p w:rsidR="00DF1563" w:rsidRPr="00B8310F" w:rsidRDefault="00DF1563" w:rsidP="001E0FE4">
            <w:pPr>
              <w:jc w:val="center"/>
              <w:rPr>
                <w:sz w:val="18"/>
                <w:szCs w:val="18"/>
              </w:rPr>
            </w:pPr>
            <w:r w:rsidRPr="00B8310F">
              <w:rPr>
                <w:sz w:val="18"/>
                <w:szCs w:val="18"/>
              </w:rPr>
              <w:t>361,000</w:t>
            </w:r>
          </w:p>
        </w:tc>
        <w:tc>
          <w:tcPr>
            <w:tcW w:w="851" w:type="dxa"/>
          </w:tcPr>
          <w:p w:rsidR="00DF1563" w:rsidRPr="00B8310F" w:rsidRDefault="00DF1563" w:rsidP="001E0FE4">
            <w:pPr>
              <w:jc w:val="center"/>
              <w:rPr>
                <w:sz w:val="18"/>
                <w:szCs w:val="18"/>
              </w:rPr>
            </w:pPr>
            <w:r w:rsidRPr="00B8310F">
              <w:rPr>
                <w:sz w:val="18"/>
                <w:szCs w:val="18"/>
              </w:rPr>
              <w:t>361,000</w:t>
            </w:r>
          </w:p>
        </w:tc>
        <w:tc>
          <w:tcPr>
            <w:tcW w:w="850" w:type="dxa"/>
          </w:tcPr>
          <w:p w:rsidR="00DF1563" w:rsidRPr="00B8310F" w:rsidRDefault="00DF1563" w:rsidP="001E0FE4">
            <w:pPr>
              <w:jc w:val="center"/>
              <w:rPr>
                <w:sz w:val="18"/>
                <w:szCs w:val="18"/>
              </w:rPr>
            </w:pPr>
            <w:r w:rsidRPr="00B8310F">
              <w:rPr>
                <w:sz w:val="18"/>
                <w:szCs w:val="18"/>
              </w:rPr>
              <w:t>361,000</w:t>
            </w:r>
          </w:p>
        </w:tc>
        <w:tc>
          <w:tcPr>
            <w:tcW w:w="851" w:type="dxa"/>
          </w:tcPr>
          <w:p w:rsidR="00DF1563" w:rsidRPr="00B8310F" w:rsidRDefault="00DF1563" w:rsidP="001E0FE4">
            <w:pPr>
              <w:jc w:val="center"/>
              <w:rPr>
                <w:sz w:val="18"/>
                <w:szCs w:val="18"/>
              </w:rPr>
            </w:pPr>
            <w:r w:rsidRPr="00B8310F">
              <w:rPr>
                <w:sz w:val="18"/>
                <w:szCs w:val="18"/>
              </w:rPr>
              <w:t>361,000</w:t>
            </w:r>
          </w:p>
        </w:tc>
        <w:tc>
          <w:tcPr>
            <w:tcW w:w="850" w:type="dxa"/>
          </w:tcPr>
          <w:p w:rsidR="00DF1563" w:rsidRPr="00B8310F" w:rsidRDefault="00DF1563" w:rsidP="001E0FE4">
            <w:pPr>
              <w:jc w:val="center"/>
              <w:rPr>
                <w:sz w:val="18"/>
                <w:szCs w:val="18"/>
              </w:rPr>
            </w:pPr>
            <w:r w:rsidRPr="00B8310F">
              <w:rPr>
                <w:sz w:val="18"/>
                <w:szCs w:val="18"/>
              </w:rPr>
              <w:t>361,000</w:t>
            </w:r>
          </w:p>
        </w:tc>
      </w:tr>
      <w:tr w:rsidR="00DF1563" w:rsidRPr="00B8310F" w:rsidTr="001E0FE4">
        <w:trPr>
          <w:trHeight w:val="480"/>
          <w:tblCellSpacing w:w="5" w:type="nil"/>
          <w:jc w:val="center"/>
        </w:trPr>
        <w:tc>
          <w:tcPr>
            <w:tcW w:w="437" w:type="dxa"/>
            <w:vMerge/>
          </w:tcPr>
          <w:p w:rsidR="00DF1563" w:rsidRPr="00B8310F" w:rsidRDefault="00DF1563" w:rsidP="001E0FE4">
            <w:pPr>
              <w:autoSpaceDE w:val="0"/>
              <w:autoSpaceDN w:val="0"/>
              <w:adjustRightInd w:val="0"/>
              <w:jc w:val="center"/>
              <w:rPr>
                <w:sz w:val="18"/>
                <w:szCs w:val="18"/>
              </w:rPr>
            </w:pPr>
          </w:p>
        </w:tc>
        <w:tc>
          <w:tcPr>
            <w:tcW w:w="862" w:type="dxa"/>
            <w:vMerge/>
          </w:tcPr>
          <w:p w:rsidR="00DF1563" w:rsidRPr="00B8310F" w:rsidRDefault="00DF1563" w:rsidP="001E0FE4">
            <w:pPr>
              <w:autoSpaceDE w:val="0"/>
              <w:autoSpaceDN w:val="0"/>
              <w:adjustRightInd w:val="0"/>
              <w:jc w:val="center"/>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autoSpaceDE w:val="0"/>
              <w:autoSpaceDN w:val="0"/>
              <w:adjustRightInd w:val="0"/>
              <w:rPr>
                <w:sz w:val="18"/>
                <w:szCs w:val="18"/>
              </w:rPr>
            </w:pPr>
            <w:r w:rsidRPr="00B8310F">
              <w:rPr>
                <w:sz w:val="18"/>
                <w:szCs w:val="18"/>
              </w:rPr>
              <w:t xml:space="preserve">бюджет Мошковского сельсовета Бековского района Пензенской области </w:t>
            </w:r>
          </w:p>
        </w:tc>
        <w:tc>
          <w:tcPr>
            <w:tcW w:w="869" w:type="dxa"/>
          </w:tcPr>
          <w:p w:rsidR="00DF1563" w:rsidRPr="00B8310F" w:rsidRDefault="00DF1563" w:rsidP="001E0FE4">
            <w:pPr>
              <w:jc w:val="center"/>
              <w:rPr>
                <w:sz w:val="18"/>
                <w:szCs w:val="18"/>
              </w:rPr>
            </w:pPr>
            <w:r w:rsidRPr="00B8310F">
              <w:rPr>
                <w:sz w:val="18"/>
                <w:szCs w:val="18"/>
              </w:rPr>
              <w:t>361,000</w:t>
            </w:r>
          </w:p>
        </w:tc>
        <w:tc>
          <w:tcPr>
            <w:tcW w:w="858" w:type="dxa"/>
          </w:tcPr>
          <w:p w:rsidR="00DF1563" w:rsidRPr="00B8310F" w:rsidRDefault="00DF1563" w:rsidP="001E0FE4">
            <w:pPr>
              <w:jc w:val="center"/>
              <w:rPr>
                <w:sz w:val="18"/>
                <w:szCs w:val="18"/>
              </w:rPr>
            </w:pPr>
            <w:r w:rsidRPr="00B8310F">
              <w:rPr>
                <w:sz w:val="18"/>
                <w:szCs w:val="18"/>
              </w:rPr>
              <w:t>361,000</w:t>
            </w:r>
          </w:p>
        </w:tc>
        <w:tc>
          <w:tcPr>
            <w:tcW w:w="851" w:type="dxa"/>
          </w:tcPr>
          <w:p w:rsidR="00DF1563" w:rsidRPr="00B8310F" w:rsidRDefault="00DF1563" w:rsidP="001E0FE4">
            <w:pPr>
              <w:jc w:val="center"/>
              <w:rPr>
                <w:sz w:val="18"/>
                <w:szCs w:val="18"/>
              </w:rPr>
            </w:pPr>
            <w:r w:rsidRPr="00B8310F">
              <w:rPr>
                <w:sz w:val="18"/>
                <w:szCs w:val="18"/>
              </w:rPr>
              <w:t>361,000</w:t>
            </w:r>
          </w:p>
        </w:tc>
        <w:tc>
          <w:tcPr>
            <w:tcW w:w="850" w:type="dxa"/>
          </w:tcPr>
          <w:p w:rsidR="00DF1563" w:rsidRPr="00B8310F" w:rsidRDefault="00DF1563" w:rsidP="001E0FE4">
            <w:pPr>
              <w:jc w:val="center"/>
              <w:rPr>
                <w:sz w:val="18"/>
                <w:szCs w:val="18"/>
              </w:rPr>
            </w:pPr>
            <w:r w:rsidRPr="00B8310F">
              <w:rPr>
                <w:sz w:val="18"/>
                <w:szCs w:val="18"/>
              </w:rPr>
              <w:t>361,000</w:t>
            </w:r>
          </w:p>
        </w:tc>
        <w:tc>
          <w:tcPr>
            <w:tcW w:w="851" w:type="dxa"/>
          </w:tcPr>
          <w:p w:rsidR="00DF1563" w:rsidRPr="00B8310F" w:rsidRDefault="00DF1563" w:rsidP="001E0FE4">
            <w:pPr>
              <w:jc w:val="center"/>
              <w:rPr>
                <w:sz w:val="18"/>
                <w:szCs w:val="18"/>
              </w:rPr>
            </w:pPr>
            <w:r w:rsidRPr="00B8310F">
              <w:rPr>
                <w:sz w:val="18"/>
                <w:szCs w:val="18"/>
              </w:rPr>
              <w:t>361,000</w:t>
            </w:r>
          </w:p>
        </w:tc>
        <w:tc>
          <w:tcPr>
            <w:tcW w:w="850" w:type="dxa"/>
          </w:tcPr>
          <w:p w:rsidR="00DF1563" w:rsidRPr="00B8310F" w:rsidRDefault="00DF1563" w:rsidP="001E0FE4">
            <w:pPr>
              <w:jc w:val="center"/>
              <w:rPr>
                <w:sz w:val="18"/>
                <w:szCs w:val="18"/>
              </w:rPr>
            </w:pPr>
            <w:r w:rsidRPr="00B8310F">
              <w:rPr>
                <w:sz w:val="18"/>
                <w:szCs w:val="18"/>
              </w:rPr>
              <w:t>361,000</w:t>
            </w:r>
          </w:p>
        </w:tc>
      </w:tr>
      <w:tr w:rsidR="00DF1563" w:rsidRPr="00B8310F" w:rsidTr="001E0FE4">
        <w:trPr>
          <w:trHeight w:val="468"/>
          <w:tblCellSpacing w:w="5" w:type="nil"/>
          <w:jc w:val="center"/>
        </w:trPr>
        <w:tc>
          <w:tcPr>
            <w:tcW w:w="437" w:type="dxa"/>
            <w:vMerge/>
          </w:tcPr>
          <w:p w:rsidR="00DF1563" w:rsidRPr="00B8310F" w:rsidRDefault="00DF1563" w:rsidP="001E0FE4">
            <w:pPr>
              <w:autoSpaceDE w:val="0"/>
              <w:autoSpaceDN w:val="0"/>
              <w:adjustRightInd w:val="0"/>
              <w:jc w:val="center"/>
              <w:rPr>
                <w:sz w:val="18"/>
                <w:szCs w:val="18"/>
              </w:rPr>
            </w:pPr>
          </w:p>
        </w:tc>
        <w:tc>
          <w:tcPr>
            <w:tcW w:w="862" w:type="dxa"/>
            <w:vMerge/>
          </w:tcPr>
          <w:p w:rsidR="00DF1563" w:rsidRPr="00B8310F" w:rsidRDefault="00DF1563" w:rsidP="001E0FE4">
            <w:pPr>
              <w:autoSpaceDE w:val="0"/>
              <w:autoSpaceDN w:val="0"/>
              <w:adjustRightInd w:val="0"/>
              <w:jc w:val="center"/>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бюджет Пензенской области</w:t>
            </w:r>
          </w:p>
        </w:tc>
        <w:tc>
          <w:tcPr>
            <w:tcW w:w="869" w:type="dxa"/>
          </w:tcPr>
          <w:p w:rsidR="00DF1563" w:rsidRPr="00B8310F" w:rsidRDefault="00DF1563" w:rsidP="001E0FE4">
            <w:pPr>
              <w:autoSpaceDE w:val="0"/>
              <w:autoSpaceDN w:val="0"/>
              <w:adjustRightInd w:val="0"/>
              <w:jc w:val="center"/>
              <w:rPr>
                <w:sz w:val="18"/>
                <w:szCs w:val="18"/>
              </w:rPr>
            </w:pPr>
          </w:p>
        </w:tc>
        <w:tc>
          <w:tcPr>
            <w:tcW w:w="858"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autoSpaceDE w:val="0"/>
              <w:autoSpaceDN w:val="0"/>
              <w:adjustRightInd w:val="0"/>
              <w:jc w:val="center"/>
              <w:rPr>
                <w:sz w:val="18"/>
                <w:szCs w:val="18"/>
              </w:rPr>
            </w:pPr>
          </w:p>
        </w:tc>
        <w:tc>
          <w:tcPr>
            <w:tcW w:w="850"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autoSpaceDE w:val="0"/>
              <w:autoSpaceDN w:val="0"/>
              <w:adjustRightInd w:val="0"/>
              <w:jc w:val="center"/>
              <w:rPr>
                <w:sz w:val="18"/>
                <w:szCs w:val="18"/>
              </w:rPr>
            </w:pPr>
          </w:p>
        </w:tc>
        <w:tc>
          <w:tcPr>
            <w:tcW w:w="850" w:type="dxa"/>
          </w:tcPr>
          <w:p w:rsidR="00DF1563" w:rsidRPr="00B8310F" w:rsidRDefault="00DF1563" w:rsidP="001E0FE4">
            <w:pPr>
              <w:autoSpaceDE w:val="0"/>
              <w:autoSpaceDN w:val="0"/>
              <w:adjustRightInd w:val="0"/>
              <w:jc w:val="center"/>
              <w:rPr>
                <w:sz w:val="18"/>
                <w:szCs w:val="18"/>
              </w:rPr>
            </w:pPr>
          </w:p>
        </w:tc>
      </w:tr>
      <w:tr w:rsidR="00DF1563" w:rsidRPr="00B8310F" w:rsidTr="001E0FE4">
        <w:trPr>
          <w:trHeight w:val="192"/>
          <w:tblCellSpacing w:w="5" w:type="nil"/>
          <w:jc w:val="center"/>
        </w:trPr>
        <w:tc>
          <w:tcPr>
            <w:tcW w:w="437" w:type="dxa"/>
            <w:vMerge/>
          </w:tcPr>
          <w:p w:rsidR="00DF1563" w:rsidRPr="00B8310F" w:rsidRDefault="00DF1563" w:rsidP="001E0FE4">
            <w:pPr>
              <w:autoSpaceDE w:val="0"/>
              <w:autoSpaceDN w:val="0"/>
              <w:adjustRightInd w:val="0"/>
              <w:jc w:val="center"/>
              <w:rPr>
                <w:sz w:val="18"/>
                <w:szCs w:val="18"/>
              </w:rPr>
            </w:pPr>
          </w:p>
        </w:tc>
        <w:tc>
          <w:tcPr>
            <w:tcW w:w="862" w:type="dxa"/>
            <w:vMerge/>
          </w:tcPr>
          <w:p w:rsidR="00DF1563" w:rsidRPr="00B8310F" w:rsidRDefault="00DF1563" w:rsidP="001E0FE4">
            <w:pPr>
              <w:autoSpaceDE w:val="0"/>
              <w:autoSpaceDN w:val="0"/>
              <w:adjustRightInd w:val="0"/>
              <w:jc w:val="center"/>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 xml:space="preserve">федеральный бюджет </w:t>
            </w:r>
          </w:p>
        </w:tc>
        <w:tc>
          <w:tcPr>
            <w:tcW w:w="869" w:type="dxa"/>
          </w:tcPr>
          <w:p w:rsidR="00DF1563" w:rsidRPr="00B8310F" w:rsidRDefault="00DF1563" w:rsidP="001E0FE4">
            <w:pPr>
              <w:autoSpaceDE w:val="0"/>
              <w:autoSpaceDN w:val="0"/>
              <w:adjustRightInd w:val="0"/>
              <w:jc w:val="center"/>
              <w:rPr>
                <w:sz w:val="18"/>
                <w:szCs w:val="18"/>
              </w:rPr>
            </w:pPr>
          </w:p>
        </w:tc>
        <w:tc>
          <w:tcPr>
            <w:tcW w:w="858"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autoSpaceDE w:val="0"/>
              <w:autoSpaceDN w:val="0"/>
              <w:adjustRightInd w:val="0"/>
              <w:jc w:val="center"/>
              <w:rPr>
                <w:sz w:val="18"/>
                <w:szCs w:val="18"/>
              </w:rPr>
            </w:pPr>
          </w:p>
        </w:tc>
        <w:tc>
          <w:tcPr>
            <w:tcW w:w="850"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autoSpaceDE w:val="0"/>
              <w:autoSpaceDN w:val="0"/>
              <w:adjustRightInd w:val="0"/>
              <w:jc w:val="center"/>
              <w:rPr>
                <w:sz w:val="18"/>
                <w:szCs w:val="18"/>
              </w:rPr>
            </w:pPr>
          </w:p>
        </w:tc>
        <w:tc>
          <w:tcPr>
            <w:tcW w:w="850" w:type="dxa"/>
          </w:tcPr>
          <w:p w:rsidR="00DF1563" w:rsidRPr="00B8310F" w:rsidRDefault="00DF1563" w:rsidP="001E0FE4">
            <w:pPr>
              <w:autoSpaceDE w:val="0"/>
              <w:autoSpaceDN w:val="0"/>
              <w:adjustRightInd w:val="0"/>
              <w:jc w:val="center"/>
              <w:rPr>
                <w:sz w:val="18"/>
                <w:szCs w:val="18"/>
              </w:rPr>
            </w:pP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jc w:val="center"/>
              <w:rPr>
                <w:sz w:val="18"/>
                <w:szCs w:val="18"/>
              </w:rPr>
            </w:pPr>
          </w:p>
        </w:tc>
        <w:tc>
          <w:tcPr>
            <w:tcW w:w="862" w:type="dxa"/>
            <w:vMerge/>
          </w:tcPr>
          <w:p w:rsidR="00DF1563" w:rsidRPr="00B8310F" w:rsidRDefault="00DF1563" w:rsidP="001E0FE4">
            <w:pPr>
              <w:autoSpaceDE w:val="0"/>
              <w:autoSpaceDN w:val="0"/>
              <w:adjustRightInd w:val="0"/>
              <w:jc w:val="center"/>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внебюджетные источники</w:t>
            </w:r>
          </w:p>
        </w:tc>
        <w:tc>
          <w:tcPr>
            <w:tcW w:w="869" w:type="dxa"/>
          </w:tcPr>
          <w:p w:rsidR="00DF1563" w:rsidRPr="00B8310F" w:rsidRDefault="00DF1563" w:rsidP="001E0FE4">
            <w:pPr>
              <w:autoSpaceDE w:val="0"/>
              <w:autoSpaceDN w:val="0"/>
              <w:adjustRightInd w:val="0"/>
              <w:jc w:val="center"/>
              <w:rPr>
                <w:sz w:val="18"/>
                <w:szCs w:val="18"/>
              </w:rPr>
            </w:pPr>
          </w:p>
        </w:tc>
        <w:tc>
          <w:tcPr>
            <w:tcW w:w="858"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autoSpaceDE w:val="0"/>
              <w:autoSpaceDN w:val="0"/>
              <w:adjustRightInd w:val="0"/>
              <w:jc w:val="center"/>
              <w:rPr>
                <w:sz w:val="18"/>
                <w:szCs w:val="18"/>
              </w:rPr>
            </w:pPr>
          </w:p>
        </w:tc>
        <w:tc>
          <w:tcPr>
            <w:tcW w:w="850"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autoSpaceDE w:val="0"/>
              <w:autoSpaceDN w:val="0"/>
              <w:adjustRightInd w:val="0"/>
              <w:jc w:val="center"/>
              <w:rPr>
                <w:sz w:val="18"/>
                <w:szCs w:val="18"/>
              </w:rPr>
            </w:pPr>
          </w:p>
        </w:tc>
        <w:tc>
          <w:tcPr>
            <w:tcW w:w="850" w:type="dxa"/>
          </w:tcPr>
          <w:p w:rsidR="00DF1563" w:rsidRPr="00B8310F" w:rsidRDefault="00DF1563" w:rsidP="001E0FE4">
            <w:pPr>
              <w:autoSpaceDE w:val="0"/>
              <w:autoSpaceDN w:val="0"/>
              <w:adjustRightInd w:val="0"/>
              <w:jc w:val="center"/>
              <w:rPr>
                <w:sz w:val="18"/>
                <w:szCs w:val="18"/>
              </w:rPr>
            </w:pPr>
          </w:p>
        </w:tc>
      </w:tr>
      <w:tr w:rsidR="00DF1563" w:rsidRPr="00B8310F" w:rsidTr="001E0FE4">
        <w:trPr>
          <w:trHeight w:val="147"/>
          <w:tblCellSpacing w:w="5" w:type="nil"/>
          <w:jc w:val="center"/>
        </w:trPr>
        <w:tc>
          <w:tcPr>
            <w:tcW w:w="437" w:type="dxa"/>
            <w:vMerge w:val="restart"/>
          </w:tcPr>
          <w:p w:rsidR="00DF1563" w:rsidRPr="00B8310F" w:rsidRDefault="00DF1563" w:rsidP="001E0FE4">
            <w:pPr>
              <w:autoSpaceDE w:val="0"/>
              <w:autoSpaceDN w:val="0"/>
              <w:adjustRightInd w:val="0"/>
              <w:jc w:val="center"/>
              <w:rPr>
                <w:sz w:val="18"/>
                <w:szCs w:val="18"/>
              </w:rPr>
            </w:pPr>
            <w:r w:rsidRPr="00B8310F">
              <w:rPr>
                <w:sz w:val="18"/>
                <w:szCs w:val="18"/>
              </w:rPr>
              <w:t>1.1</w:t>
            </w:r>
          </w:p>
        </w:tc>
        <w:tc>
          <w:tcPr>
            <w:tcW w:w="862" w:type="dxa"/>
            <w:vMerge w:val="restart"/>
          </w:tcPr>
          <w:p w:rsidR="00DF1563" w:rsidRPr="00B8310F" w:rsidRDefault="00DF1563" w:rsidP="001E0FE4">
            <w:pPr>
              <w:autoSpaceDE w:val="0"/>
              <w:autoSpaceDN w:val="0"/>
              <w:adjustRightInd w:val="0"/>
              <w:rPr>
                <w:sz w:val="18"/>
                <w:szCs w:val="18"/>
              </w:rPr>
            </w:pPr>
            <w:r w:rsidRPr="00B8310F">
              <w:rPr>
                <w:sz w:val="18"/>
                <w:szCs w:val="18"/>
              </w:rPr>
              <w:t>Основное мероприятие</w:t>
            </w:r>
          </w:p>
        </w:tc>
        <w:tc>
          <w:tcPr>
            <w:tcW w:w="1795" w:type="dxa"/>
            <w:vMerge w:val="restart"/>
          </w:tcPr>
          <w:p w:rsidR="00DF1563" w:rsidRPr="00B8310F" w:rsidRDefault="00DF1563" w:rsidP="001E0FE4">
            <w:pPr>
              <w:autoSpaceDE w:val="0"/>
              <w:autoSpaceDN w:val="0"/>
              <w:adjustRightInd w:val="0"/>
              <w:rPr>
                <w:sz w:val="18"/>
                <w:szCs w:val="18"/>
              </w:rPr>
            </w:pPr>
            <w:r w:rsidRPr="00B8310F">
              <w:rPr>
                <w:sz w:val="18"/>
                <w:szCs w:val="18"/>
              </w:rPr>
              <w:t>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1984" w:type="dxa"/>
          </w:tcPr>
          <w:p w:rsidR="00DF1563" w:rsidRPr="00B8310F" w:rsidRDefault="00DF1563" w:rsidP="001E0FE4">
            <w:pPr>
              <w:autoSpaceDE w:val="0"/>
              <w:autoSpaceDN w:val="0"/>
              <w:adjustRightInd w:val="0"/>
              <w:rPr>
                <w:sz w:val="18"/>
                <w:szCs w:val="18"/>
              </w:rPr>
            </w:pPr>
            <w:r w:rsidRPr="00B8310F">
              <w:rPr>
                <w:sz w:val="18"/>
                <w:szCs w:val="18"/>
              </w:rPr>
              <w:t xml:space="preserve">всего </w:t>
            </w:r>
          </w:p>
        </w:tc>
        <w:tc>
          <w:tcPr>
            <w:tcW w:w="869" w:type="dxa"/>
          </w:tcPr>
          <w:p w:rsidR="00DF1563" w:rsidRPr="00B8310F" w:rsidRDefault="00DF1563" w:rsidP="001E0FE4">
            <w:pPr>
              <w:jc w:val="center"/>
              <w:rPr>
                <w:sz w:val="18"/>
                <w:szCs w:val="18"/>
              </w:rPr>
            </w:pPr>
            <w:r w:rsidRPr="00B8310F">
              <w:rPr>
                <w:sz w:val="18"/>
                <w:szCs w:val="18"/>
              </w:rPr>
              <w:t>361,000</w:t>
            </w:r>
          </w:p>
        </w:tc>
        <w:tc>
          <w:tcPr>
            <w:tcW w:w="858" w:type="dxa"/>
          </w:tcPr>
          <w:p w:rsidR="00DF1563" w:rsidRPr="00B8310F" w:rsidRDefault="00DF1563" w:rsidP="001E0FE4">
            <w:pPr>
              <w:jc w:val="center"/>
              <w:rPr>
                <w:sz w:val="18"/>
                <w:szCs w:val="18"/>
              </w:rPr>
            </w:pPr>
            <w:r w:rsidRPr="00B8310F">
              <w:rPr>
                <w:sz w:val="18"/>
                <w:szCs w:val="18"/>
              </w:rPr>
              <w:t>361,000</w:t>
            </w:r>
          </w:p>
        </w:tc>
        <w:tc>
          <w:tcPr>
            <w:tcW w:w="851" w:type="dxa"/>
          </w:tcPr>
          <w:p w:rsidR="00DF1563" w:rsidRPr="00B8310F" w:rsidRDefault="00DF1563" w:rsidP="001E0FE4">
            <w:pPr>
              <w:jc w:val="center"/>
              <w:rPr>
                <w:sz w:val="18"/>
                <w:szCs w:val="18"/>
              </w:rPr>
            </w:pPr>
            <w:r w:rsidRPr="00B8310F">
              <w:rPr>
                <w:sz w:val="18"/>
                <w:szCs w:val="18"/>
              </w:rPr>
              <w:t>361,000</w:t>
            </w:r>
          </w:p>
        </w:tc>
        <w:tc>
          <w:tcPr>
            <w:tcW w:w="850" w:type="dxa"/>
          </w:tcPr>
          <w:p w:rsidR="00DF1563" w:rsidRPr="00B8310F" w:rsidRDefault="00DF1563" w:rsidP="001E0FE4">
            <w:pPr>
              <w:jc w:val="center"/>
              <w:rPr>
                <w:sz w:val="18"/>
                <w:szCs w:val="18"/>
              </w:rPr>
            </w:pPr>
            <w:r w:rsidRPr="00B8310F">
              <w:rPr>
                <w:sz w:val="18"/>
                <w:szCs w:val="18"/>
              </w:rPr>
              <w:t>361,000</w:t>
            </w:r>
          </w:p>
        </w:tc>
        <w:tc>
          <w:tcPr>
            <w:tcW w:w="851" w:type="dxa"/>
          </w:tcPr>
          <w:p w:rsidR="00DF1563" w:rsidRPr="00B8310F" w:rsidRDefault="00DF1563" w:rsidP="001E0FE4">
            <w:pPr>
              <w:jc w:val="center"/>
              <w:rPr>
                <w:sz w:val="18"/>
                <w:szCs w:val="18"/>
              </w:rPr>
            </w:pPr>
            <w:r w:rsidRPr="00B8310F">
              <w:rPr>
                <w:sz w:val="18"/>
                <w:szCs w:val="18"/>
              </w:rPr>
              <w:t>361,000</w:t>
            </w:r>
          </w:p>
        </w:tc>
        <w:tc>
          <w:tcPr>
            <w:tcW w:w="850" w:type="dxa"/>
          </w:tcPr>
          <w:p w:rsidR="00DF1563" w:rsidRPr="00B8310F" w:rsidRDefault="00DF1563" w:rsidP="001E0FE4">
            <w:pPr>
              <w:jc w:val="center"/>
              <w:rPr>
                <w:sz w:val="18"/>
                <w:szCs w:val="18"/>
              </w:rPr>
            </w:pPr>
            <w:r w:rsidRPr="00B8310F">
              <w:rPr>
                <w:sz w:val="18"/>
                <w:szCs w:val="18"/>
              </w:rPr>
              <w:t>361,000</w:t>
            </w: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jc w:val="center"/>
              <w:rPr>
                <w:sz w:val="18"/>
                <w:szCs w:val="18"/>
              </w:rPr>
            </w:pPr>
          </w:p>
        </w:tc>
        <w:tc>
          <w:tcPr>
            <w:tcW w:w="862" w:type="dxa"/>
            <w:vMerge/>
          </w:tcPr>
          <w:p w:rsidR="00DF1563" w:rsidRPr="00B8310F" w:rsidRDefault="00DF1563" w:rsidP="001E0FE4">
            <w:pPr>
              <w:autoSpaceDE w:val="0"/>
              <w:autoSpaceDN w:val="0"/>
              <w:adjustRightInd w:val="0"/>
              <w:jc w:val="center"/>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autoSpaceDE w:val="0"/>
              <w:autoSpaceDN w:val="0"/>
              <w:adjustRightInd w:val="0"/>
              <w:rPr>
                <w:sz w:val="18"/>
                <w:szCs w:val="18"/>
              </w:rPr>
            </w:pPr>
            <w:r w:rsidRPr="00B8310F">
              <w:rPr>
                <w:sz w:val="18"/>
                <w:szCs w:val="18"/>
              </w:rPr>
              <w:t xml:space="preserve">бюджет Мошковского сельсовета Бековского района Пензенской области </w:t>
            </w:r>
          </w:p>
        </w:tc>
        <w:tc>
          <w:tcPr>
            <w:tcW w:w="869" w:type="dxa"/>
          </w:tcPr>
          <w:p w:rsidR="00DF1563" w:rsidRPr="00B8310F" w:rsidRDefault="00DF1563" w:rsidP="001E0FE4">
            <w:pPr>
              <w:jc w:val="center"/>
              <w:rPr>
                <w:sz w:val="18"/>
                <w:szCs w:val="18"/>
              </w:rPr>
            </w:pPr>
            <w:r w:rsidRPr="00B8310F">
              <w:rPr>
                <w:sz w:val="18"/>
                <w:szCs w:val="18"/>
              </w:rPr>
              <w:t>361,000</w:t>
            </w:r>
          </w:p>
        </w:tc>
        <w:tc>
          <w:tcPr>
            <w:tcW w:w="858" w:type="dxa"/>
          </w:tcPr>
          <w:p w:rsidR="00DF1563" w:rsidRPr="00B8310F" w:rsidRDefault="00DF1563" w:rsidP="001E0FE4">
            <w:pPr>
              <w:jc w:val="center"/>
              <w:rPr>
                <w:sz w:val="18"/>
                <w:szCs w:val="18"/>
              </w:rPr>
            </w:pPr>
            <w:r w:rsidRPr="00B8310F">
              <w:rPr>
                <w:sz w:val="18"/>
                <w:szCs w:val="18"/>
              </w:rPr>
              <w:t>361,000</w:t>
            </w:r>
          </w:p>
        </w:tc>
        <w:tc>
          <w:tcPr>
            <w:tcW w:w="851" w:type="dxa"/>
          </w:tcPr>
          <w:p w:rsidR="00DF1563" w:rsidRPr="00B8310F" w:rsidRDefault="00DF1563" w:rsidP="001E0FE4">
            <w:pPr>
              <w:jc w:val="center"/>
              <w:rPr>
                <w:sz w:val="18"/>
                <w:szCs w:val="18"/>
              </w:rPr>
            </w:pPr>
            <w:r w:rsidRPr="00B8310F">
              <w:rPr>
                <w:sz w:val="18"/>
                <w:szCs w:val="18"/>
              </w:rPr>
              <w:t>361,000</w:t>
            </w:r>
          </w:p>
        </w:tc>
        <w:tc>
          <w:tcPr>
            <w:tcW w:w="850" w:type="dxa"/>
          </w:tcPr>
          <w:p w:rsidR="00DF1563" w:rsidRPr="00B8310F" w:rsidRDefault="00DF1563" w:rsidP="001E0FE4">
            <w:pPr>
              <w:jc w:val="center"/>
              <w:rPr>
                <w:sz w:val="18"/>
                <w:szCs w:val="18"/>
              </w:rPr>
            </w:pPr>
            <w:r w:rsidRPr="00B8310F">
              <w:rPr>
                <w:sz w:val="18"/>
                <w:szCs w:val="18"/>
              </w:rPr>
              <w:t>361,000</w:t>
            </w:r>
          </w:p>
        </w:tc>
        <w:tc>
          <w:tcPr>
            <w:tcW w:w="851" w:type="dxa"/>
          </w:tcPr>
          <w:p w:rsidR="00DF1563" w:rsidRPr="00B8310F" w:rsidRDefault="00DF1563" w:rsidP="001E0FE4">
            <w:pPr>
              <w:jc w:val="center"/>
              <w:rPr>
                <w:sz w:val="18"/>
                <w:szCs w:val="18"/>
              </w:rPr>
            </w:pPr>
            <w:r w:rsidRPr="00B8310F">
              <w:rPr>
                <w:sz w:val="18"/>
                <w:szCs w:val="18"/>
              </w:rPr>
              <w:t>361,000</w:t>
            </w:r>
          </w:p>
        </w:tc>
        <w:tc>
          <w:tcPr>
            <w:tcW w:w="850" w:type="dxa"/>
          </w:tcPr>
          <w:p w:rsidR="00DF1563" w:rsidRPr="00B8310F" w:rsidRDefault="00DF1563" w:rsidP="001E0FE4">
            <w:pPr>
              <w:jc w:val="center"/>
              <w:rPr>
                <w:sz w:val="18"/>
                <w:szCs w:val="18"/>
              </w:rPr>
            </w:pPr>
            <w:r w:rsidRPr="00B8310F">
              <w:rPr>
                <w:sz w:val="18"/>
                <w:szCs w:val="18"/>
              </w:rPr>
              <w:t>361,000</w:t>
            </w: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jc w:val="center"/>
              <w:rPr>
                <w:sz w:val="18"/>
                <w:szCs w:val="18"/>
              </w:rPr>
            </w:pPr>
          </w:p>
        </w:tc>
        <w:tc>
          <w:tcPr>
            <w:tcW w:w="862" w:type="dxa"/>
            <w:vMerge/>
          </w:tcPr>
          <w:p w:rsidR="00DF1563" w:rsidRPr="00B8310F" w:rsidRDefault="00DF1563" w:rsidP="001E0FE4">
            <w:pPr>
              <w:autoSpaceDE w:val="0"/>
              <w:autoSpaceDN w:val="0"/>
              <w:adjustRightInd w:val="0"/>
              <w:jc w:val="center"/>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бюджет Пензенской области</w:t>
            </w:r>
          </w:p>
        </w:tc>
        <w:tc>
          <w:tcPr>
            <w:tcW w:w="869" w:type="dxa"/>
          </w:tcPr>
          <w:p w:rsidR="00DF1563" w:rsidRPr="00B8310F" w:rsidRDefault="00DF1563" w:rsidP="001E0FE4">
            <w:pPr>
              <w:autoSpaceDE w:val="0"/>
              <w:autoSpaceDN w:val="0"/>
              <w:adjustRightInd w:val="0"/>
              <w:jc w:val="center"/>
              <w:rPr>
                <w:sz w:val="18"/>
                <w:szCs w:val="18"/>
              </w:rPr>
            </w:pPr>
          </w:p>
        </w:tc>
        <w:tc>
          <w:tcPr>
            <w:tcW w:w="858"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autoSpaceDE w:val="0"/>
              <w:autoSpaceDN w:val="0"/>
              <w:adjustRightInd w:val="0"/>
              <w:jc w:val="center"/>
              <w:rPr>
                <w:sz w:val="18"/>
                <w:szCs w:val="18"/>
              </w:rPr>
            </w:pPr>
          </w:p>
        </w:tc>
        <w:tc>
          <w:tcPr>
            <w:tcW w:w="850"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autoSpaceDE w:val="0"/>
              <w:autoSpaceDN w:val="0"/>
              <w:adjustRightInd w:val="0"/>
              <w:jc w:val="center"/>
              <w:rPr>
                <w:sz w:val="18"/>
                <w:szCs w:val="18"/>
              </w:rPr>
            </w:pPr>
          </w:p>
        </w:tc>
        <w:tc>
          <w:tcPr>
            <w:tcW w:w="850" w:type="dxa"/>
          </w:tcPr>
          <w:p w:rsidR="00DF1563" w:rsidRPr="00B8310F" w:rsidRDefault="00DF1563" w:rsidP="001E0FE4">
            <w:pPr>
              <w:autoSpaceDE w:val="0"/>
              <w:autoSpaceDN w:val="0"/>
              <w:adjustRightInd w:val="0"/>
              <w:jc w:val="center"/>
              <w:rPr>
                <w:sz w:val="18"/>
                <w:szCs w:val="18"/>
              </w:rPr>
            </w:pP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jc w:val="center"/>
              <w:rPr>
                <w:sz w:val="18"/>
                <w:szCs w:val="18"/>
              </w:rPr>
            </w:pPr>
          </w:p>
        </w:tc>
        <w:tc>
          <w:tcPr>
            <w:tcW w:w="862" w:type="dxa"/>
            <w:vMerge/>
          </w:tcPr>
          <w:p w:rsidR="00DF1563" w:rsidRPr="00B8310F" w:rsidRDefault="00DF1563" w:rsidP="001E0FE4">
            <w:pPr>
              <w:autoSpaceDE w:val="0"/>
              <w:autoSpaceDN w:val="0"/>
              <w:adjustRightInd w:val="0"/>
              <w:jc w:val="center"/>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 xml:space="preserve">федеральный бюджет </w:t>
            </w:r>
          </w:p>
        </w:tc>
        <w:tc>
          <w:tcPr>
            <w:tcW w:w="869" w:type="dxa"/>
          </w:tcPr>
          <w:p w:rsidR="00DF1563" w:rsidRPr="00B8310F" w:rsidRDefault="00DF1563" w:rsidP="001E0FE4">
            <w:pPr>
              <w:autoSpaceDE w:val="0"/>
              <w:autoSpaceDN w:val="0"/>
              <w:adjustRightInd w:val="0"/>
              <w:jc w:val="center"/>
              <w:rPr>
                <w:sz w:val="18"/>
                <w:szCs w:val="18"/>
              </w:rPr>
            </w:pPr>
          </w:p>
        </w:tc>
        <w:tc>
          <w:tcPr>
            <w:tcW w:w="858"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autoSpaceDE w:val="0"/>
              <w:autoSpaceDN w:val="0"/>
              <w:adjustRightInd w:val="0"/>
              <w:jc w:val="center"/>
              <w:rPr>
                <w:sz w:val="18"/>
                <w:szCs w:val="18"/>
              </w:rPr>
            </w:pPr>
          </w:p>
        </w:tc>
        <w:tc>
          <w:tcPr>
            <w:tcW w:w="850"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autoSpaceDE w:val="0"/>
              <w:autoSpaceDN w:val="0"/>
              <w:adjustRightInd w:val="0"/>
              <w:jc w:val="center"/>
              <w:rPr>
                <w:sz w:val="18"/>
                <w:szCs w:val="18"/>
              </w:rPr>
            </w:pPr>
          </w:p>
        </w:tc>
        <w:tc>
          <w:tcPr>
            <w:tcW w:w="850" w:type="dxa"/>
          </w:tcPr>
          <w:p w:rsidR="00DF1563" w:rsidRPr="00B8310F" w:rsidRDefault="00DF1563" w:rsidP="001E0FE4">
            <w:pPr>
              <w:autoSpaceDE w:val="0"/>
              <w:autoSpaceDN w:val="0"/>
              <w:adjustRightInd w:val="0"/>
              <w:jc w:val="center"/>
              <w:rPr>
                <w:sz w:val="18"/>
                <w:szCs w:val="18"/>
              </w:rPr>
            </w:pP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jc w:val="center"/>
              <w:rPr>
                <w:sz w:val="18"/>
                <w:szCs w:val="18"/>
              </w:rPr>
            </w:pPr>
          </w:p>
        </w:tc>
        <w:tc>
          <w:tcPr>
            <w:tcW w:w="862" w:type="dxa"/>
            <w:vMerge/>
          </w:tcPr>
          <w:p w:rsidR="00DF1563" w:rsidRPr="00B8310F" w:rsidRDefault="00DF1563" w:rsidP="001E0FE4">
            <w:pPr>
              <w:autoSpaceDE w:val="0"/>
              <w:autoSpaceDN w:val="0"/>
              <w:adjustRightInd w:val="0"/>
              <w:jc w:val="center"/>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внебюджетные источники</w:t>
            </w:r>
          </w:p>
        </w:tc>
        <w:tc>
          <w:tcPr>
            <w:tcW w:w="869" w:type="dxa"/>
          </w:tcPr>
          <w:p w:rsidR="00DF1563" w:rsidRPr="00B8310F" w:rsidRDefault="00DF1563" w:rsidP="001E0FE4">
            <w:pPr>
              <w:autoSpaceDE w:val="0"/>
              <w:autoSpaceDN w:val="0"/>
              <w:adjustRightInd w:val="0"/>
              <w:jc w:val="center"/>
              <w:rPr>
                <w:sz w:val="18"/>
                <w:szCs w:val="18"/>
              </w:rPr>
            </w:pPr>
          </w:p>
        </w:tc>
        <w:tc>
          <w:tcPr>
            <w:tcW w:w="858"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autoSpaceDE w:val="0"/>
              <w:autoSpaceDN w:val="0"/>
              <w:adjustRightInd w:val="0"/>
              <w:jc w:val="center"/>
              <w:rPr>
                <w:sz w:val="18"/>
                <w:szCs w:val="18"/>
              </w:rPr>
            </w:pPr>
          </w:p>
        </w:tc>
        <w:tc>
          <w:tcPr>
            <w:tcW w:w="850"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autoSpaceDE w:val="0"/>
              <w:autoSpaceDN w:val="0"/>
              <w:adjustRightInd w:val="0"/>
              <w:jc w:val="center"/>
              <w:rPr>
                <w:sz w:val="18"/>
                <w:szCs w:val="18"/>
              </w:rPr>
            </w:pPr>
          </w:p>
        </w:tc>
        <w:tc>
          <w:tcPr>
            <w:tcW w:w="850" w:type="dxa"/>
          </w:tcPr>
          <w:p w:rsidR="00DF1563" w:rsidRPr="00B8310F" w:rsidRDefault="00DF1563" w:rsidP="001E0FE4">
            <w:pPr>
              <w:autoSpaceDE w:val="0"/>
              <w:autoSpaceDN w:val="0"/>
              <w:adjustRightInd w:val="0"/>
              <w:jc w:val="center"/>
              <w:rPr>
                <w:sz w:val="18"/>
                <w:szCs w:val="18"/>
              </w:rPr>
            </w:pPr>
          </w:p>
        </w:tc>
      </w:tr>
      <w:tr w:rsidR="00DF1563" w:rsidRPr="00B8310F" w:rsidTr="001E0FE4">
        <w:trPr>
          <w:trHeight w:val="243"/>
          <w:tblCellSpacing w:w="5" w:type="nil"/>
          <w:jc w:val="center"/>
        </w:trPr>
        <w:tc>
          <w:tcPr>
            <w:tcW w:w="437" w:type="dxa"/>
            <w:vMerge w:val="restart"/>
          </w:tcPr>
          <w:p w:rsidR="00DF1563" w:rsidRPr="00B8310F" w:rsidRDefault="00DF1563" w:rsidP="001E0FE4">
            <w:pPr>
              <w:autoSpaceDE w:val="0"/>
              <w:autoSpaceDN w:val="0"/>
              <w:adjustRightInd w:val="0"/>
              <w:jc w:val="center"/>
              <w:rPr>
                <w:sz w:val="18"/>
                <w:szCs w:val="18"/>
              </w:rPr>
            </w:pPr>
            <w:r w:rsidRPr="00B8310F">
              <w:rPr>
                <w:sz w:val="18"/>
                <w:szCs w:val="18"/>
              </w:rPr>
              <w:t>2</w:t>
            </w:r>
          </w:p>
        </w:tc>
        <w:tc>
          <w:tcPr>
            <w:tcW w:w="862" w:type="dxa"/>
            <w:vMerge w:val="restart"/>
          </w:tcPr>
          <w:p w:rsidR="00DF1563" w:rsidRPr="00B8310F" w:rsidRDefault="00DF1563" w:rsidP="001E0FE4">
            <w:pPr>
              <w:autoSpaceDE w:val="0"/>
              <w:autoSpaceDN w:val="0"/>
              <w:adjustRightInd w:val="0"/>
              <w:rPr>
                <w:sz w:val="18"/>
                <w:szCs w:val="18"/>
              </w:rPr>
            </w:pPr>
            <w:r w:rsidRPr="00B8310F">
              <w:rPr>
                <w:sz w:val="18"/>
                <w:szCs w:val="18"/>
              </w:rPr>
              <w:t xml:space="preserve">Подпрограмма 2 </w:t>
            </w:r>
          </w:p>
        </w:tc>
        <w:tc>
          <w:tcPr>
            <w:tcW w:w="1795" w:type="dxa"/>
            <w:vMerge w:val="restart"/>
          </w:tcPr>
          <w:p w:rsidR="00DF1563" w:rsidRPr="00B8310F" w:rsidRDefault="00DF1563" w:rsidP="001E0FE4">
            <w:pPr>
              <w:autoSpaceDE w:val="0"/>
              <w:autoSpaceDN w:val="0"/>
              <w:adjustRightInd w:val="0"/>
              <w:rPr>
                <w:sz w:val="18"/>
                <w:szCs w:val="18"/>
              </w:rPr>
            </w:pPr>
            <w:r w:rsidRPr="00B8310F">
              <w:rPr>
                <w:sz w:val="18"/>
                <w:szCs w:val="18"/>
              </w:rPr>
              <w:t xml:space="preserve">Организация в границах поселения водоснабжения населения, водоотведение в пределах полномочий, установленных законодательством Российской Федерации </w:t>
            </w:r>
          </w:p>
        </w:tc>
        <w:tc>
          <w:tcPr>
            <w:tcW w:w="1984" w:type="dxa"/>
          </w:tcPr>
          <w:p w:rsidR="00DF1563" w:rsidRPr="00B8310F" w:rsidRDefault="00DF1563" w:rsidP="001E0FE4">
            <w:pPr>
              <w:autoSpaceDE w:val="0"/>
              <w:autoSpaceDN w:val="0"/>
              <w:adjustRightInd w:val="0"/>
              <w:rPr>
                <w:sz w:val="18"/>
                <w:szCs w:val="18"/>
              </w:rPr>
            </w:pPr>
            <w:r w:rsidRPr="00B8310F">
              <w:rPr>
                <w:sz w:val="18"/>
                <w:szCs w:val="18"/>
              </w:rPr>
              <w:t>всего</w:t>
            </w:r>
          </w:p>
        </w:tc>
        <w:tc>
          <w:tcPr>
            <w:tcW w:w="869"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8"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jc w:val="center"/>
              <w:rPr>
                <w:sz w:val="18"/>
                <w:szCs w:val="18"/>
              </w:rPr>
            </w:pPr>
            <w:r w:rsidRPr="00B8310F">
              <w:rPr>
                <w:sz w:val="18"/>
                <w:szCs w:val="18"/>
              </w:rPr>
              <w:t>0,000</w:t>
            </w:r>
          </w:p>
        </w:tc>
        <w:tc>
          <w:tcPr>
            <w:tcW w:w="850" w:type="dxa"/>
          </w:tcPr>
          <w:p w:rsidR="00DF1563" w:rsidRPr="00B8310F" w:rsidRDefault="00DF1563" w:rsidP="001E0FE4">
            <w:pPr>
              <w:jc w:val="center"/>
              <w:rPr>
                <w:sz w:val="18"/>
                <w:szCs w:val="18"/>
              </w:rPr>
            </w:pPr>
            <w:r w:rsidRPr="00B8310F">
              <w:rPr>
                <w:sz w:val="18"/>
                <w:szCs w:val="18"/>
              </w:rPr>
              <w:t>0,000</w:t>
            </w:r>
          </w:p>
        </w:tc>
        <w:tc>
          <w:tcPr>
            <w:tcW w:w="851" w:type="dxa"/>
          </w:tcPr>
          <w:p w:rsidR="00DF1563" w:rsidRPr="00B8310F" w:rsidRDefault="00DF1563" w:rsidP="001E0FE4">
            <w:pPr>
              <w:jc w:val="center"/>
              <w:rPr>
                <w:sz w:val="18"/>
                <w:szCs w:val="18"/>
              </w:rPr>
            </w:pPr>
            <w:r w:rsidRPr="00B8310F">
              <w:rPr>
                <w:sz w:val="18"/>
                <w:szCs w:val="18"/>
              </w:rPr>
              <w:t>0,000</w:t>
            </w:r>
          </w:p>
        </w:tc>
        <w:tc>
          <w:tcPr>
            <w:tcW w:w="850" w:type="dxa"/>
          </w:tcPr>
          <w:p w:rsidR="00DF1563" w:rsidRPr="00B8310F" w:rsidRDefault="00DF1563" w:rsidP="001E0FE4">
            <w:pPr>
              <w:jc w:val="center"/>
              <w:rPr>
                <w:sz w:val="18"/>
                <w:szCs w:val="18"/>
              </w:rPr>
            </w:pPr>
            <w:r w:rsidRPr="00B8310F">
              <w:rPr>
                <w:sz w:val="18"/>
                <w:szCs w:val="18"/>
              </w:rPr>
              <w:t>0,000</w:t>
            </w:r>
          </w:p>
        </w:tc>
      </w:tr>
      <w:tr w:rsidR="00DF1563" w:rsidRPr="00B8310F" w:rsidTr="001E0FE4">
        <w:trPr>
          <w:trHeight w:val="1062"/>
          <w:tblCellSpacing w:w="5" w:type="nil"/>
          <w:jc w:val="center"/>
        </w:trPr>
        <w:tc>
          <w:tcPr>
            <w:tcW w:w="437" w:type="dxa"/>
            <w:vMerge/>
          </w:tcPr>
          <w:p w:rsidR="00DF1563" w:rsidRPr="00B8310F" w:rsidRDefault="00DF1563" w:rsidP="001E0FE4">
            <w:pPr>
              <w:autoSpaceDE w:val="0"/>
              <w:autoSpaceDN w:val="0"/>
              <w:adjustRightInd w:val="0"/>
              <w:jc w:val="center"/>
              <w:rPr>
                <w:sz w:val="18"/>
                <w:szCs w:val="18"/>
              </w:rPr>
            </w:pPr>
          </w:p>
        </w:tc>
        <w:tc>
          <w:tcPr>
            <w:tcW w:w="862" w:type="dxa"/>
            <w:vMerge/>
          </w:tcPr>
          <w:p w:rsidR="00DF1563" w:rsidRPr="00B8310F" w:rsidRDefault="00DF1563" w:rsidP="001E0FE4">
            <w:pPr>
              <w:autoSpaceDE w:val="0"/>
              <w:autoSpaceDN w:val="0"/>
              <w:adjustRightInd w:val="0"/>
              <w:jc w:val="center"/>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autoSpaceDE w:val="0"/>
              <w:autoSpaceDN w:val="0"/>
              <w:adjustRightInd w:val="0"/>
              <w:rPr>
                <w:sz w:val="18"/>
                <w:szCs w:val="18"/>
              </w:rPr>
            </w:pPr>
            <w:r w:rsidRPr="00B8310F">
              <w:rPr>
                <w:sz w:val="18"/>
                <w:szCs w:val="18"/>
              </w:rPr>
              <w:t xml:space="preserve">бюджет Мошковского сельсовета Бековского района Пензенской области </w:t>
            </w:r>
          </w:p>
        </w:tc>
        <w:tc>
          <w:tcPr>
            <w:tcW w:w="869"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8"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jc w:val="center"/>
              <w:rPr>
                <w:sz w:val="18"/>
                <w:szCs w:val="18"/>
              </w:rPr>
            </w:pPr>
            <w:r w:rsidRPr="00B8310F">
              <w:rPr>
                <w:sz w:val="18"/>
                <w:szCs w:val="18"/>
              </w:rPr>
              <w:t>0,000</w:t>
            </w:r>
          </w:p>
        </w:tc>
        <w:tc>
          <w:tcPr>
            <w:tcW w:w="850" w:type="dxa"/>
          </w:tcPr>
          <w:p w:rsidR="00DF1563" w:rsidRPr="00B8310F" w:rsidRDefault="00DF1563" w:rsidP="001E0FE4">
            <w:pPr>
              <w:jc w:val="center"/>
              <w:rPr>
                <w:sz w:val="18"/>
                <w:szCs w:val="18"/>
              </w:rPr>
            </w:pPr>
            <w:r w:rsidRPr="00B8310F">
              <w:rPr>
                <w:sz w:val="18"/>
                <w:szCs w:val="18"/>
              </w:rPr>
              <w:t>0,000</w:t>
            </w:r>
          </w:p>
        </w:tc>
        <w:tc>
          <w:tcPr>
            <w:tcW w:w="851" w:type="dxa"/>
          </w:tcPr>
          <w:p w:rsidR="00DF1563" w:rsidRPr="00B8310F" w:rsidRDefault="00DF1563" w:rsidP="001E0FE4">
            <w:pPr>
              <w:jc w:val="center"/>
              <w:rPr>
                <w:sz w:val="18"/>
                <w:szCs w:val="18"/>
              </w:rPr>
            </w:pPr>
            <w:r w:rsidRPr="00B8310F">
              <w:rPr>
                <w:sz w:val="18"/>
                <w:szCs w:val="18"/>
              </w:rPr>
              <w:t>0,000</w:t>
            </w:r>
          </w:p>
        </w:tc>
        <w:tc>
          <w:tcPr>
            <w:tcW w:w="850" w:type="dxa"/>
          </w:tcPr>
          <w:p w:rsidR="00DF1563" w:rsidRPr="00B8310F" w:rsidRDefault="00DF1563" w:rsidP="001E0FE4">
            <w:pPr>
              <w:jc w:val="center"/>
              <w:rPr>
                <w:sz w:val="18"/>
                <w:szCs w:val="18"/>
              </w:rPr>
            </w:pPr>
            <w:r w:rsidRPr="00B8310F">
              <w:rPr>
                <w:sz w:val="18"/>
                <w:szCs w:val="18"/>
              </w:rPr>
              <w:t>0,000</w:t>
            </w:r>
          </w:p>
        </w:tc>
      </w:tr>
      <w:tr w:rsidR="00DF1563" w:rsidRPr="00B8310F" w:rsidTr="001E0FE4">
        <w:trPr>
          <w:trHeight w:val="271"/>
          <w:tblCellSpacing w:w="5" w:type="nil"/>
          <w:jc w:val="center"/>
        </w:trPr>
        <w:tc>
          <w:tcPr>
            <w:tcW w:w="437" w:type="dxa"/>
            <w:vMerge/>
          </w:tcPr>
          <w:p w:rsidR="00DF1563" w:rsidRPr="00B8310F" w:rsidRDefault="00DF1563" w:rsidP="001E0FE4">
            <w:pPr>
              <w:autoSpaceDE w:val="0"/>
              <w:autoSpaceDN w:val="0"/>
              <w:adjustRightInd w:val="0"/>
              <w:jc w:val="center"/>
              <w:rPr>
                <w:sz w:val="18"/>
                <w:szCs w:val="18"/>
              </w:rPr>
            </w:pPr>
          </w:p>
        </w:tc>
        <w:tc>
          <w:tcPr>
            <w:tcW w:w="862" w:type="dxa"/>
            <w:vMerge/>
          </w:tcPr>
          <w:p w:rsidR="00DF1563" w:rsidRPr="00B8310F" w:rsidRDefault="00DF1563" w:rsidP="001E0FE4">
            <w:pPr>
              <w:autoSpaceDE w:val="0"/>
              <w:autoSpaceDN w:val="0"/>
              <w:adjustRightInd w:val="0"/>
              <w:jc w:val="center"/>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бюджет Пензенской области</w:t>
            </w:r>
          </w:p>
        </w:tc>
        <w:tc>
          <w:tcPr>
            <w:tcW w:w="869" w:type="dxa"/>
          </w:tcPr>
          <w:p w:rsidR="00DF1563" w:rsidRPr="00B8310F" w:rsidRDefault="00DF1563" w:rsidP="001E0FE4">
            <w:pPr>
              <w:autoSpaceDE w:val="0"/>
              <w:autoSpaceDN w:val="0"/>
              <w:adjustRightInd w:val="0"/>
              <w:jc w:val="center"/>
              <w:rPr>
                <w:sz w:val="18"/>
                <w:szCs w:val="18"/>
              </w:rPr>
            </w:pPr>
          </w:p>
        </w:tc>
        <w:tc>
          <w:tcPr>
            <w:tcW w:w="858"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rPr>
                <w:sz w:val="18"/>
                <w:szCs w:val="18"/>
              </w:rPr>
            </w:pPr>
          </w:p>
        </w:tc>
        <w:tc>
          <w:tcPr>
            <w:tcW w:w="850" w:type="dxa"/>
          </w:tcPr>
          <w:p w:rsidR="00DF1563" w:rsidRPr="00B8310F" w:rsidRDefault="00DF1563" w:rsidP="001E0FE4">
            <w:pPr>
              <w:rPr>
                <w:sz w:val="18"/>
                <w:szCs w:val="18"/>
              </w:rPr>
            </w:pPr>
          </w:p>
        </w:tc>
        <w:tc>
          <w:tcPr>
            <w:tcW w:w="851" w:type="dxa"/>
          </w:tcPr>
          <w:p w:rsidR="00DF1563" w:rsidRPr="00B8310F" w:rsidRDefault="00DF1563" w:rsidP="001E0FE4">
            <w:pPr>
              <w:rPr>
                <w:sz w:val="18"/>
                <w:szCs w:val="18"/>
              </w:rPr>
            </w:pPr>
          </w:p>
        </w:tc>
        <w:tc>
          <w:tcPr>
            <w:tcW w:w="850" w:type="dxa"/>
          </w:tcPr>
          <w:p w:rsidR="00DF1563" w:rsidRPr="00B8310F" w:rsidRDefault="00DF1563" w:rsidP="001E0FE4">
            <w:pPr>
              <w:rPr>
                <w:sz w:val="18"/>
                <w:szCs w:val="18"/>
              </w:rPr>
            </w:pPr>
          </w:p>
        </w:tc>
      </w:tr>
      <w:tr w:rsidR="00DF1563" w:rsidRPr="00B8310F" w:rsidTr="001E0FE4">
        <w:trPr>
          <w:trHeight w:val="80"/>
          <w:tblCellSpacing w:w="5" w:type="nil"/>
          <w:jc w:val="center"/>
        </w:trPr>
        <w:tc>
          <w:tcPr>
            <w:tcW w:w="437" w:type="dxa"/>
            <w:vMerge/>
          </w:tcPr>
          <w:p w:rsidR="00DF1563" w:rsidRPr="00B8310F" w:rsidRDefault="00DF1563" w:rsidP="001E0FE4">
            <w:pPr>
              <w:autoSpaceDE w:val="0"/>
              <w:autoSpaceDN w:val="0"/>
              <w:adjustRightInd w:val="0"/>
              <w:jc w:val="center"/>
              <w:rPr>
                <w:sz w:val="18"/>
                <w:szCs w:val="18"/>
              </w:rPr>
            </w:pPr>
          </w:p>
        </w:tc>
        <w:tc>
          <w:tcPr>
            <w:tcW w:w="862" w:type="dxa"/>
            <w:vMerge/>
          </w:tcPr>
          <w:p w:rsidR="00DF1563" w:rsidRPr="00B8310F" w:rsidRDefault="00DF1563" w:rsidP="001E0FE4">
            <w:pPr>
              <w:autoSpaceDE w:val="0"/>
              <w:autoSpaceDN w:val="0"/>
              <w:adjustRightInd w:val="0"/>
              <w:jc w:val="center"/>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 xml:space="preserve">федеральный бюджет </w:t>
            </w:r>
          </w:p>
        </w:tc>
        <w:tc>
          <w:tcPr>
            <w:tcW w:w="869" w:type="dxa"/>
          </w:tcPr>
          <w:p w:rsidR="00DF1563" w:rsidRPr="00B8310F" w:rsidRDefault="00DF1563" w:rsidP="001E0FE4">
            <w:pPr>
              <w:autoSpaceDE w:val="0"/>
              <w:autoSpaceDN w:val="0"/>
              <w:adjustRightInd w:val="0"/>
              <w:jc w:val="center"/>
              <w:rPr>
                <w:sz w:val="18"/>
                <w:szCs w:val="18"/>
              </w:rPr>
            </w:pPr>
          </w:p>
        </w:tc>
        <w:tc>
          <w:tcPr>
            <w:tcW w:w="858"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autoSpaceDE w:val="0"/>
              <w:autoSpaceDN w:val="0"/>
              <w:adjustRightInd w:val="0"/>
              <w:jc w:val="center"/>
              <w:rPr>
                <w:sz w:val="18"/>
                <w:szCs w:val="18"/>
              </w:rPr>
            </w:pPr>
          </w:p>
        </w:tc>
        <w:tc>
          <w:tcPr>
            <w:tcW w:w="850"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autoSpaceDE w:val="0"/>
              <w:autoSpaceDN w:val="0"/>
              <w:adjustRightInd w:val="0"/>
              <w:jc w:val="center"/>
              <w:rPr>
                <w:sz w:val="18"/>
                <w:szCs w:val="18"/>
              </w:rPr>
            </w:pPr>
          </w:p>
        </w:tc>
        <w:tc>
          <w:tcPr>
            <w:tcW w:w="850" w:type="dxa"/>
          </w:tcPr>
          <w:p w:rsidR="00DF1563" w:rsidRPr="00B8310F" w:rsidRDefault="00DF1563" w:rsidP="001E0FE4">
            <w:pPr>
              <w:autoSpaceDE w:val="0"/>
              <w:autoSpaceDN w:val="0"/>
              <w:adjustRightInd w:val="0"/>
              <w:jc w:val="center"/>
              <w:rPr>
                <w:sz w:val="18"/>
                <w:szCs w:val="18"/>
              </w:rPr>
            </w:pP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jc w:val="center"/>
              <w:rPr>
                <w:sz w:val="18"/>
                <w:szCs w:val="18"/>
              </w:rPr>
            </w:pPr>
          </w:p>
        </w:tc>
        <w:tc>
          <w:tcPr>
            <w:tcW w:w="862" w:type="dxa"/>
            <w:vMerge/>
          </w:tcPr>
          <w:p w:rsidR="00DF1563" w:rsidRPr="00B8310F" w:rsidRDefault="00DF1563" w:rsidP="001E0FE4">
            <w:pPr>
              <w:autoSpaceDE w:val="0"/>
              <w:autoSpaceDN w:val="0"/>
              <w:adjustRightInd w:val="0"/>
              <w:jc w:val="center"/>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внебюджетные источники</w:t>
            </w:r>
          </w:p>
        </w:tc>
        <w:tc>
          <w:tcPr>
            <w:tcW w:w="869" w:type="dxa"/>
          </w:tcPr>
          <w:p w:rsidR="00DF1563" w:rsidRPr="00B8310F" w:rsidRDefault="00DF1563" w:rsidP="001E0FE4">
            <w:pPr>
              <w:autoSpaceDE w:val="0"/>
              <w:autoSpaceDN w:val="0"/>
              <w:adjustRightInd w:val="0"/>
              <w:jc w:val="center"/>
              <w:rPr>
                <w:sz w:val="18"/>
                <w:szCs w:val="18"/>
              </w:rPr>
            </w:pPr>
          </w:p>
        </w:tc>
        <w:tc>
          <w:tcPr>
            <w:tcW w:w="858"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autoSpaceDE w:val="0"/>
              <w:autoSpaceDN w:val="0"/>
              <w:adjustRightInd w:val="0"/>
              <w:jc w:val="center"/>
              <w:rPr>
                <w:sz w:val="18"/>
                <w:szCs w:val="18"/>
              </w:rPr>
            </w:pPr>
          </w:p>
        </w:tc>
        <w:tc>
          <w:tcPr>
            <w:tcW w:w="850"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autoSpaceDE w:val="0"/>
              <w:autoSpaceDN w:val="0"/>
              <w:adjustRightInd w:val="0"/>
              <w:jc w:val="center"/>
              <w:rPr>
                <w:sz w:val="18"/>
                <w:szCs w:val="18"/>
              </w:rPr>
            </w:pPr>
          </w:p>
        </w:tc>
        <w:tc>
          <w:tcPr>
            <w:tcW w:w="850" w:type="dxa"/>
          </w:tcPr>
          <w:p w:rsidR="00DF1563" w:rsidRPr="00B8310F" w:rsidRDefault="00DF1563" w:rsidP="001E0FE4">
            <w:pPr>
              <w:autoSpaceDE w:val="0"/>
              <w:autoSpaceDN w:val="0"/>
              <w:adjustRightInd w:val="0"/>
              <w:jc w:val="center"/>
              <w:rPr>
                <w:sz w:val="18"/>
                <w:szCs w:val="18"/>
              </w:rPr>
            </w:pPr>
          </w:p>
        </w:tc>
      </w:tr>
      <w:tr w:rsidR="00DF1563" w:rsidRPr="00B8310F" w:rsidTr="001E0FE4">
        <w:trPr>
          <w:tblCellSpacing w:w="5" w:type="nil"/>
          <w:jc w:val="center"/>
        </w:trPr>
        <w:tc>
          <w:tcPr>
            <w:tcW w:w="437" w:type="dxa"/>
            <w:vMerge w:val="restart"/>
          </w:tcPr>
          <w:p w:rsidR="00DF1563" w:rsidRPr="00B8310F" w:rsidRDefault="00DF1563" w:rsidP="001E0FE4">
            <w:pPr>
              <w:autoSpaceDE w:val="0"/>
              <w:autoSpaceDN w:val="0"/>
              <w:adjustRightInd w:val="0"/>
              <w:jc w:val="center"/>
              <w:rPr>
                <w:sz w:val="18"/>
                <w:szCs w:val="18"/>
              </w:rPr>
            </w:pPr>
            <w:r w:rsidRPr="00B8310F">
              <w:rPr>
                <w:sz w:val="18"/>
                <w:szCs w:val="18"/>
              </w:rPr>
              <w:t>2.1</w:t>
            </w:r>
          </w:p>
        </w:tc>
        <w:tc>
          <w:tcPr>
            <w:tcW w:w="862" w:type="dxa"/>
            <w:vMerge w:val="restart"/>
          </w:tcPr>
          <w:p w:rsidR="00DF1563" w:rsidRPr="00B8310F" w:rsidRDefault="00DF1563" w:rsidP="001E0FE4">
            <w:pPr>
              <w:autoSpaceDE w:val="0"/>
              <w:autoSpaceDN w:val="0"/>
              <w:adjustRightInd w:val="0"/>
              <w:rPr>
                <w:sz w:val="18"/>
                <w:szCs w:val="18"/>
              </w:rPr>
            </w:pPr>
            <w:r w:rsidRPr="00B8310F">
              <w:rPr>
                <w:sz w:val="18"/>
                <w:szCs w:val="18"/>
              </w:rPr>
              <w:t xml:space="preserve">Основное </w:t>
            </w:r>
            <w:r w:rsidRPr="00B8310F">
              <w:rPr>
                <w:sz w:val="18"/>
                <w:szCs w:val="18"/>
              </w:rPr>
              <w:lastRenderedPageBreak/>
              <w:t>мероприятие</w:t>
            </w:r>
          </w:p>
        </w:tc>
        <w:tc>
          <w:tcPr>
            <w:tcW w:w="1795" w:type="dxa"/>
            <w:vMerge w:val="restart"/>
          </w:tcPr>
          <w:p w:rsidR="00DF1563" w:rsidRPr="00B8310F" w:rsidRDefault="00DF1563" w:rsidP="001E0FE4">
            <w:pPr>
              <w:autoSpaceDE w:val="0"/>
              <w:autoSpaceDN w:val="0"/>
              <w:adjustRightInd w:val="0"/>
              <w:rPr>
                <w:sz w:val="18"/>
                <w:szCs w:val="18"/>
              </w:rPr>
            </w:pPr>
            <w:r w:rsidRPr="00B8310F">
              <w:rPr>
                <w:sz w:val="18"/>
                <w:szCs w:val="18"/>
              </w:rPr>
              <w:lastRenderedPageBreak/>
              <w:t>Организация водоснабжения населения</w:t>
            </w:r>
          </w:p>
        </w:tc>
        <w:tc>
          <w:tcPr>
            <w:tcW w:w="1984" w:type="dxa"/>
          </w:tcPr>
          <w:p w:rsidR="00DF1563" w:rsidRPr="00B8310F" w:rsidRDefault="00DF1563" w:rsidP="001E0FE4">
            <w:pPr>
              <w:autoSpaceDE w:val="0"/>
              <w:autoSpaceDN w:val="0"/>
              <w:adjustRightInd w:val="0"/>
              <w:rPr>
                <w:sz w:val="18"/>
                <w:szCs w:val="18"/>
              </w:rPr>
            </w:pPr>
            <w:r w:rsidRPr="00B8310F">
              <w:rPr>
                <w:sz w:val="18"/>
                <w:szCs w:val="18"/>
              </w:rPr>
              <w:t>всего</w:t>
            </w:r>
          </w:p>
        </w:tc>
        <w:tc>
          <w:tcPr>
            <w:tcW w:w="869" w:type="dxa"/>
          </w:tcPr>
          <w:p w:rsidR="00DF1563" w:rsidRPr="00B8310F" w:rsidRDefault="00DF1563" w:rsidP="001E0FE4">
            <w:pPr>
              <w:jc w:val="center"/>
              <w:rPr>
                <w:sz w:val="18"/>
                <w:szCs w:val="18"/>
              </w:rPr>
            </w:pPr>
            <w:r w:rsidRPr="00B8310F">
              <w:rPr>
                <w:sz w:val="18"/>
                <w:szCs w:val="18"/>
              </w:rPr>
              <w:t>0,000</w:t>
            </w:r>
          </w:p>
        </w:tc>
        <w:tc>
          <w:tcPr>
            <w:tcW w:w="858"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jc w:val="center"/>
              <w:rPr>
                <w:sz w:val="18"/>
                <w:szCs w:val="18"/>
              </w:rPr>
            </w:pPr>
            <w:r w:rsidRPr="00B8310F">
              <w:rPr>
                <w:sz w:val="18"/>
                <w:szCs w:val="18"/>
              </w:rPr>
              <w:t>0,000</w:t>
            </w:r>
          </w:p>
        </w:tc>
        <w:tc>
          <w:tcPr>
            <w:tcW w:w="850" w:type="dxa"/>
          </w:tcPr>
          <w:p w:rsidR="00DF1563" w:rsidRPr="00B8310F" w:rsidRDefault="00DF1563" w:rsidP="001E0FE4">
            <w:pPr>
              <w:jc w:val="center"/>
              <w:rPr>
                <w:sz w:val="18"/>
                <w:szCs w:val="18"/>
              </w:rPr>
            </w:pPr>
            <w:r w:rsidRPr="00B8310F">
              <w:rPr>
                <w:sz w:val="18"/>
                <w:szCs w:val="18"/>
              </w:rPr>
              <w:t>0,000</w:t>
            </w:r>
          </w:p>
        </w:tc>
        <w:tc>
          <w:tcPr>
            <w:tcW w:w="851" w:type="dxa"/>
          </w:tcPr>
          <w:p w:rsidR="00DF1563" w:rsidRPr="00B8310F" w:rsidRDefault="00DF1563" w:rsidP="001E0FE4">
            <w:pPr>
              <w:jc w:val="center"/>
              <w:rPr>
                <w:sz w:val="18"/>
                <w:szCs w:val="18"/>
              </w:rPr>
            </w:pPr>
            <w:r w:rsidRPr="00B8310F">
              <w:rPr>
                <w:sz w:val="18"/>
                <w:szCs w:val="18"/>
              </w:rPr>
              <w:t>0,000</w:t>
            </w:r>
          </w:p>
        </w:tc>
        <w:tc>
          <w:tcPr>
            <w:tcW w:w="850" w:type="dxa"/>
          </w:tcPr>
          <w:p w:rsidR="00DF1563" w:rsidRPr="00B8310F" w:rsidRDefault="00DF1563" w:rsidP="001E0FE4">
            <w:pPr>
              <w:jc w:val="center"/>
              <w:rPr>
                <w:sz w:val="18"/>
                <w:szCs w:val="18"/>
              </w:rPr>
            </w:pPr>
            <w:r w:rsidRPr="00B8310F">
              <w:rPr>
                <w:sz w:val="18"/>
                <w:szCs w:val="18"/>
              </w:rPr>
              <w:t>0,000</w:t>
            </w: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jc w:val="center"/>
              <w:rPr>
                <w:sz w:val="18"/>
                <w:szCs w:val="18"/>
              </w:rPr>
            </w:pPr>
          </w:p>
        </w:tc>
        <w:tc>
          <w:tcPr>
            <w:tcW w:w="862" w:type="dxa"/>
            <w:vMerge/>
          </w:tcPr>
          <w:p w:rsidR="00DF1563" w:rsidRPr="00B8310F" w:rsidRDefault="00DF1563" w:rsidP="001E0FE4">
            <w:pPr>
              <w:autoSpaceDE w:val="0"/>
              <w:autoSpaceDN w:val="0"/>
              <w:adjustRightInd w:val="0"/>
              <w:jc w:val="center"/>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autoSpaceDE w:val="0"/>
              <w:autoSpaceDN w:val="0"/>
              <w:adjustRightInd w:val="0"/>
              <w:rPr>
                <w:sz w:val="18"/>
                <w:szCs w:val="18"/>
              </w:rPr>
            </w:pPr>
            <w:r w:rsidRPr="00B8310F">
              <w:rPr>
                <w:sz w:val="18"/>
                <w:szCs w:val="18"/>
              </w:rPr>
              <w:t xml:space="preserve">бюджет Мошковского сельсовета Бековского </w:t>
            </w:r>
            <w:r w:rsidRPr="00B8310F">
              <w:rPr>
                <w:sz w:val="18"/>
                <w:szCs w:val="18"/>
              </w:rPr>
              <w:lastRenderedPageBreak/>
              <w:t xml:space="preserve">района Пензенской области </w:t>
            </w:r>
          </w:p>
        </w:tc>
        <w:tc>
          <w:tcPr>
            <w:tcW w:w="869" w:type="dxa"/>
          </w:tcPr>
          <w:p w:rsidR="00DF1563" w:rsidRPr="00B8310F" w:rsidRDefault="00DF1563" w:rsidP="001E0FE4">
            <w:pPr>
              <w:jc w:val="center"/>
              <w:rPr>
                <w:sz w:val="18"/>
                <w:szCs w:val="18"/>
              </w:rPr>
            </w:pPr>
            <w:r w:rsidRPr="00B8310F">
              <w:rPr>
                <w:sz w:val="18"/>
                <w:szCs w:val="18"/>
              </w:rPr>
              <w:lastRenderedPageBreak/>
              <w:t>0,000</w:t>
            </w:r>
          </w:p>
        </w:tc>
        <w:tc>
          <w:tcPr>
            <w:tcW w:w="858"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jc w:val="center"/>
              <w:rPr>
                <w:sz w:val="18"/>
                <w:szCs w:val="18"/>
              </w:rPr>
            </w:pPr>
            <w:r w:rsidRPr="00B8310F">
              <w:rPr>
                <w:sz w:val="18"/>
                <w:szCs w:val="18"/>
              </w:rPr>
              <w:t>0,000</w:t>
            </w:r>
          </w:p>
        </w:tc>
        <w:tc>
          <w:tcPr>
            <w:tcW w:w="850" w:type="dxa"/>
          </w:tcPr>
          <w:p w:rsidR="00DF1563" w:rsidRPr="00B8310F" w:rsidRDefault="00DF1563" w:rsidP="001E0FE4">
            <w:pPr>
              <w:jc w:val="center"/>
              <w:rPr>
                <w:sz w:val="18"/>
                <w:szCs w:val="18"/>
              </w:rPr>
            </w:pPr>
            <w:r w:rsidRPr="00B8310F">
              <w:rPr>
                <w:sz w:val="18"/>
                <w:szCs w:val="18"/>
              </w:rPr>
              <w:t>0,000</w:t>
            </w:r>
          </w:p>
        </w:tc>
        <w:tc>
          <w:tcPr>
            <w:tcW w:w="851" w:type="dxa"/>
          </w:tcPr>
          <w:p w:rsidR="00DF1563" w:rsidRPr="00B8310F" w:rsidRDefault="00DF1563" w:rsidP="001E0FE4">
            <w:pPr>
              <w:jc w:val="center"/>
              <w:rPr>
                <w:sz w:val="18"/>
                <w:szCs w:val="18"/>
              </w:rPr>
            </w:pPr>
            <w:r w:rsidRPr="00B8310F">
              <w:rPr>
                <w:sz w:val="18"/>
                <w:szCs w:val="18"/>
              </w:rPr>
              <w:t>0,000</w:t>
            </w:r>
          </w:p>
        </w:tc>
        <w:tc>
          <w:tcPr>
            <w:tcW w:w="850" w:type="dxa"/>
          </w:tcPr>
          <w:p w:rsidR="00DF1563" w:rsidRPr="00B8310F" w:rsidRDefault="00DF1563" w:rsidP="001E0FE4">
            <w:pPr>
              <w:jc w:val="center"/>
              <w:rPr>
                <w:sz w:val="18"/>
                <w:szCs w:val="18"/>
              </w:rPr>
            </w:pPr>
            <w:r w:rsidRPr="00B8310F">
              <w:rPr>
                <w:sz w:val="18"/>
                <w:szCs w:val="18"/>
              </w:rPr>
              <w:t>0,000</w:t>
            </w: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jc w:val="center"/>
              <w:rPr>
                <w:sz w:val="18"/>
                <w:szCs w:val="18"/>
              </w:rPr>
            </w:pPr>
          </w:p>
        </w:tc>
        <w:tc>
          <w:tcPr>
            <w:tcW w:w="862" w:type="dxa"/>
            <w:vMerge/>
          </w:tcPr>
          <w:p w:rsidR="00DF1563" w:rsidRPr="00B8310F" w:rsidRDefault="00DF1563" w:rsidP="001E0FE4">
            <w:pPr>
              <w:autoSpaceDE w:val="0"/>
              <w:autoSpaceDN w:val="0"/>
              <w:adjustRightInd w:val="0"/>
              <w:jc w:val="center"/>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бюджет Пензенской области</w:t>
            </w:r>
          </w:p>
        </w:tc>
        <w:tc>
          <w:tcPr>
            <w:tcW w:w="869" w:type="dxa"/>
          </w:tcPr>
          <w:p w:rsidR="00DF1563" w:rsidRPr="00B8310F" w:rsidRDefault="00DF1563" w:rsidP="001E0FE4">
            <w:pPr>
              <w:autoSpaceDE w:val="0"/>
              <w:autoSpaceDN w:val="0"/>
              <w:adjustRightInd w:val="0"/>
              <w:jc w:val="center"/>
              <w:rPr>
                <w:sz w:val="18"/>
                <w:szCs w:val="18"/>
              </w:rPr>
            </w:pPr>
          </w:p>
        </w:tc>
        <w:tc>
          <w:tcPr>
            <w:tcW w:w="858"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autoSpaceDE w:val="0"/>
              <w:autoSpaceDN w:val="0"/>
              <w:adjustRightInd w:val="0"/>
              <w:jc w:val="center"/>
              <w:rPr>
                <w:sz w:val="18"/>
                <w:szCs w:val="18"/>
              </w:rPr>
            </w:pPr>
          </w:p>
        </w:tc>
        <w:tc>
          <w:tcPr>
            <w:tcW w:w="850"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autoSpaceDE w:val="0"/>
              <w:autoSpaceDN w:val="0"/>
              <w:adjustRightInd w:val="0"/>
              <w:jc w:val="center"/>
              <w:rPr>
                <w:sz w:val="18"/>
                <w:szCs w:val="18"/>
              </w:rPr>
            </w:pPr>
          </w:p>
        </w:tc>
        <w:tc>
          <w:tcPr>
            <w:tcW w:w="850" w:type="dxa"/>
          </w:tcPr>
          <w:p w:rsidR="00DF1563" w:rsidRPr="00B8310F" w:rsidRDefault="00DF1563" w:rsidP="001E0FE4">
            <w:pPr>
              <w:autoSpaceDE w:val="0"/>
              <w:autoSpaceDN w:val="0"/>
              <w:adjustRightInd w:val="0"/>
              <w:jc w:val="center"/>
              <w:rPr>
                <w:sz w:val="18"/>
                <w:szCs w:val="18"/>
              </w:rPr>
            </w:pP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jc w:val="center"/>
              <w:rPr>
                <w:sz w:val="18"/>
                <w:szCs w:val="18"/>
              </w:rPr>
            </w:pPr>
          </w:p>
        </w:tc>
        <w:tc>
          <w:tcPr>
            <w:tcW w:w="862" w:type="dxa"/>
            <w:vMerge/>
          </w:tcPr>
          <w:p w:rsidR="00DF1563" w:rsidRPr="00B8310F" w:rsidRDefault="00DF1563" w:rsidP="001E0FE4">
            <w:pPr>
              <w:autoSpaceDE w:val="0"/>
              <w:autoSpaceDN w:val="0"/>
              <w:adjustRightInd w:val="0"/>
              <w:jc w:val="center"/>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 xml:space="preserve">федеральный бюджет </w:t>
            </w:r>
          </w:p>
        </w:tc>
        <w:tc>
          <w:tcPr>
            <w:tcW w:w="869" w:type="dxa"/>
          </w:tcPr>
          <w:p w:rsidR="00DF1563" w:rsidRPr="00B8310F" w:rsidRDefault="00DF1563" w:rsidP="001E0FE4">
            <w:pPr>
              <w:autoSpaceDE w:val="0"/>
              <w:autoSpaceDN w:val="0"/>
              <w:adjustRightInd w:val="0"/>
              <w:jc w:val="center"/>
              <w:rPr>
                <w:sz w:val="18"/>
                <w:szCs w:val="18"/>
              </w:rPr>
            </w:pPr>
          </w:p>
        </w:tc>
        <w:tc>
          <w:tcPr>
            <w:tcW w:w="858"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autoSpaceDE w:val="0"/>
              <w:autoSpaceDN w:val="0"/>
              <w:adjustRightInd w:val="0"/>
              <w:jc w:val="center"/>
              <w:rPr>
                <w:sz w:val="18"/>
                <w:szCs w:val="18"/>
              </w:rPr>
            </w:pPr>
          </w:p>
        </w:tc>
        <w:tc>
          <w:tcPr>
            <w:tcW w:w="850"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autoSpaceDE w:val="0"/>
              <w:autoSpaceDN w:val="0"/>
              <w:adjustRightInd w:val="0"/>
              <w:jc w:val="center"/>
              <w:rPr>
                <w:sz w:val="18"/>
                <w:szCs w:val="18"/>
              </w:rPr>
            </w:pPr>
          </w:p>
        </w:tc>
        <w:tc>
          <w:tcPr>
            <w:tcW w:w="850" w:type="dxa"/>
          </w:tcPr>
          <w:p w:rsidR="00DF1563" w:rsidRPr="00B8310F" w:rsidRDefault="00DF1563" w:rsidP="001E0FE4">
            <w:pPr>
              <w:autoSpaceDE w:val="0"/>
              <w:autoSpaceDN w:val="0"/>
              <w:adjustRightInd w:val="0"/>
              <w:jc w:val="center"/>
              <w:rPr>
                <w:sz w:val="18"/>
                <w:szCs w:val="18"/>
              </w:rPr>
            </w:pP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jc w:val="center"/>
              <w:rPr>
                <w:sz w:val="18"/>
                <w:szCs w:val="18"/>
              </w:rPr>
            </w:pPr>
          </w:p>
        </w:tc>
        <w:tc>
          <w:tcPr>
            <w:tcW w:w="862" w:type="dxa"/>
            <w:vMerge/>
          </w:tcPr>
          <w:p w:rsidR="00DF1563" w:rsidRPr="00B8310F" w:rsidRDefault="00DF1563" w:rsidP="001E0FE4">
            <w:pPr>
              <w:autoSpaceDE w:val="0"/>
              <w:autoSpaceDN w:val="0"/>
              <w:adjustRightInd w:val="0"/>
              <w:jc w:val="center"/>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внебюджетные источники</w:t>
            </w:r>
          </w:p>
        </w:tc>
        <w:tc>
          <w:tcPr>
            <w:tcW w:w="869" w:type="dxa"/>
          </w:tcPr>
          <w:p w:rsidR="00DF1563" w:rsidRPr="00B8310F" w:rsidRDefault="00DF1563" w:rsidP="001E0FE4">
            <w:pPr>
              <w:autoSpaceDE w:val="0"/>
              <w:autoSpaceDN w:val="0"/>
              <w:adjustRightInd w:val="0"/>
              <w:jc w:val="center"/>
              <w:rPr>
                <w:sz w:val="18"/>
                <w:szCs w:val="18"/>
              </w:rPr>
            </w:pPr>
          </w:p>
        </w:tc>
        <w:tc>
          <w:tcPr>
            <w:tcW w:w="858"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autoSpaceDE w:val="0"/>
              <w:autoSpaceDN w:val="0"/>
              <w:adjustRightInd w:val="0"/>
              <w:jc w:val="center"/>
              <w:rPr>
                <w:sz w:val="18"/>
                <w:szCs w:val="18"/>
              </w:rPr>
            </w:pPr>
          </w:p>
        </w:tc>
        <w:tc>
          <w:tcPr>
            <w:tcW w:w="850" w:type="dxa"/>
          </w:tcPr>
          <w:p w:rsidR="00DF1563" w:rsidRPr="00B8310F" w:rsidRDefault="00DF1563" w:rsidP="001E0FE4">
            <w:pPr>
              <w:autoSpaceDE w:val="0"/>
              <w:autoSpaceDN w:val="0"/>
              <w:adjustRightInd w:val="0"/>
              <w:jc w:val="center"/>
              <w:rPr>
                <w:sz w:val="18"/>
                <w:szCs w:val="18"/>
              </w:rPr>
            </w:pPr>
          </w:p>
        </w:tc>
        <w:tc>
          <w:tcPr>
            <w:tcW w:w="851" w:type="dxa"/>
          </w:tcPr>
          <w:p w:rsidR="00DF1563" w:rsidRPr="00B8310F" w:rsidRDefault="00DF1563" w:rsidP="001E0FE4">
            <w:pPr>
              <w:autoSpaceDE w:val="0"/>
              <w:autoSpaceDN w:val="0"/>
              <w:adjustRightInd w:val="0"/>
              <w:jc w:val="center"/>
              <w:rPr>
                <w:sz w:val="18"/>
                <w:szCs w:val="18"/>
              </w:rPr>
            </w:pPr>
          </w:p>
        </w:tc>
        <w:tc>
          <w:tcPr>
            <w:tcW w:w="850" w:type="dxa"/>
          </w:tcPr>
          <w:p w:rsidR="00DF1563" w:rsidRPr="00B8310F" w:rsidRDefault="00DF1563" w:rsidP="001E0FE4">
            <w:pPr>
              <w:autoSpaceDE w:val="0"/>
              <w:autoSpaceDN w:val="0"/>
              <w:adjustRightInd w:val="0"/>
              <w:jc w:val="center"/>
              <w:rPr>
                <w:sz w:val="18"/>
                <w:szCs w:val="18"/>
              </w:rPr>
            </w:pPr>
          </w:p>
        </w:tc>
      </w:tr>
      <w:tr w:rsidR="00DF1563" w:rsidRPr="00B8310F" w:rsidTr="001E0FE4">
        <w:trPr>
          <w:tblCellSpacing w:w="5" w:type="nil"/>
          <w:jc w:val="center"/>
        </w:trPr>
        <w:tc>
          <w:tcPr>
            <w:tcW w:w="437" w:type="dxa"/>
            <w:vMerge w:val="restart"/>
          </w:tcPr>
          <w:p w:rsidR="00DF1563" w:rsidRPr="00B8310F" w:rsidRDefault="00DF1563" w:rsidP="001E0FE4">
            <w:pPr>
              <w:autoSpaceDE w:val="0"/>
              <w:autoSpaceDN w:val="0"/>
              <w:adjustRightInd w:val="0"/>
              <w:jc w:val="center"/>
              <w:rPr>
                <w:sz w:val="18"/>
                <w:szCs w:val="18"/>
              </w:rPr>
            </w:pPr>
            <w:r w:rsidRPr="00B8310F">
              <w:rPr>
                <w:sz w:val="18"/>
                <w:szCs w:val="18"/>
              </w:rPr>
              <w:t>3</w:t>
            </w:r>
          </w:p>
        </w:tc>
        <w:tc>
          <w:tcPr>
            <w:tcW w:w="862" w:type="dxa"/>
            <w:vMerge w:val="restart"/>
          </w:tcPr>
          <w:p w:rsidR="00DF1563" w:rsidRPr="00B8310F" w:rsidRDefault="00DF1563" w:rsidP="001E0FE4">
            <w:pPr>
              <w:autoSpaceDE w:val="0"/>
              <w:autoSpaceDN w:val="0"/>
              <w:adjustRightInd w:val="0"/>
              <w:rPr>
                <w:sz w:val="18"/>
                <w:szCs w:val="18"/>
              </w:rPr>
            </w:pPr>
            <w:r w:rsidRPr="00B8310F">
              <w:rPr>
                <w:sz w:val="18"/>
                <w:szCs w:val="18"/>
              </w:rPr>
              <w:t>Подпрограмма 3</w:t>
            </w:r>
          </w:p>
        </w:tc>
        <w:tc>
          <w:tcPr>
            <w:tcW w:w="1795" w:type="dxa"/>
            <w:vMerge w:val="restart"/>
          </w:tcPr>
          <w:p w:rsidR="00DF1563" w:rsidRPr="00B8310F" w:rsidRDefault="00DF1563" w:rsidP="001E0FE4">
            <w:pPr>
              <w:autoSpaceDE w:val="0"/>
              <w:autoSpaceDN w:val="0"/>
              <w:adjustRightInd w:val="0"/>
              <w:rPr>
                <w:sz w:val="18"/>
                <w:szCs w:val="18"/>
              </w:rPr>
            </w:pPr>
            <w:r w:rsidRPr="00B8310F">
              <w:rPr>
                <w:sz w:val="18"/>
                <w:szCs w:val="18"/>
              </w:rPr>
              <w:t xml:space="preserve">Территориальное планирование и градостроительное зонирование населенных пунктов Мошковского сельсовета Бековского района Пензенской области </w:t>
            </w:r>
          </w:p>
        </w:tc>
        <w:tc>
          <w:tcPr>
            <w:tcW w:w="1984" w:type="dxa"/>
          </w:tcPr>
          <w:p w:rsidR="00DF1563" w:rsidRPr="00B8310F" w:rsidRDefault="00DF1563" w:rsidP="001E0FE4">
            <w:pPr>
              <w:autoSpaceDE w:val="0"/>
              <w:autoSpaceDN w:val="0"/>
              <w:adjustRightInd w:val="0"/>
              <w:rPr>
                <w:sz w:val="18"/>
                <w:szCs w:val="18"/>
              </w:rPr>
            </w:pPr>
            <w:r w:rsidRPr="00B8310F">
              <w:rPr>
                <w:sz w:val="18"/>
                <w:szCs w:val="18"/>
              </w:rPr>
              <w:t xml:space="preserve">всего </w:t>
            </w:r>
          </w:p>
        </w:tc>
        <w:tc>
          <w:tcPr>
            <w:tcW w:w="869" w:type="dxa"/>
          </w:tcPr>
          <w:p w:rsidR="00DF1563" w:rsidRPr="00B8310F" w:rsidRDefault="00DF1563" w:rsidP="001E0FE4">
            <w:pPr>
              <w:jc w:val="center"/>
              <w:rPr>
                <w:sz w:val="18"/>
                <w:szCs w:val="18"/>
              </w:rPr>
            </w:pPr>
            <w:r w:rsidRPr="00B8310F">
              <w:rPr>
                <w:sz w:val="18"/>
                <w:szCs w:val="18"/>
              </w:rPr>
              <w:t>0,000</w:t>
            </w:r>
          </w:p>
        </w:tc>
        <w:tc>
          <w:tcPr>
            <w:tcW w:w="858"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jc w:val="center"/>
              <w:rPr>
                <w:sz w:val="18"/>
                <w:szCs w:val="18"/>
              </w:rPr>
            </w:pPr>
            <w:r w:rsidRPr="00B8310F">
              <w:rPr>
                <w:sz w:val="18"/>
                <w:szCs w:val="18"/>
              </w:rPr>
              <w:t>0,000</w:t>
            </w:r>
          </w:p>
        </w:tc>
        <w:tc>
          <w:tcPr>
            <w:tcW w:w="850" w:type="dxa"/>
          </w:tcPr>
          <w:p w:rsidR="00DF1563" w:rsidRPr="00B8310F" w:rsidRDefault="00DF1563" w:rsidP="001E0FE4">
            <w:pPr>
              <w:jc w:val="center"/>
              <w:rPr>
                <w:sz w:val="18"/>
                <w:szCs w:val="18"/>
              </w:rPr>
            </w:pPr>
            <w:r w:rsidRPr="00B8310F">
              <w:rPr>
                <w:sz w:val="18"/>
                <w:szCs w:val="18"/>
              </w:rPr>
              <w:t>0,000</w:t>
            </w:r>
          </w:p>
        </w:tc>
        <w:tc>
          <w:tcPr>
            <w:tcW w:w="851" w:type="dxa"/>
          </w:tcPr>
          <w:p w:rsidR="00DF1563" w:rsidRPr="00B8310F" w:rsidRDefault="00DF1563" w:rsidP="001E0FE4">
            <w:pPr>
              <w:jc w:val="center"/>
              <w:rPr>
                <w:sz w:val="18"/>
                <w:szCs w:val="18"/>
              </w:rPr>
            </w:pPr>
            <w:r w:rsidRPr="00B8310F">
              <w:rPr>
                <w:sz w:val="18"/>
                <w:szCs w:val="18"/>
              </w:rPr>
              <w:t>0,000</w:t>
            </w:r>
          </w:p>
        </w:tc>
        <w:tc>
          <w:tcPr>
            <w:tcW w:w="850" w:type="dxa"/>
          </w:tcPr>
          <w:p w:rsidR="00DF1563" w:rsidRPr="00B8310F" w:rsidRDefault="00DF1563" w:rsidP="001E0FE4">
            <w:pPr>
              <w:jc w:val="center"/>
              <w:rPr>
                <w:sz w:val="18"/>
                <w:szCs w:val="18"/>
              </w:rPr>
            </w:pPr>
            <w:r w:rsidRPr="00B8310F">
              <w:rPr>
                <w:sz w:val="18"/>
                <w:szCs w:val="18"/>
              </w:rPr>
              <w:t>0,000</w:t>
            </w: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autoSpaceDE w:val="0"/>
              <w:autoSpaceDN w:val="0"/>
              <w:adjustRightInd w:val="0"/>
              <w:rPr>
                <w:sz w:val="18"/>
                <w:szCs w:val="18"/>
              </w:rPr>
            </w:pPr>
            <w:r w:rsidRPr="00B8310F">
              <w:rPr>
                <w:sz w:val="18"/>
                <w:szCs w:val="18"/>
              </w:rPr>
              <w:t xml:space="preserve">бюджет Мошковского сельсовета Бековского района Пензенской области </w:t>
            </w:r>
          </w:p>
        </w:tc>
        <w:tc>
          <w:tcPr>
            <w:tcW w:w="869" w:type="dxa"/>
          </w:tcPr>
          <w:p w:rsidR="00DF1563" w:rsidRPr="00B8310F" w:rsidRDefault="00DF1563" w:rsidP="001E0FE4">
            <w:pPr>
              <w:jc w:val="center"/>
              <w:rPr>
                <w:sz w:val="18"/>
                <w:szCs w:val="18"/>
              </w:rPr>
            </w:pPr>
            <w:r w:rsidRPr="00B8310F">
              <w:rPr>
                <w:sz w:val="18"/>
                <w:szCs w:val="18"/>
              </w:rPr>
              <w:t>0,000</w:t>
            </w:r>
          </w:p>
        </w:tc>
        <w:tc>
          <w:tcPr>
            <w:tcW w:w="858"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jc w:val="center"/>
              <w:rPr>
                <w:sz w:val="18"/>
                <w:szCs w:val="18"/>
              </w:rPr>
            </w:pPr>
            <w:r w:rsidRPr="00B8310F">
              <w:rPr>
                <w:sz w:val="18"/>
                <w:szCs w:val="18"/>
              </w:rPr>
              <w:t>0,000</w:t>
            </w:r>
          </w:p>
        </w:tc>
        <w:tc>
          <w:tcPr>
            <w:tcW w:w="850" w:type="dxa"/>
          </w:tcPr>
          <w:p w:rsidR="00DF1563" w:rsidRPr="00B8310F" w:rsidRDefault="00DF1563" w:rsidP="001E0FE4">
            <w:pPr>
              <w:jc w:val="center"/>
              <w:rPr>
                <w:sz w:val="18"/>
                <w:szCs w:val="18"/>
              </w:rPr>
            </w:pPr>
            <w:r w:rsidRPr="00B8310F">
              <w:rPr>
                <w:sz w:val="18"/>
                <w:szCs w:val="18"/>
              </w:rPr>
              <w:t>0,000</w:t>
            </w:r>
          </w:p>
        </w:tc>
        <w:tc>
          <w:tcPr>
            <w:tcW w:w="851" w:type="dxa"/>
          </w:tcPr>
          <w:p w:rsidR="00DF1563" w:rsidRPr="00B8310F" w:rsidRDefault="00DF1563" w:rsidP="001E0FE4">
            <w:pPr>
              <w:jc w:val="center"/>
              <w:rPr>
                <w:sz w:val="18"/>
                <w:szCs w:val="18"/>
              </w:rPr>
            </w:pPr>
            <w:r w:rsidRPr="00B8310F">
              <w:rPr>
                <w:sz w:val="18"/>
                <w:szCs w:val="18"/>
              </w:rPr>
              <w:t>0,000</w:t>
            </w:r>
          </w:p>
        </w:tc>
        <w:tc>
          <w:tcPr>
            <w:tcW w:w="850" w:type="dxa"/>
          </w:tcPr>
          <w:p w:rsidR="00DF1563" w:rsidRPr="00B8310F" w:rsidRDefault="00DF1563" w:rsidP="001E0FE4">
            <w:pPr>
              <w:jc w:val="center"/>
              <w:rPr>
                <w:sz w:val="18"/>
                <w:szCs w:val="18"/>
              </w:rPr>
            </w:pPr>
            <w:r w:rsidRPr="00B8310F">
              <w:rPr>
                <w:sz w:val="18"/>
                <w:szCs w:val="18"/>
              </w:rPr>
              <w:t>0,000</w:t>
            </w: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бюджет Пензенской области</w:t>
            </w:r>
          </w:p>
        </w:tc>
        <w:tc>
          <w:tcPr>
            <w:tcW w:w="869" w:type="dxa"/>
          </w:tcPr>
          <w:p w:rsidR="00DF1563" w:rsidRPr="00B8310F" w:rsidRDefault="00DF1563" w:rsidP="001E0FE4">
            <w:pPr>
              <w:jc w:val="center"/>
              <w:rPr>
                <w:sz w:val="18"/>
                <w:szCs w:val="18"/>
              </w:rPr>
            </w:pPr>
          </w:p>
        </w:tc>
        <w:tc>
          <w:tcPr>
            <w:tcW w:w="858"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 xml:space="preserve">федеральный бюджет </w:t>
            </w:r>
          </w:p>
        </w:tc>
        <w:tc>
          <w:tcPr>
            <w:tcW w:w="869" w:type="dxa"/>
          </w:tcPr>
          <w:p w:rsidR="00DF1563" w:rsidRPr="00B8310F" w:rsidRDefault="00DF1563" w:rsidP="001E0FE4">
            <w:pPr>
              <w:jc w:val="center"/>
              <w:rPr>
                <w:sz w:val="18"/>
                <w:szCs w:val="18"/>
              </w:rPr>
            </w:pPr>
          </w:p>
        </w:tc>
        <w:tc>
          <w:tcPr>
            <w:tcW w:w="858"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внебюджетные источники</w:t>
            </w:r>
          </w:p>
        </w:tc>
        <w:tc>
          <w:tcPr>
            <w:tcW w:w="869" w:type="dxa"/>
          </w:tcPr>
          <w:p w:rsidR="00DF1563" w:rsidRPr="00B8310F" w:rsidRDefault="00DF1563" w:rsidP="001E0FE4">
            <w:pPr>
              <w:jc w:val="center"/>
              <w:rPr>
                <w:sz w:val="18"/>
                <w:szCs w:val="18"/>
              </w:rPr>
            </w:pPr>
          </w:p>
        </w:tc>
        <w:tc>
          <w:tcPr>
            <w:tcW w:w="858"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blCellSpacing w:w="5" w:type="nil"/>
          <w:jc w:val="center"/>
        </w:trPr>
        <w:tc>
          <w:tcPr>
            <w:tcW w:w="437" w:type="dxa"/>
            <w:vMerge w:val="restart"/>
          </w:tcPr>
          <w:p w:rsidR="00DF1563" w:rsidRPr="00B8310F" w:rsidRDefault="00DF1563" w:rsidP="001E0FE4">
            <w:pPr>
              <w:autoSpaceDE w:val="0"/>
              <w:autoSpaceDN w:val="0"/>
              <w:adjustRightInd w:val="0"/>
              <w:rPr>
                <w:sz w:val="18"/>
                <w:szCs w:val="18"/>
              </w:rPr>
            </w:pPr>
            <w:r w:rsidRPr="00B8310F">
              <w:rPr>
                <w:sz w:val="18"/>
                <w:szCs w:val="18"/>
              </w:rPr>
              <w:t>3.1</w:t>
            </w:r>
          </w:p>
        </w:tc>
        <w:tc>
          <w:tcPr>
            <w:tcW w:w="862" w:type="dxa"/>
            <w:vMerge w:val="restart"/>
          </w:tcPr>
          <w:p w:rsidR="00DF1563" w:rsidRPr="00B8310F" w:rsidRDefault="00DF1563" w:rsidP="001E0FE4">
            <w:pPr>
              <w:autoSpaceDE w:val="0"/>
              <w:autoSpaceDN w:val="0"/>
              <w:adjustRightInd w:val="0"/>
              <w:rPr>
                <w:sz w:val="18"/>
                <w:szCs w:val="18"/>
              </w:rPr>
            </w:pPr>
            <w:r w:rsidRPr="00B8310F">
              <w:rPr>
                <w:sz w:val="18"/>
                <w:szCs w:val="18"/>
              </w:rPr>
              <w:t>Основное мероприятие</w:t>
            </w:r>
          </w:p>
        </w:tc>
        <w:tc>
          <w:tcPr>
            <w:tcW w:w="1795" w:type="dxa"/>
            <w:vMerge w:val="restart"/>
          </w:tcPr>
          <w:p w:rsidR="00DF1563" w:rsidRPr="00B8310F" w:rsidRDefault="00DF1563" w:rsidP="001E0FE4">
            <w:pPr>
              <w:autoSpaceDE w:val="0"/>
              <w:autoSpaceDN w:val="0"/>
              <w:adjustRightInd w:val="0"/>
              <w:rPr>
                <w:sz w:val="18"/>
                <w:szCs w:val="18"/>
              </w:rPr>
            </w:pPr>
            <w:r w:rsidRPr="00B8310F">
              <w:rPr>
                <w:sz w:val="18"/>
                <w:szCs w:val="18"/>
              </w:rPr>
              <w:t>Мероприятие по градостроительному зонированию территорий Мошковского сельсовета Бековского района Пензенской области</w:t>
            </w:r>
          </w:p>
        </w:tc>
        <w:tc>
          <w:tcPr>
            <w:tcW w:w="1984" w:type="dxa"/>
          </w:tcPr>
          <w:p w:rsidR="00DF1563" w:rsidRPr="00B8310F" w:rsidRDefault="00DF1563" w:rsidP="001E0FE4">
            <w:pPr>
              <w:autoSpaceDE w:val="0"/>
              <w:autoSpaceDN w:val="0"/>
              <w:adjustRightInd w:val="0"/>
              <w:rPr>
                <w:sz w:val="18"/>
                <w:szCs w:val="18"/>
              </w:rPr>
            </w:pPr>
            <w:r w:rsidRPr="00B8310F">
              <w:rPr>
                <w:sz w:val="18"/>
                <w:szCs w:val="18"/>
              </w:rPr>
              <w:t xml:space="preserve">всего </w:t>
            </w:r>
          </w:p>
        </w:tc>
        <w:tc>
          <w:tcPr>
            <w:tcW w:w="869" w:type="dxa"/>
          </w:tcPr>
          <w:p w:rsidR="00DF1563" w:rsidRPr="00B8310F" w:rsidRDefault="00DF1563" w:rsidP="001E0FE4">
            <w:pPr>
              <w:jc w:val="center"/>
              <w:rPr>
                <w:sz w:val="18"/>
                <w:szCs w:val="18"/>
              </w:rPr>
            </w:pPr>
            <w:r w:rsidRPr="00B8310F">
              <w:rPr>
                <w:sz w:val="18"/>
                <w:szCs w:val="18"/>
              </w:rPr>
              <w:t>0,000</w:t>
            </w:r>
          </w:p>
        </w:tc>
        <w:tc>
          <w:tcPr>
            <w:tcW w:w="858"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jc w:val="center"/>
              <w:rPr>
                <w:sz w:val="18"/>
                <w:szCs w:val="18"/>
              </w:rPr>
            </w:pPr>
            <w:r w:rsidRPr="00B8310F">
              <w:rPr>
                <w:sz w:val="18"/>
                <w:szCs w:val="18"/>
              </w:rPr>
              <w:t>0,000</w:t>
            </w:r>
          </w:p>
        </w:tc>
        <w:tc>
          <w:tcPr>
            <w:tcW w:w="850" w:type="dxa"/>
          </w:tcPr>
          <w:p w:rsidR="00DF1563" w:rsidRPr="00B8310F" w:rsidRDefault="00DF1563" w:rsidP="001E0FE4">
            <w:pPr>
              <w:jc w:val="center"/>
              <w:rPr>
                <w:sz w:val="18"/>
                <w:szCs w:val="18"/>
              </w:rPr>
            </w:pPr>
            <w:r w:rsidRPr="00B8310F">
              <w:rPr>
                <w:sz w:val="18"/>
                <w:szCs w:val="18"/>
              </w:rPr>
              <w:t>0,000</w:t>
            </w:r>
          </w:p>
        </w:tc>
        <w:tc>
          <w:tcPr>
            <w:tcW w:w="851" w:type="dxa"/>
          </w:tcPr>
          <w:p w:rsidR="00DF1563" w:rsidRPr="00B8310F" w:rsidRDefault="00DF1563" w:rsidP="001E0FE4">
            <w:pPr>
              <w:jc w:val="center"/>
              <w:rPr>
                <w:sz w:val="18"/>
                <w:szCs w:val="18"/>
              </w:rPr>
            </w:pPr>
            <w:r w:rsidRPr="00B8310F">
              <w:rPr>
                <w:sz w:val="18"/>
                <w:szCs w:val="18"/>
              </w:rPr>
              <w:t>0,000</w:t>
            </w:r>
          </w:p>
        </w:tc>
        <w:tc>
          <w:tcPr>
            <w:tcW w:w="850" w:type="dxa"/>
          </w:tcPr>
          <w:p w:rsidR="00DF1563" w:rsidRPr="00B8310F" w:rsidRDefault="00DF1563" w:rsidP="001E0FE4">
            <w:pPr>
              <w:jc w:val="center"/>
              <w:rPr>
                <w:sz w:val="18"/>
                <w:szCs w:val="18"/>
              </w:rPr>
            </w:pPr>
            <w:r w:rsidRPr="00B8310F">
              <w:rPr>
                <w:sz w:val="18"/>
                <w:szCs w:val="18"/>
              </w:rPr>
              <w:t>0,000</w:t>
            </w: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autoSpaceDE w:val="0"/>
              <w:autoSpaceDN w:val="0"/>
              <w:adjustRightInd w:val="0"/>
              <w:rPr>
                <w:sz w:val="18"/>
                <w:szCs w:val="18"/>
              </w:rPr>
            </w:pPr>
            <w:r w:rsidRPr="00B8310F">
              <w:rPr>
                <w:sz w:val="18"/>
                <w:szCs w:val="18"/>
              </w:rPr>
              <w:t xml:space="preserve">бюджет Мошковского сельсовета Бековского района Пензенской области </w:t>
            </w:r>
          </w:p>
        </w:tc>
        <w:tc>
          <w:tcPr>
            <w:tcW w:w="869" w:type="dxa"/>
          </w:tcPr>
          <w:p w:rsidR="00DF1563" w:rsidRPr="00B8310F" w:rsidRDefault="00DF1563" w:rsidP="001E0FE4">
            <w:pPr>
              <w:jc w:val="center"/>
              <w:rPr>
                <w:sz w:val="18"/>
                <w:szCs w:val="18"/>
              </w:rPr>
            </w:pPr>
            <w:r w:rsidRPr="00B8310F">
              <w:rPr>
                <w:sz w:val="18"/>
                <w:szCs w:val="18"/>
              </w:rPr>
              <w:t>0,000</w:t>
            </w:r>
          </w:p>
        </w:tc>
        <w:tc>
          <w:tcPr>
            <w:tcW w:w="858"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jc w:val="center"/>
              <w:rPr>
                <w:sz w:val="18"/>
                <w:szCs w:val="18"/>
              </w:rPr>
            </w:pPr>
            <w:r w:rsidRPr="00B8310F">
              <w:rPr>
                <w:sz w:val="18"/>
                <w:szCs w:val="18"/>
              </w:rPr>
              <w:t>0,000</w:t>
            </w:r>
          </w:p>
        </w:tc>
        <w:tc>
          <w:tcPr>
            <w:tcW w:w="850" w:type="dxa"/>
          </w:tcPr>
          <w:p w:rsidR="00DF1563" w:rsidRPr="00B8310F" w:rsidRDefault="00DF1563" w:rsidP="001E0FE4">
            <w:pPr>
              <w:jc w:val="center"/>
              <w:rPr>
                <w:sz w:val="18"/>
                <w:szCs w:val="18"/>
              </w:rPr>
            </w:pPr>
            <w:r w:rsidRPr="00B8310F">
              <w:rPr>
                <w:sz w:val="18"/>
                <w:szCs w:val="18"/>
              </w:rPr>
              <w:t>0,000</w:t>
            </w:r>
          </w:p>
        </w:tc>
        <w:tc>
          <w:tcPr>
            <w:tcW w:w="851" w:type="dxa"/>
          </w:tcPr>
          <w:p w:rsidR="00DF1563" w:rsidRPr="00B8310F" w:rsidRDefault="00DF1563" w:rsidP="001E0FE4">
            <w:pPr>
              <w:jc w:val="center"/>
              <w:rPr>
                <w:sz w:val="18"/>
                <w:szCs w:val="18"/>
              </w:rPr>
            </w:pPr>
            <w:r w:rsidRPr="00B8310F">
              <w:rPr>
                <w:sz w:val="18"/>
                <w:szCs w:val="18"/>
              </w:rPr>
              <w:t>0,000</w:t>
            </w:r>
          </w:p>
        </w:tc>
        <w:tc>
          <w:tcPr>
            <w:tcW w:w="850" w:type="dxa"/>
          </w:tcPr>
          <w:p w:rsidR="00DF1563" w:rsidRPr="00B8310F" w:rsidRDefault="00DF1563" w:rsidP="001E0FE4">
            <w:pPr>
              <w:jc w:val="center"/>
              <w:rPr>
                <w:sz w:val="18"/>
                <w:szCs w:val="18"/>
              </w:rPr>
            </w:pPr>
            <w:r w:rsidRPr="00B8310F">
              <w:rPr>
                <w:sz w:val="18"/>
                <w:szCs w:val="18"/>
              </w:rPr>
              <w:t>0,000</w:t>
            </w: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бюджет Пензенской области</w:t>
            </w:r>
          </w:p>
        </w:tc>
        <w:tc>
          <w:tcPr>
            <w:tcW w:w="869" w:type="dxa"/>
          </w:tcPr>
          <w:p w:rsidR="00DF1563" w:rsidRPr="00B8310F" w:rsidRDefault="00DF1563" w:rsidP="001E0FE4">
            <w:pPr>
              <w:jc w:val="center"/>
              <w:rPr>
                <w:sz w:val="18"/>
                <w:szCs w:val="18"/>
              </w:rPr>
            </w:pPr>
          </w:p>
        </w:tc>
        <w:tc>
          <w:tcPr>
            <w:tcW w:w="858"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 xml:space="preserve">федеральный бюджет </w:t>
            </w:r>
          </w:p>
        </w:tc>
        <w:tc>
          <w:tcPr>
            <w:tcW w:w="869" w:type="dxa"/>
          </w:tcPr>
          <w:p w:rsidR="00DF1563" w:rsidRPr="00B8310F" w:rsidRDefault="00DF1563" w:rsidP="001E0FE4">
            <w:pPr>
              <w:jc w:val="center"/>
              <w:rPr>
                <w:sz w:val="18"/>
                <w:szCs w:val="18"/>
              </w:rPr>
            </w:pPr>
          </w:p>
        </w:tc>
        <w:tc>
          <w:tcPr>
            <w:tcW w:w="858"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внебюджетные источники</w:t>
            </w:r>
          </w:p>
        </w:tc>
        <w:tc>
          <w:tcPr>
            <w:tcW w:w="869" w:type="dxa"/>
          </w:tcPr>
          <w:p w:rsidR="00DF1563" w:rsidRPr="00B8310F" w:rsidRDefault="00DF1563" w:rsidP="001E0FE4">
            <w:pPr>
              <w:jc w:val="center"/>
              <w:rPr>
                <w:sz w:val="18"/>
                <w:szCs w:val="18"/>
              </w:rPr>
            </w:pPr>
          </w:p>
        </w:tc>
        <w:tc>
          <w:tcPr>
            <w:tcW w:w="858"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blCellSpacing w:w="5" w:type="nil"/>
          <w:jc w:val="center"/>
        </w:trPr>
        <w:tc>
          <w:tcPr>
            <w:tcW w:w="437" w:type="dxa"/>
            <w:vMerge w:val="restart"/>
          </w:tcPr>
          <w:p w:rsidR="00DF1563" w:rsidRPr="00B8310F" w:rsidRDefault="00DF1563" w:rsidP="001E0FE4">
            <w:pPr>
              <w:autoSpaceDE w:val="0"/>
              <w:autoSpaceDN w:val="0"/>
              <w:adjustRightInd w:val="0"/>
              <w:rPr>
                <w:sz w:val="18"/>
                <w:szCs w:val="18"/>
              </w:rPr>
            </w:pPr>
            <w:r w:rsidRPr="00B8310F">
              <w:rPr>
                <w:sz w:val="18"/>
                <w:szCs w:val="18"/>
              </w:rPr>
              <w:t>3.2</w:t>
            </w:r>
          </w:p>
        </w:tc>
        <w:tc>
          <w:tcPr>
            <w:tcW w:w="862" w:type="dxa"/>
            <w:vMerge w:val="restart"/>
          </w:tcPr>
          <w:p w:rsidR="00DF1563" w:rsidRPr="00B8310F" w:rsidRDefault="00DF1563" w:rsidP="001E0FE4">
            <w:pPr>
              <w:autoSpaceDE w:val="0"/>
              <w:autoSpaceDN w:val="0"/>
              <w:adjustRightInd w:val="0"/>
              <w:rPr>
                <w:sz w:val="18"/>
                <w:szCs w:val="18"/>
              </w:rPr>
            </w:pPr>
            <w:r w:rsidRPr="00B8310F">
              <w:rPr>
                <w:sz w:val="18"/>
                <w:szCs w:val="18"/>
              </w:rPr>
              <w:t>Основное мероприятие</w:t>
            </w:r>
          </w:p>
        </w:tc>
        <w:tc>
          <w:tcPr>
            <w:tcW w:w="1795" w:type="dxa"/>
            <w:vMerge w:val="restart"/>
          </w:tcPr>
          <w:p w:rsidR="00DF1563" w:rsidRPr="00B8310F" w:rsidRDefault="00DF1563" w:rsidP="001E0FE4">
            <w:pPr>
              <w:autoSpaceDE w:val="0"/>
              <w:autoSpaceDN w:val="0"/>
              <w:adjustRightInd w:val="0"/>
              <w:rPr>
                <w:sz w:val="18"/>
                <w:szCs w:val="18"/>
              </w:rPr>
            </w:pPr>
            <w:r w:rsidRPr="00B8310F">
              <w:rPr>
                <w:sz w:val="18"/>
                <w:szCs w:val="18"/>
              </w:rPr>
              <w:t>Мероприятия по территориальному планированию территорий Мошковского сельсовета Бековского района Пензенской области</w:t>
            </w:r>
          </w:p>
        </w:tc>
        <w:tc>
          <w:tcPr>
            <w:tcW w:w="1984" w:type="dxa"/>
          </w:tcPr>
          <w:p w:rsidR="00DF1563" w:rsidRPr="00B8310F" w:rsidRDefault="00DF1563" w:rsidP="001E0FE4">
            <w:pPr>
              <w:autoSpaceDE w:val="0"/>
              <w:autoSpaceDN w:val="0"/>
              <w:adjustRightInd w:val="0"/>
              <w:rPr>
                <w:sz w:val="18"/>
                <w:szCs w:val="18"/>
              </w:rPr>
            </w:pPr>
            <w:r w:rsidRPr="00B8310F">
              <w:rPr>
                <w:sz w:val="18"/>
                <w:szCs w:val="18"/>
              </w:rPr>
              <w:t xml:space="preserve">всего </w:t>
            </w:r>
          </w:p>
        </w:tc>
        <w:tc>
          <w:tcPr>
            <w:tcW w:w="869" w:type="dxa"/>
          </w:tcPr>
          <w:p w:rsidR="00DF1563" w:rsidRPr="00B8310F" w:rsidRDefault="00DF1563" w:rsidP="001E0FE4">
            <w:pPr>
              <w:jc w:val="center"/>
              <w:rPr>
                <w:sz w:val="18"/>
                <w:szCs w:val="18"/>
              </w:rPr>
            </w:pPr>
            <w:r w:rsidRPr="00B8310F">
              <w:rPr>
                <w:sz w:val="18"/>
                <w:szCs w:val="18"/>
              </w:rPr>
              <w:t>0,000</w:t>
            </w:r>
          </w:p>
        </w:tc>
        <w:tc>
          <w:tcPr>
            <w:tcW w:w="858"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jc w:val="center"/>
              <w:rPr>
                <w:sz w:val="18"/>
                <w:szCs w:val="18"/>
              </w:rPr>
            </w:pPr>
            <w:r w:rsidRPr="00B8310F">
              <w:rPr>
                <w:sz w:val="18"/>
                <w:szCs w:val="18"/>
              </w:rPr>
              <w:t>0,000</w:t>
            </w:r>
          </w:p>
        </w:tc>
        <w:tc>
          <w:tcPr>
            <w:tcW w:w="850" w:type="dxa"/>
          </w:tcPr>
          <w:p w:rsidR="00DF1563" w:rsidRPr="00B8310F" w:rsidRDefault="00DF1563" w:rsidP="001E0FE4">
            <w:pPr>
              <w:jc w:val="center"/>
              <w:rPr>
                <w:sz w:val="18"/>
                <w:szCs w:val="18"/>
              </w:rPr>
            </w:pPr>
            <w:r w:rsidRPr="00B8310F">
              <w:rPr>
                <w:sz w:val="18"/>
                <w:szCs w:val="18"/>
              </w:rPr>
              <w:t>0,000</w:t>
            </w:r>
          </w:p>
        </w:tc>
        <w:tc>
          <w:tcPr>
            <w:tcW w:w="851" w:type="dxa"/>
          </w:tcPr>
          <w:p w:rsidR="00DF1563" w:rsidRPr="00B8310F" w:rsidRDefault="00DF1563" w:rsidP="001E0FE4">
            <w:pPr>
              <w:jc w:val="center"/>
              <w:rPr>
                <w:sz w:val="18"/>
                <w:szCs w:val="18"/>
              </w:rPr>
            </w:pPr>
            <w:r w:rsidRPr="00B8310F">
              <w:rPr>
                <w:sz w:val="18"/>
                <w:szCs w:val="18"/>
              </w:rPr>
              <w:t>0,000</w:t>
            </w:r>
          </w:p>
        </w:tc>
        <w:tc>
          <w:tcPr>
            <w:tcW w:w="850" w:type="dxa"/>
          </w:tcPr>
          <w:p w:rsidR="00DF1563" w:rsidRPr="00B8310F" w:rsidRDefault="00DF1563" w:rsidP="001E0FE4">
            <w:pPr>
              <w:jc w:val="center"/>
              <w:rPr>
                <w:sz w:val="18"/>
                <w:szCs w:val="18"/>
              </w:rPr>
            </w:pPr>
            <w:r w:rsidRPr="00B8310F">
              <w:rPr>
                <w:sz w:val="18"/>
                <w:szCs w:val="18"/>
              </w:rPr>
              <w:t>0,000</w:t>
            </w: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autoSpaceDE w:val="0"/>
              <w:autoSpaceDN w:val="0"/>
              <w:adjustRightInd w:val="0"/>
              <w:rPr>
                <w:sz w:val="18"/>
                <w:szCs w:val="18"/>
              </w:rPr>
            </w:pPr>
            <w:r w:rsidRPr="00B8310F">
              <w:rPr>
                <w:sz w:val="18"/>
                <w:szCs w:val="18"/>
              </w:rPr>
              <w:t xml:space="preserve">бюджет Мошковского сельсовета Бековского района Пензенской области </w:t>
            </w:r>
          </w:p>
        </w:tc>
        <w:tc>
          <w:tcPr>
            <w:tcW w:w="869" w:type="dxa"/>
          </w:tcPr>
          <w:p w:rsidR="00DF1563" w:rsidRPr="00B8310F" w:rsidRDefault="00DF1563" w:rsidP="001E0FE4">
            <w:pPr>
              <w:jc w:val="center"/>
              <w:rPr>
                <w:sz w:val="18"/>
                <w:szCs w:val="18"/>
              </w:rPr>
            </w:pPr>
            <w:r w:rsidRPr="00B8310F">
              <w:rPr>
                <w:sz w:val="18"/>
                <w:szCs w:val="18"/>
              </w:rPr>
              <w:t>0,000</w:t>
            </w:r>
          </w:p>
        </w:tc>
        <w:tc>
          <w:tcPr>
            <w:tcW w:w="858"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jc w:val="center"/>
              <w:rPr>
                <w:sz w:val="18"/>
                <w:szCs w:val="18"/>
              </w:rPr>
            </w:pPr>
            <w:r w:rsidRPr="00B8310F">
              <w:rPr>
                <w:sz w:val="18"/>
                <w:szCs w:val="18"/>
              </w:rPr>
              <w:t>0,000</w:t>
            </w:r>
          </w:p>
        </w:tc>
        <w:tc>
          <w:tcPr>
            <w:tcW w:w="850" w:type="dxa"/>
          </w:tcPr>
          <w:p w:rsidR="00DF1563" w:rsidRPr="00B8310F" w:rsidRDefault="00DF1563" w:rsidP="001E0FE4">
            <w:pPr>
              <w:jc w:val="center"/>
              <w:rPr>
                <w:sz w:val="18"/>
                <w:szCs w:val="18"/>
              </w:rPr>
            </w:pPr>
            <w:r w:rsidRPr="00B8310F">
              <w:rPr>
                <w:sz w:val="18"/>
                <w:szCs w:val="18"/>
              </w:rPr>
              <w:t>0,000</w:t>
            </w:r>
          </w:p>
        </w:tc>
        <w:tc>
          <w:tcPr>
            <w:tcW w:w="851" w:type="dxa"/>
          </w:tcPr>
          <w:p w:rsidR="00DF1563" w:rsidRPr="00B8310F" w:rsidRDefault="00DF1563" w:rsidP="001E0FE4">
            <w:pPr>
              <w:jc w:val="center"/>
              <w:rPr>
                <w:sz w:val="18"/>
                <w:szCs w:val="18"/>
              </w:rPr>
            </w:pPr>
            <w:r w:rsidRPr="00B8310F">
              <w:rPr>
                <w:sz w:val="18"/>
                <w:szCs w:val="18"/>
              </w:rPr>
              <w:t>0,000</w:t>
            </w:r>
          </w:p>
        </w:tc>
        <w:tc>
          <w:tcPr>
            <w:tcW w:w="850" w:type="dxa"/>
          </w:tcPr>
          <w:p w:rsidR="00DF1563" w:rsidRPr="00B8310F" w:rsidRDefault="00DF1563" w:rsidP="001E0FE4">
            <w:pPr>
              <w:jc w:val="center"/>
              <w:rPr>
                <w:sz w:val="18"/>
                <w:szCs w:val="18"/>
              </w:rPr>
            </w:pPr>
            <w:r w:rsidRPr="00B8310F">
              <w:rPr>
                <w:sz w:val="18"/>
                <w:szCs w:val="18"/>
              </w:rPr>
              <w:t>0,000</w:t>
            </w: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бюджет Пензенской области</w:t>
            </w:r>
          </w:p>
        </w:tc>
        <w:tc>
          <w:tcPr>
            <w:tcW w:w="869" w:type="dxa"/>
          </w:tcPr>
          <w:p w:rsidR="00DF1563" w:rsidRPr="00B8310F" w:rsidRDefault="00DF1563" w:rsidP="001E0FE4">
            <w:pPr>
              <w:jc w:val="center"/>
              <w:rPr>
                <w:sz w:val="18"/>
                <w:szCs w:val="18"/>
              </w:rPr>
            </w:pPr>
          </w:p>
        </w:tc>
        <w:tc>
          <w:tcPr>
            <w:tcW w:w="858"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 xml:space="preserve">федеральный бюджет </w:t>
            </w:r>
          </w:p>
        </w:tc>
        <w:tc>
          <w:tcPr>
            <w:tcW w:w="869" w:type="dxa"/>
          </w:tcPr>
          <w:p w:rsidR="00DF1563" w:rsidRPr="00B8310F" w:rsidRDefault="00DF1563" w:rsidP="001E0FE4">
            <w:pPr>
              <w:jc w:val="center"/>
              <w:rPr>
                <w:sz w:val="18"/>
                <w:szCs w:val="18"/>
              </w:rPr>
            </w:pPr>
          </w:p>
        </w:tc>
        <w:tc>
          <w:tcPr>
            <w:tcW w:w="858"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внебюджетные источники</w:t>
            </w:r>
          </w:p>
        </w:tc>
        <w:tc>
          <w:tcPr>
            <w:tcW w:w="869" w:type="dxa"/>
          </w:tcPr>
          <w:p w:rsidR="00DF1563" w:rsidRPr="00B8310F" w:rsidRDefault="00DF1563" w:rsidP="001E0FE4">
            <w:pPr>
              <w:jc w:val="center"/>
              <w:rPr>
                <w:sz w:val="18"/>
                <w:szCs w:val="18"/>
              </w:rPr>
            </w:pPr>
          </w:p>
        </w:tc>
        <w:tc>
          <w:tcPr>
            <w:tcW w:w="858"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blCellSpacing w:w="5" w:type="nil"/>
          <w:jc w:val="center"/>
        </w:trPr>
        <w:tc>
          <w:tcPr>
            <w:tcW w:w="437" w:type="dxa"/>
            <w:vMerge w:val="restart"/>
          </w:tcPr>
          <w:p w:rsidR="00DF1563" w:rsidRPr="00B8310F" w:rsidRDefault="00DF1563" w:rsidP="001E0FE4">
            <w:pPr>
              <w:autoSpaceDE w:val="0"/>
              <w:autoSpaceDN w:val="0"/>
              <w:adjustRightInd w:val="0"/>
              <w:rPr>
                <w:sz w:val="18"/>
                <w:szCs w:val="18"/>
              </w:rPr>
            </w:pPr>
            <w:r w:rsidRPr="00B8310F">
              <w:rPr>
                <w:sz w:val="18"/>
                <w:szCs w:val="18"/>
              </w:rPr>
              <w:t>3.3</w:t>
            </w:r>
          </w:p>
        </w:tc>
        <w:tc>
          <w:tcPr>
            <w:tcW w:w="862" w:type="dxa"/>
            <w:vMerge w:val="restart"/>
          </w:tcPr>
          <w:p w:rsidR="00DF1563" w:rsidRPr="00B8310F" w:rsidRDefault="00DF1563" w:rsidP="001E0FE4">
            <w:pPr>
              <w:autoSpaceDE w:val="0"/>
              <w:autoSpaceDN w:val="0"/>
              <w:adjustRightInd w:val="0"/>
              <w:rPr>
                <w:sz w:val="18"/>
                <w:szCs w:val="18"/>
              </w:rPr>
            </w:pPr>
            <w:r w:rsidRPr="00B8310F">
              <w:rPr>
                <w:sz w:val="18"/>
                <w:szCs w:val="18"/>
              </w:rPr>
              <w:t>Основное мероприятие</w:t>
            </w:r>
          </w:p>
        </w:tc>
        <w:tc>
          <w:tcPr>
            <w:tcW w:w="1795" w:type="dxa"/>
            <w:vMerge w:val="restart"/>
          </w:tcPr>
          <w:p w:rsidR="00DF1563" w:rsidRPr="00B8310F" w:rsidRDefault="00DF1563" w:rsidP="001E0FE4">
            <w:pPr>
              <w:autoSpaceDE w:val="0"/>
              <w:autoSpaceDN w:val="0"/>
              <w:adjustRightInd w:val="0"/>
              <w:rPr>
                <w:sz w:val="18"/>
                <w:szCs w:val="18"/>
              </w:rPr>
            </w:pPr>
            <w:r w:rsidRPr="00B8310F">
              <w:rPr>
                <w:sz w:val="18"/>
                <w:szCs w:val="18"/>
              </w:rPr>
              <w:t>Мероприятия по выполнению кадастровых работ на недвижимое имущество, имеющего признаки бесхозяйного в границах поселения»</w:t>
            </w:r>
          </w:p>
        </w:tc>
        <w:tc>
          <w:tcPr>
            <w:tcW w:w="1984" w:type="dxa"/>
          </w:tcPr>
          <w:p w:rsidR="00DF1563" w:rsidRPr="00B8310F" w:rsidRDefault="00DF1563" w:rsidP="001E0FE4">
            <w:pPr>
              <w:autoSpaceDE w:val="0"/>
              <w:autoSpaceDN w:val="0"/>
              <w:adjustRightInd w:val="0"/>
              <w:rPr>
                <w:sz w:val="18"/>
                <w:szCs w:val="18"/>
              </w:rPr>
            </w:pPr>
            <w:r w:rsidRPr="00B8310F">
              <w:rPr>
                <w:sz w:val="18"/>
                <w:szCs w:val="18"/>
              </w:rPr>
              <w:t xml:space="preserve">всего </w:t>
            </w:r>
          </w:p>
        </w:tc>
        <w:tc>
          <w:tcPr>
            <w:tcW w:w="869" w:type="dxa"/>
          </w:tcPr>
          <w:p w:rsidR="00DF1563" w:rsidRPr="00B8310F" w:rsidRDefault="00DF1563" w:rsidP="001E0FE4">
            <w:pPr>
              <w:jc w:val="center"/>
              <w:rPr>
                <w:sz w:val="18"/>
                <w:szCs w:val="18"/>
              </w:rPr>
            </w:pPr>
            <w:r w:rsidRPr="00B8310F">
              <w:rPr>
                <w:sz w:val="18"/>
                <w:szCs w:val="18"/>
              </w:rPr>
              <w:t>0,000</w:t>
            </w:r>
          </w:p>
        </w:tc>
        <w:tc>
          <w:tcPr>
            <w:tcW w:w="858"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jc w:val="center"/>
              <w:rPr>
                <w:sz w:val="18"/>
                <w:szCs w:val="18"/>
              </w:rPr>
            </w:pPr>
            <w:r w:rsidRPr="00B8310F">
              <w:rPr>
                <w:sz w:val="18"/>
                <w:szCs w:val="18"/>
              </w:rPr>
              <w:t>0,000</w:t>
            </w:r>
          </w:p>
        </w:tc>
        <w:tc>
          <w:tcPr>
            <w:tcW w:w="850" w:type="dxa"/>
          </w:tcPr>
          <w:p w:rsidR="00DF1563" w:rsidRPr="00B8310F" w:rsidRDefault="00DF1563" w:rsidP="001E0FE4">
            <w:pPr>
              <w:jc w:val="center"/>
              <w:rPr>
                <w:sz w:val="18"/>
                <w:szCs w:val="18"/>
              </w:rPr>
            </w:pPr>
            <w:r w:rsidRPr="00B8310F">
              <w:rPr>
                <w:sz w:val="18"/>
                <w:szCs w:val="18"/>
              </w:rPr>
              <w:t>0,000</w:t>
            </w:r>
          </w:p>
        </w:tc>
        <w:tc>
          <w:tcPr>
            <w:tcW w:w="851" w:type="dxa"/>
          </w:tcPr>
          <w:p w:rsidR="00DF1563" w:rsidRPr="00B8310F" w:rsidRDefault="00DF1563" w:rsidP="001E0FE4">
            <w:pPr>
              <w:jc w:val="center"/>
              <w:rPr>
                <w:sz w:val="18"/>
                <w:szCs w:val="18"/>
              </w:rPr>
            </w:pPr>
            <w:r w:rsidRPr="00B8310F">
              <w:rPr>
                <w:sz w:val="18"/>
                <w:szCs w:val="18"/>
              </w:rPr>
              <w:t>0,000</w:t>
            </w:r>
          </w:p>
        </w:tc>
        <w:tc>
          <w:tcPr>
            <w:tcW w:w="850" w:type="dxa"/>
          </w:tcPr>
          <w:p w:rsidR="00DF1563" w:rsidRPr="00B8310F" w:rsidRDefault="00DF1563" w:rsidP="001E0FE4">
            <w:pPr>
              <w:jc w:val="center"/>
              <w:rPr>
                <w:sz w:val="18"/>
                <w:szCs w:val="18"/>
              </w:rPr>
            </w:pPr>
            <w:r w:rsidRPr="00B8310F">
              <w:rPr>
                <w:sz w:val="18"/>
                <w:szCs w:val="18"/>
              </w:rPr>
              <w:t>0,000</w:t>
            </w: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autoSpaceDE w:val="0"/>
              <w:autoSpaceDN w:val="0"/>
              <w:adjustRightInd w:val="0"/>
              <w:rPr>
                <w:sz w:val="18"/>
                <w:szCs w:val="18"/>
              </w:rPr>
            </w:pPr>
            <w:r w:rsidRPr="00B8310F">
              <w:rPr>
                <w:sz w:val="18"/>
                <w:szCs w:val="18"/>
              </w:rPr>
              <w:t xml:space="preserve">бюджет Мошковского сельсовета Бековского района Пензенской области </w:t>
            </w:r>
          </w:p>
        </w:tc>
        <w:tc>
          <w:tcPr>
            <w:tcW w:w="869" w:type="dxa"/>
          </w:tcPr>
          <w:p w:rsidR="00DF1563" w:rsidRPr="00B8310F" w:rsidRDefault="00DF1563" w:rsidP="001E0FE4">
            <w:pPr>
              <w:jc w:val="center"/>
              <w:rPr>
                <w:sz w:val="18"/>
                <w:szCs w:val="18"/>
              </w:rPr>
            </w:pPr>
            <w:r w:rsidRPr="00B8310F">
              <w:rPr>
                <w:sz w:val="18"/>
                <w:szCs w:val="18"/>
              </w:rPr>
              <w:t>0,000</w:t>
            </w:r>
          </w:p>
        </w:tc>
        <w:tc>
          <w:tcPr>
            <w:tcW w:w="858"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jc w:val="center"/>
              <w:rPr>
                <w:sz w:val="18"/>
                <w:szCs w:val="18"/>
              </w:rPr>
            </w:pPr>
            <w:r w:rsidRPr="00B8310F">
              <w:rPr>
                <w:sz w:val="18"/>
                <w:szCs w:val="18"/>
              </w:rPr>
              <w:t>0,000</w:t>
            </w:r>
          </w:p>
        </w:tc>
        <w:tc>
          <w:tcPr>
            <w:tcW w:w="850" w:type="dxa"/>
          </w:tcPr>
          <w:p w:rsidR="00DF1563" w:rsidRPr="00B8310F" w:rsidRDefault="00DF1563" w:rsidP="001E0FE4">
            <w:pPr>
              <w:jc w:val="center"/>
              <w:rPr>
                <w:sz w:val="18"/>
                <w:szCs w:val="18"/>
              </w:rPr>
            </w:pPr>
            <w:r w:rsidRPr="00B8310F">
              <w:rPr>
                <w:sz w:val="18"/>
                <w:szCs w:val="18"/>
              </w:rPr>
              <w:t>0,000</w:t>
            </w:r>
          </w:p>
        </w:tc>
        <w:tc>
          <w:tcPr>
            <w:tcW w:w="851" w:type="dxa"/>
          </w:tcPr>
          <w:p w:rsidR="00DF1563" w:rsidRPr="00B8310F" w:rsidRDefault="00DF1563" w:rsidP="001E0FE4">
            <w:pPr>
              <w:jc w:val="center"/>
              <w:rPr>
                <w:sz w:val="18"/>
                <w:szCs w:val="18"/>
              </w:rPr>
            </w:pPr>
            <w:r w:rsidRPr="00B8310F">
              <w:rPr>
                <w:sz w:val="18"/>
                <w:szCs w:val="18"/>
              </w:rPr>
              <w:t>0,000</w:t>
            </w:r>
          </w:p>
        </w:tc>
        <w:tc>
          <w:tcPr>
            <w:tcW w:w="850" w:type="dxa"/>
          </w:tcPr>
          <w:p w:rsidR="00DF1563" w:rsidRPr="00B8310F" w:rsidRDefault="00DF1563" w:rsidP="001E0FE4">
            <w:pPr>
              <w:jc w:val="center"/>
              <w:rPr>
                <w:sz w:val="18"/>
                <w:szCs w:val="18"/>
              </w:rPr>
            </w:pPr>
            <w:r w:rsidRPr="00B8310F">
              <w:rPr>
                <w:sz w:val="18"/>
                <w:szCs w:val="18"/>
              </w:rPr>
              <w:t>0,000</w:t>
            </w: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бюджет Пензенской области</w:t>
            </w:r>
          </w:p>
        </w:tc>
        <w:tc>
          <w:tcPr>
            <w:tcW w:w="869" w:type="dxa"/>
          </w:tcPr>
          <w:p w:rsidR="00DF1563" w:rsidRPr="00B8310F" w:rsidRDefault="00DF1563" w:rsidP="001E0FE4">
            <w:pPr>
              <w:jc w:val="center"/>
              <w:rPr>
                <w:sz w:val="18"/>
                <w:szCs w:val="18"/>
              </w:rPr>
            </w:pPr>
          </w:p>
        </w:tc>
        <w:tc>
          <w:tcPr>
            <w:tcW w:w="858"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 xml:space="preserve">федеральный бюджет </w:t>
            </w:r>
          </w:p>
        </w:tc>
        <w:tc>
          <w:tcPr>
            <w:tcW w:w="869" w:type="dxa"/>
          </w:tcPr>
          <w:p w:rsidR="00DF1563" w:rsidRPr="00B8310F" w:rsidRDefault="00DF1563" w:rsidP="001E0FE4">
            <w:pPr>
              <w:jc w:val="center"/>
              <w:rPr>
                <w:sz w:val="18"/>
                <w:szCs w:val="18"/>
              </w:rPr>
            </w:pPr>
          </w:p>
        </w:tc>
        <w:tc>
          <w:tcPr>
            <w:tcW w:w="858"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внебюджетные источники</w:t>
            </w:r>
          </w:p>
        </w:tc>
        <w:tc>
          <w:tcPr>
            <w:tcW w:w="869" w:type="dxa"/>
          </w:tcPr>
          <w:p w:rsidR="00DF1563" w:rsidRPr="00B8310F" w:rsidRDefault="00DF1563" w:rsidP="001E0FE4">
            <w:pPr>
              <w:jc w:val="center"/>
              <w:rPr>
                <w:sz w:val="18"/>
                <w:szCs w:val="18"/>
              </w:rPr>
            </w:pPr>
          </w:p>
        </w:tc>
        <w:tc>
          <w:tcPr>
            <w:tcW w:w="858"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blCellSpacing w:w="5" w:type="nil"/>
          <w:jc w:val="center"/>
        </w:trPr>
        <w:tc>
          <w:tcPr>
            <w:tcW w:w="437" w:type="dxa"/>
            <w:vMerge w:val="restart"/>
          </w:tcPr>
          <w:p w:rsidR="00DF1563" w:rsidRPr="00B8310F" w:rsidRDefault="00DF1563" w:rsidP="001E0FE4">
            <w:pPr>
              <w:autoSpaceDE w:val="0"/>
              <w:autoSpaceDN w:val="0"/>
              <w:adjustRightInd w:val="0"/>
              <w:rPr>
                <w:sz w:val="18"/>
                <w:szCs w:val="18"/>
              </w:rPr>
            </w:pPr>
            <w:r w:rsidRPr="00B8310F">
              <w:rPr>
                <w:sz w:val="18"/>
                <w:szCs w:val="18"/>
              </w:rPr>
              <w:t>4</w:t>
            </w:r>
          </w:p>
        </w:tc>
        <w:tc>
          <w:tcPr>
            <w:tcW w:w="862" w:type="dxa"/>
            <w:vMerge w:val="restart"/>
          </w:tcPr>
          <w:p w:rsidR="00DF1563" w:rsidRPr="00B8310F" w:rsidRDefault="00DF1563" w:rsidP="001E0FE4">
            <w:pPr>
              <w:autoSpaceDE w:val="0"/>
              <w:autoSpaceDN w:val="0"/>
              <w:adjustRightInd w:val="0"/>
              <w:rPr>
                <w:sz w:val="18"/>
                <w:szCs w:val="18"/>
              </w:rPr>
            </w:pPr>
            <w:r w:rsidRPr="00B8310F">
              <w:rPr>
                <w:sz w:val="18"/>
                <w:szCs w:val="18"/>
              </w:rPr>
              <w:t>Подпрограмма 4</w:t>
            </w:r>
          </w:p>
        </w:tc>
        <w:tc>
          <w:tcPr>
            <w:tcW w:w="1795" w:type="dxa"/>
            <w:vMerge w:val="restart"/>
          </w:tcPr>
          <w:p w:rsidR="00DF1563" w:rsidRPr="00B8310F" w:rsidRDefault="00DF1563" w:rsidP="001E0FE4">
            <w:pPr>
              <w:autoSpaceDE w:val="0"/>
              <w:autoSpaceDN w:val="0"/>
              <w:adjustRightInd w:val="0"/>
              <w:rPr>
                <w:sz w:val="18"/>
                <w:szCs w:val="18"/>
              </w:rPr>
            </w:pPr>
            <w:r w:rsidRPr="00B8310F">
              <w:rPr>
                <w:sz w:val="18"/>
                <w:szCs w:val="18"/>
              </w:rPr>
              <w:t>Оформление в муниципальную собственность бесхозяйного имущества в Мошковском сельсовете Бековского района Пензенской области</w:t>
            </w:r>
          </w:p>
        </w:tc>
        <w:tc>
          <w:tcPr>
            <w:tcW w:w="1984" w:type="dxa"/>
          </w:tcPr>
          <w:p w:rsidR="00DF1563" w:rsidRPr="00B8310F" w:rsidRDefault="00DF1563" w:rsidP="001E0FE4">
            <w:pPr>
              <w:autoSpaceDE w:val="0"/>
              <w:autoSpaceDN w:val="0"/>
              <w:adjustRightInd w:val="0"/>
              <w:rPr>
                <w:sz w:val="18"/>
                <w:szCs w:val="18"/>
              </w:rPr>
            </w:pPr>
            <w:r w:rsidRPr="00B8310F">
              <w:rPr>
                <w:sz w:val="18"/>
                <w:szCs w:val="18"/>
              </w:rPr>
              <w:t xml:space="preserve">всего </w:t>
            </w:r>
          </w:p>
        </w:tc>
        <w:tc>
          <w:tcPr>
            <w:tcW w:w="869"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8"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0"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0"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autoSpaceDE w:val="0"/>
              <w:autoSpaceDN w:val="0"/>
              <w:adjustRightInd w:val="0"/>
              <w:rPr>
                <w:sz w:val="18"/>
                <w:szCs w:val="18"/>
              </w:rPr>
            </w:pPr>
            <w:r w:rsidRPr="00B8310F">
              <w:rPr>
                <w:sz w:val="18"/>
                <w:szCs w:val="18"/>
              </w:rPr>
              <w:t xml:space="preserve">бюджет Мошковского сельсовета Бековского района Пензенской области </w:t>
            </w:r>
          </w:p>
        </w:tc>
        <w:tc>
          <w:tcPr>
            <w:tcW w:w="869"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8"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0"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0"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бюджет Пензенской области</w:t>
            </w:r>
          </w:p>
        </w:tc>
        <w:tc>
          <w:tcPr>
            <w:tcW w:w="869" w:type="dxa"/>
          </w:tcPr>
          <w:p w:rsidR="00DF1563" w:rsidRPr="00B8310F" w:rsidRDefault="00DF1563" w:rsidP="001E0FE4">
            <w:pPr>
              <w:jc w:val="center"/>
              <w:rPr>
                <w:sz w:val="18"/>
                <w:szCs w:val="18"/>
              </w:rPr>
            </w:pPr>
          </w:p>
        </w:tc>
        <w:tc>
          <w:tcPr>
            <w:tcW w:w="858"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 xml:space="preserve">федеральный бюджет </w:t>
            </w:r>
          </w:p>
        </w:tc>
        <w:tc>
          <w:tcPr>
            <w:tcW w:w="869" w:type="dxa"/>
          </w:tcPr>
          <w:p w:rsidR="00DF1563" w:rsidRPr="00B8310F" w:rsidRDefault="00DF1563" w:rsidP="001E0FE4">
            <w:pPr>
              <w:jc w:val="center"/>
              <w:rPr>
                <w:sz w:val="18"/>
                <w:szCs w:val="18"/>
              </w:rPr>
            </w:pPr>
          </w:p>
        </w:tc>
        <w:tc>
          <w:tcPr>
            <w:tcW w:w="858"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внебюджетные источники</w:t>
            </w:r>
          </w:p>
        </w:tc>
        <w:tc>
          <w:tcPr>
            <w:tcW w:w="869" w:type="dxa"/>
          </w:tcPr>
          <w:p w:rsidR="00DF1563" w:rsidRPr="00B8310F" w:rsidRDefault="00DF1563" w:rsidP="001E0FE4">
            <w:pPr>
              <w:jc w:val="center"/>
              <w:rPr>
                <w:sz w:val="18"/>
                <w:szCs w:val="18"/>
              </w:rPr>
            </w:pPr>
          </w:p>
        </w:tc>
        <w:tc>
          <w:tcPr>
            <w:tcW w:w="858"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blCellSpacing w:w="5" w:type="nil"/>
          <w:jc w:val="center"/>
        </w:trPr>
        <w:tc>
          <w:tcPr>
            <w:tcW w:w="437" w:type="dxa"/>
            <w:vMerge w:val="restart"/>
          </w:tcPr>
          <w:p w:rsidR="00DF1563" w:rsidRPr="00B8310F" w:rsidRDefault="00DF1563" w:rsidP="001E0FE4">
            <w:pPr>
              <w:autoSpaceDE w:val="0"/>
              <w:autoSpaceDN w:val="0"/>
              <w:adjustRightInd w:val="0"/>
              <w:rPr>
                <w:sz w:val="18"/>
                <w:szCs w:val="18"/>
              </w:rPr>
            </w:pPr>
            <w:r w:rsidRPr="00B8310F">
              <w:rPr>
                <w:sz w:val="18"/>
                <w:szCs w:val="18"/>
              </w:rPr>
              <w:t>4.1</w:t>
            </w:r>
          </w:p>
        </w:tc>
        <w:tc>
          <w:tcPr>
            <w:tcW w:w="862" w:type="dxa"/>
            <w:vMerge w:val="restart"/>
          </w:tcPr>
          <w:p w:rsidR="00DF1563" w:rsidRPr="00B8310F" w:rsidRDefault="00DF1563" w:rsidP="001E0FE4">
            <w:pPr>
              <w:autoSpaceDE w:val="0"/>
              <w:autoSpaceDN w:val="0"/>
              <w:adjustRightInd w:val="0"/>
              <w:rPr>
                <w:sz w:val="18"/>
                <w:szCs w:val="18"/>
              </w:rPr>
            </w:pPr>
            <w:r w:rsidRPr="00B8310F">
              <w:rPr>
                <w:sz w:val="18"/>
                <w:szCs w:val="18"/>
              </w:rPr>
              <w:t>Основное мероприятие</w:t>
            </w:r>
          </w:p>
        </w:tc>
        <w:tc>
          <w:tcPr>
            <w:tcW w:w="1795" w:type="dxa"/>
            <w:vMerge w:val="restart"/>
          </w:tcPr>
          <w:p w:rsidR="00DF1563" w:rsidRPr="00B8310F" w:rsidRDefault="00DF1563" w:rsidP="001E0FE4">
            <w:pPr>
              <w:autoSpaceDE w:val="0"/>
              <w:autoSpaceDN w:val="0"/>
              <w:adjustRightInd w:val="0"/>
              <w:rPr>
                <w:sz w:val="18"/>
                <w:szCs w:val="18"/>
              </w:rPr>
            </w:pPr>
            <w:r w:rsidRPr="00B8310F">
              <w:rPr>
                <w:sz w:val="18"/>
                <w:szCs w:val="18"/>
              </w:rPr>
              <w:t xml:space="preserve">Мероприятие по оформлению в муниципальную собственность и выполнению кадастровых работ на недвижимое имущество, имеющего признаки </w:t>
            </w:r>
            <w:r w:rsidRPr="00B8310F">
              <w:rPr>
                <w:sz w:val="18"/>
                <w:szCs w:val="18"/>
              </w:rPr>
              <w:lastRenderedPageBreak/>
              <w:t xml:space="preserve">бесхозяйного в границах поселения </w:t>
            </w:r>
          </w:p>
        </w:tc>
        <w:tc>
          <w:tcPr>
            <w:tcW w:w="1984" w:type="dxa"/>
          </w:tcPr>
          <w:p w:rsidR="00DF1563" w:rsidRPr="00B8310F" w:rsidRDefault="00DF1563" w:rsidP="001E0FE4">
            <w:pPr>
              <w:autoSpaceDE w:val="0"/>
              <w:autoSpaceDN w:val="0"/>
              <w:adjustRightInd w:val="0"/>
              <w:rPr>
                <w:sz w:val="18"/>
                <w:szCs w:val="18"/>
              </w:rPr>
            </w:pPr>
            <w:r w:rsidRPr="00B8310F">
              <w:rPr>
                <w:sz w:val="18"/>
                <w:szCs w:val="18"/>
              </w:rPr>
              <w:lastRenderedPageBreak/>
              <w:t xml:space="preserve">всего </w:t>
            </w:r>
          </w:p>
        </w:tc>
        <w:tc>
          <w:tcPr>
            <w:tcW w:w="869"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8"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0"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0"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autoSpaceDE w:val="0"/>
              <w:autoSpaceDN w:val="0"/>
              <w:adjustRightInd w:val="0"/>
              <w:rPr>
                <w:sz w:val="18"/>
                <w:szCs w:val="18"/>
              </w:rPr>
            </w:pPr>
            <w:r w:rsidRPr="00B8310F">
              <w:rPr>
                <w:sz w:val="18"/>
                <w:szCs w:val="18"/>
              </w:rPr>
              <w:t xml:space="preserve">бюджет Мошковского сельсовета Бековского района Пензенской области </w:t>
            </w:r>
          </w:p>
        </w:tc>
        <w:tc>
          <w:tcPr>
            <w:tcW w:w="869"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8"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0"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0"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бюджет Пензенской области</w:t>
            </w:r>
          </w:p>
        </w:tc>
        <w:tc>
          <w:tcPr>
            <w:tcW w:w="869" w:type="dxa"/>
          </w:tcPr>
          <w:p w:rsidR="00DF1563" w:rsidRPr="00B8310F" w:rsidRDefault="00DF1563" w:rsidP="001E0FE4">
            <w:pPr>
              <w:jc w:val="center"/>
              <w:rPr>
                <w:sz w:val="18"/>
                <w:szCs w:val="18"/>
              </w:rPr>
            </w:pPr>
          </w:p>
        </w:tc>
        <w:tc>
          <w:tcPr>
            <w:tcW w:w="858"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 xml:space="preserve">федеральный бюджет </w:t>
            </w:r>
          </w:p>
        </w:tc>
        <w:tc>
          <w:tcPr>
            <w:tcW w:w="869" w:type="dxa"/>
          </w:tcPr>
          <w:p w:rsidR="00DF1563" w:rsidRPr="00B8310F" w:rsidRDefault="00DF1563" w:rsidP="001E0FE4">
            <w:pPr>
              <w:jc w:val="center"/>
              <w:rPr>
                <w:sz w:val="18"/>
                <w:szCs w:val="18"/>
              </w:rPr>
            </w:pPr>
          </w:p>
        </w:tc>
        <w:tc>
          <w:tcPr>
            <w:tcW w:w="858"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внебюджетные источники</w:t>
            </w:r>
          </w:p>
        </w:tc>
        <w:tc>
          <w:tcPr>
            <w:tcW w:w="869" w:type="dxa"/>
          </w:tcPr>
          <w:p w:rsidR="00DF1563" w:rsidRPr="00B8310F" w:rsidRDefault="00DF1563" w:rsidP="001E0FE4">
            <w:pPr>
              <w:jc w:val="center"/>
              <w:rPr>
                <w:sz w:val="18"/>
                <w:szCs w:val="18"/>
              </w:rPr>
            </w:pPr>
          </w:p>
        </w:tc>
        <w:tc>
          <w:tcPr>
            <w:tcW w:w="858"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blCellSpacing w:w="5" w:type="nil"/>
          <w:jc w:val="center"/>
        </w:trPr>
        <w:tc>
          <w:tcPr>
            <w:tcW w:w="437" w:type="dxa"/>
            <w:vMerge w:val="restart"/>
          </w:tcPr>
          <w:p w:rsidR="00DF1563" w:rsidRPr="00B8310F" w:rsidRDefault="00DF1563" w:rsidP="001E0FE4">
            <w:pPr>
              <w:autoSpaceDE w:val="0"/>
              <w:autoSpaceDN w:val="0"/>
              <w:adjustRightInd w:val="0"/>
              <w:rPr>
                <w:sz w:val="18"/>
                <w:szCs w:val="18"/>
              </w:rPr>
            </w:pPr>
            <w:r w:rsidRPr="00B8310F">
              <w:rPr>
                <w:sz w:val="18"/>
                <w:szCs w:val="18"/>
              </w:rPr>
              <w:lastRenderedPageBreak/>
              <w:t>5</w:t>
            </w:r>
          </w:p>
        </w:tc>
        <w:tc>
          <w:tcPr>
            <w:tcW w:w="862" w:type="dxa"/>
            <w:vMerge w:val="restart"/>
          </w:tcPr>
          <w:p w:rsidR="00DF1563" w:rsidRPr="00B8310F" w:rsidRDefault="00DF1563" w:rsidP="001E0FE4">
            <w:pPr>
              <w:autoSpaceDE w:val="0"/>
              <w:autoSpaceDN w:val="0"/>
              <w:adjustRightInd w:val="0"/>
              <w:rPr>
                <w:sz w:val="18"/>
                <w:szCs w:val="18"/>
              </w:rPr>
            </w:pPr>
            <w:r w:rsidRPr="00B8310F">
              <w:rPr>
                <w:sz w:val="18"/>
                <w:szCs w:val="18"/>
              </w:rPr>
              <w:t>Подпрограмма 5</w:t>
            </w:r>
          </w:p>
        </w:tc>
        <w:tc>
          <w:tcPr>
            <w:tcW w:w="1795" w:type="dxa"/>
            <w:vMerge w:val="restart"/>
          </w:tcPr>
          <w:p w:rsidR="00DF1563" w:rsidRPr="00B8310F" w:rsidRDefault="00DF1563" w:rsidP="001E0FE4">
            <w:pPr>
              <w:autoSpaceDE w:val="0"/>
              <w:autoSpaceDN w:val="0"/>
              <w:adjustRightInd w:val="0"/>
              <w:rPr>
                <w:sz w:val="18"/>
                <w:szCs w:val="18"/>
              </w:rPr>
            </w:pPr>
            <w:r w:rsidRPr="00B8310F">
              <w:rPr>
                <w:sz w:val="18"/>
                <w:szCs w:val="18"/>
              </w:rPr>
              <w:t>Управление муниципальной собственностью в Мошковском сельсовете Бековского района Пензенской области</w:t>
            </w: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всего</w:t>
            </w:r>
          </w:p>
        </w:tc>
        <w:tc>
          <w:tcPr>
            <w:tcW w:w="869"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8"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0"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0"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бюджет Мошковского сельсовета Бековского района Пензенской области</w:t>
            </w:r>
          </w:p>
        </w:tc>
        <w:tc>
          <w:tcPr>
            <w:tcW w:w="869"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8"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0"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0"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бюджет Пензенской области</w:t>
            </w:r>
          </w:p>
        </w:tc>
        <w:tc>
          <w:tcPr>
            <w:tcW w:w="869" w:type="dxa"/>
          </w:tcPr>
          <w:p w:rsidR="00DF1563" w:rsidRPr="00B8310F" w:rsidRDefault="00DF1563" w:rsidP="001E0FE4">
            <w:pPr>
              <w:jc w:val="center"/>
              <w:rPr>
                <w:sz w:val="18"/>
                <w:szCs w:val="18"/>
              </w:rPr>
            </w:pPr>
          </w:p>
        </w:tc>
        <w:tc>
          <w:tcPr>
            <w:tcW w:w="858"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федеральный бюджет</w:t>
            </w:r>
          </w:p>
        </w:tc>
        <w:tc>
          <w:tcPr>
            <w:tcW w:w="869" w:type="dxa"/>
          </w:tcPr>
          <w:p w:rsidR="00DF1563" w:rsidRPr="00B8310F" w:rsidRDefault="00DF1563" w:rsidP="001E0FE4">
            <w:pPr>
              <w:jc w:val="center"/>
              <w:rPr>
                <w:sz w:val="18"/>
                <w:szCs w:val="18"/>
              </w:rPr>
            </w:pPr>
          </w:p>
        </w:tc>
        <w:tc>
          <w:tcPr>
            <w:tcW w:w="858"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внебюджетные источники</w:t>
            </w:r>
          </w:p>
        </w:tc>
        <w:tc>
          <w:tcPr>
            <w:tcW w:w="869" w:type="dxa"/>
          </w:tcPr>
          <w:p w:rsidR="00DF1563" w:rsidRPr="00B8310F" w:rsidRDefault="00DF1563" w:rsidP="001E0FE4">
            <w:pPr>
              <w:jc w:val="center"/>
              <w:rPr>
                <w:sz w:val="18"/>
                <w:szCs w:val="18"/>
              </w:rPr>
            </w:pPr>
          </w:p>
        </w:tc>
        <w:tc>
          <w:tcPr>
            <w:tcW w:w="858"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blCellSpacing w:w="5" w:type="nil"/>
          <w:jc w:val="center"/>
        </w:trPr>
        <w:tc>
          <w:tcPr>
            <w:tcW w:w="437" w:type="dxa"/>
            <w:vMerge w:val="restart"/>
          </w:tcPr>
          <w:p w:rsidR="00DF1563" w:rsidRPr="00B8310F" w:rsidRDefault="00DF1563" w:rsidP="001E0FE4">
            <w:pPr>
              <w:autoSpaceDE w:val="0"/>
              <w:autoSpaceDN w:val="0"/>
              <w:adjustRightInd w:val="0"/>
              <w:rPr>
                <w:sz w:val="18"/>
                <w:szCs w:val="18"/>
              </w:rPr>
            </w:pPr>
            <w:r w:rsidRPr="00B8310F">
              <w:rPr>
                <w:sz w:val="18"/>
                <w:szCs w:val="18"/>
              </w:rPr>
              <w:t>5.1.</w:t>
            </w:r>
          </w:p>
        </w:tc>
        <w:tc>
          <w:tcPr>
            <w:tcW w:w="862" w:type="dxa"/>
            <w:vMerge w:val="restart"/>
          </w:tcPr>
          <w:p w:rsidR="00DF1563" w:rsidRPr="00B8310F" w:rsidRDefault="00DF1563" w:rsidP="001E0FE4">
            <w:pPr>
              <w:autoSpaceDE w:val="0"/>
              <w:autoSpaceDN w:val="0"/>
              <w:adjustRightInd w:val="0"/>
              <w:rPr>
                <w:sz w:val="18"/>
                <w:szCs w:val="18"/>
              </w:rPr>
            </w:pPr>
            <w:r w:rsidRPr="00B8310F">
              <w:rPr>
                <w:sz w:val="18"/>
                <w:szCs w:val="18"/>
              </w:rPr>
              <w:t>Основные мероприятия</w:t>
            </w:r>
          </w:p>
        </w:tc>
        <w:tc>
          <w:tcPr>
            <w:tcW w:w="1795" w:type="dxa"/>
            <w:vMerge w:val="restart"/>
          </w:tcPr>
          <w:p w:rsidR="00DF1563" w:rsidRPr="00B8310F" w:rsidRDefault="00DF1563" w:rsidP="001E0FE4">
            <w:pPr>
              <w:autoSpaceDE w:val="0"/>
              <w:autoSpaceDN w:val="0"/>
              <w:adjustRightInd w:val="0"/>
              <w:rPr>
                <w:sz w:val="18"/>
                <w:szCs w:val="18"/>
              </w:rPr>
            </w:pPr>
            <w:r w:rsidRPr="00B8310F">
              <w:rPr>
                <w:sz w:val="18"/>
                <w:szCs w:val="18"/>
              </w:rPr>
              <w:t>Обеспечение деятельности по управлению муниципальной собственностью</w:t>
            </w: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всего</w:t>
            </w:r>
          </w:p>
        </w:tc>
        <w:tc>
          <w:tcPr>
            <w:tcW w:w="869"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8"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0"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0"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бюджет Мошковского сельсовета Бековского района Пензенской области</w:t>
            </w:r>
          </w:p>
        </w:tc>
        <w:tc>
          <w:tcPr>
            <w:tcW w:w="869"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8"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0"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1"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850"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бюджет Пензенской области</w:t>
            </w:r>
          </w:p>
        </w:tc>
        <w:tc>
          <w:tcPr>
            <w:tcW w:w="869" w:type="dxa"/>
          </w:tcPr>
          <w:p w:rsidR="00DF1563" w:rsidRPr="00B8310F" w:rsidRDefault="00DF1563" w:rsidP="001E0FE4">
            <w:pPr>
              <w:jc w:val="center"/>
              <w:rPr>
                <w:sz w:val="18"/>
                <w:szCs w:val="18"/>
              </w:rPr>
            </w:pPr>
          </w:p>
        </w:tc>
        <w:tc>
          <w:tcPr>
            <w:tcW w:w="858"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федеральный бюджет</w:t>
            </w:r>
          </w:p>
        </w:tc>
        <w:tc>
          <w:tcPr>
            <w:tcW w:w="869" w:type="dxa"/>
          </w:tcPr>
          <w:p w:rsidR="00DF1563" w:rsidRPr="00B8310F" w:rsidRDefault="00DF1563" w:rsidP="001E0FE4">
            <w:pPr>
              <w:jc w:val="center"/>
              <w:rPr>
                <w:sz w:val="18"/>
                <w:szCs w:val="18"/>
              </w:rPr>
            </w:pPr>
          </w:p>
        </w:tc>
        <w:tc>
          <w:tcPr>
            <w:tcW w:w="858"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r w:rsidR="00DF1563" w:rsidRPr="00B8310F" w:rsidTr="001E0FE4">
        <w:trPr>
          <w:tblCellSpacing w:w="5" w:type="nil"/>
          <w:jc w:val="center"/>
        </w:trPr>
        <w:tc>
          <w:tcPr>
            <w:tcW w:w="437" w:type="dxa"/>
            <w:vMerge/>
          </w:tcPr>
          <w:p w:rsidR="00DF1563" w:rsidRPr="00B8310F" w:rsidRDefault="00DF1563" w:rsidP="001E0FE4">
            <w:pPr>
              <w:autoSpaceDE w:val="0"/>
              <w:autoSpaceDN w:val="0"/>
              <w:adjustRightInd w:val="0"/>
              <w:rPr>
                <w:sz w:val="18"/>
                <w:szCs w:val="18"/>
              </w:rPr>
            </w:pPr>
          </w:p>
        </w:tc>
        <w:tc>
          <w:tcPr>
            <w:tcW w:w="862" w:type="dxa"/>
            <w:vMerge/>
          </w:tcPr>
          <w:p w:rsidR="00DF1563" w:rsidRPr="00B8310F" w:rsidRDefault="00DF1563" w:rsidP="001E0FE4">
            <w:pPr>
              <w:autoSpaceDE w:val="0"/>
              <w:autoSpaceDN w:val="0"/>
              <w:adjustRightInd w:val="0"/>
              <w:rPr>
                <w:sz w:val="18"/>
                <w:szCs w:val="18"/>
              </w:rPr>
            </w:pPr>
          </w:p>
        </w:tc>
        <w:tc>
          <w:tcPr>
            <w:tcW w:w="1795" w:type="dxa"/>
            <w:vMerge/>
          </w:tcPr>
          <w:p w:rsidR="00DF1563" w:rsidRPr="00B8310F" w:rsidRDefault="00DF1563" w:rsidP="001E0FE4">
            <w:pPr>
              <w:autoSpaceDE w:val="0"/>
              <w:autoSpaceDN w:val="0"/>
              <w:adjustRightInd w:val="0"/>
              <w:rPr>
                <w:sz w:val="18"/>
                <w:szCs w:val="18"/>
              </w:rPr>
            </w:pPr>
          </w:p>
        </w:tc>
        <w:tc>
          <w:tcPr>
            <w:tcW w:w="1984" w:type="dxa"/>
          </w:tcPr>
          <w:p w:rsidR="00DF1563" w:rsidRPr="00B8310F" w:rsidRDefault="00DF1563" w:rsidP="001E0FE4">
            <w:pPr>
              <w:pStyle w:val="ConsPlusCell"/>
              <w:rPr>
                <w:rFonts w:ascii="Times New Roman" w:hAnsi="Times New Roman" w:cs="Times New Roman"/>
                <w:sz w:val="18"/>
                <w:szCs w:val="18"/>
              </w:rPr>
            </w:pPr>
            <w:r w:rsidRPr="00B8310F">
              <w:rPr>
                <w:rFonts w:ascii="Times New Roman" w:hAnsi="Times New Roman" w:cs="Times New Roman"/>
                <w:sz w:val="18"/>
                <w:szCs w:val="18"/>
              </w:rPr>
              <w:t>внебюджетные источники</w:t>
            </w:r>
          </w:p>
        </w:tc>
        <w:tc>
          <w:tcPr>
            <w:tcW w:w="869" w:type="dxa"/>
          </w:tcPr>
          <w:p w:rsidR="00DF1563" w:rsidRPr="00B8310F" w:rsidRDefault="00DF1563" w:rsidP="001E0FE4">
            <w:pPr>
              <w:jc w:val="center"/>
              <w:rPr>
                <w:sz w:val="18"/>
                <w:szCs w:val="18"/>
              </w:rPr>
            </w:pPr>
          </w:p>
        </w:tc>
        <w:tc>
          <w:tcPr>
            <w:tcW w:w="858"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c>
          <w:tcPr>
            <w:tcW w:w="851" w:type="dxa"/>
          </w:tcPr>
          <w:p w:rsidR="00DF1563" w:rsidRPr="00B8310F" w:rsidRDefault="00DF1563" w:rsidP="001E0FE4">
            <w:pPr>
              <w:jc w:val="center"/>
              <w:rPr>
                <w:sz w:val="18"/>
                <w:szCs w:val="18"/>
              </w:rPr>
            </w:pPr>
          </w:p>
        </w:tc>
        <w:tc>
          <w:tcPr>
            <w:tcW w:w="850" w:type="dxa"/>
          </w:tcPr>
          <w:p w:rsidR="00DF1563" w:rsidRPr="00B8310F" w:rsidRDefault="00DF1563" w:rsidP="001E0FE4">
            <w:pPr>
              <w:jc w:val="center"/>
              <w:rPr>
                <w:sz w:val="18"/>
                <w:szCs w:val="18"/>
              </w:rPr>
            </w:pPr>
          </w:p>
        </w:tc>
      </w:tr>
    </w:tbl>
    <w:p w:rsidR="00DF1563" w:rsidRPr="00B8310F" w:rsidRDefault="00DF1563" w:rsidP="00DF1563">
      <w:pPr>
        <w:jc w:val="both"/>
        <w:rPr>
          <w:sz w:val="18"/>
          <w:szCs w:val="18"/>
          <w:lang w:eastAsia="en-US"/>
        </w:rPr>
      </w:pPr>
    </w:p>
    <w:p w:rsidR="00DF1563" w:rsidRPr="00B8310F" w:rsidRDefault="00DF1563" w:rsidP="00DF1563">
      <w:pPr>
        <w:autoSpaceDE w:val="0"/>
        <w:autoSpaceDN w:val="0"/>
        <w:adjustRightInd w:val="0"/>
        <w:jc w:val="center"/>
        <w:rPr>
          <w:sz w:val="18"/>
          <w:szCs w:val="18"/>
        </w:rPr>
      </w:pPr>
      <w:r w:rsidRPr="00B8310F">
        <w:rPr>
          <w:sz w:val="18"/>
          <w:szCs w:val="18"/>
        </w:rPr>
        <w:t>Приложение № 2</w:t>
      </w:r>
      <w:r>
        <w:rPr>
          <w:sz w:val="18"/>
          <w:szCs w:val="18"/>
        </w:rPr>
        <w:t xml:space="preserve"> </w:t>
      </w:r>
      <w:r w:rsidRPr="00B8310F">
        <w:rPr>
          <w:sz w:val="18"/>
          <w:szCs w:val="18"/>
        </w:rPr>
        <w:t>к постановлению администрации</w:t>
      </w:r>
      <w:r>
        <w:rPr>
          <w:sz w:val="18"/>
          <w:szCs w:val="18"/>
        </w:rPr>
        <w:t xml:space="preserve"> </w:t>
      </w:r>
      <w:r w:rsidRPr="00B8310F">
        <w:rPr>
          <w:sz w:val="18"/>
          <w:szCs w:val="18"/>
        </w:rPr>
        <w:t>Мошковского сельсовета</w:t>
      </w:r>
      <w:r>
        <w:rPr>
          <w:sz w:val="18"/>
          <w:szCs w:val="18"/>
        </w:rPr>
        <w:t xml:space="preserve"> </w:t>
      </w:r>
      <w:r w:rsidRPr="00B8310F">
        <w:rPr>
          <w:sz w:val="18"/>
          <w:szCs w:val="18"/>
        </w:rPr>
        <w:t>от 20.12.2019 № 137</w:t>
      </w:r>
    </w:p>
    <w:p w:rsidR="00DF1563" w:rsidRDefault="00DF1563" w:rsidP="00DF1563">
      <w:pPr>
        <w:autoSpaceDE w:val="0"/>
        <w:autoSpaceDN w:val="0"/>
        <w:adjustRightInd w:val="0"/>
        <w:jc w:val="center"/>
        <w:rPr>
          <w:sz w:val="18"/>
          <w:szCs w:val="18"/>
        </w:rPr>
      </w:pPr>
    </w:p>
    <w:p w:rsidR="00DF1563" w:rsidRPr="00B8310F" w:rsidRDefault="00DF1563" w:rsidP="00DF1563">
      <w:pPr>
        <w:autoSpaceDE w:val="0"/>
        <w:autoSpaceDN w:val="0"/>
        <w:adjustRightInd w:val="0"/>
        <w:jc w:val="center"/>
        <w:rPr>
          <w:sz w:val="18"/>
          <w:szCs w:val="18"/>
        </w:rPr>
      </w:pPr>
      <w:r w:rsidRPr="00B8310F">
        <w:rPr>
          <w:sz w:val="18"/>
          <w:szCs w:val="18"/>
        </w:rPr>
        <w:t>Приложение № 3</w:t>
      </w:r>
      <w:r>
        <w:rPr>
          <w:sz w:val="18"/>
          <w:szCs w:val="18"/>
        </w:rPr>
        <w:t xml:space="preserve"> </w:t>
      </w:r>
      <w:r w:rsidRPr="00B8310F">
        <w:rPr>
          <w:sz w:val="18"/>
          <w:szCs w:val="18"/>
        </w:rPr>
        <w:t>к муниципальной программе</w:t>
      </w:r>
    </w:p>
    <w:p w:rsidR="00DF1563" w:rsidRPr="00B8310F" w:rsidRDefault="00DF1563" w:rsidP="00DF1563">
      <w:pPr>
        <w:autoSpaceDE w:val="0"/>
        <w:autoSpaceDN w:val="0"/>
        <w:adjustRightInd w:val="0"/>
        <w:jc w:val="center"/>
        <w:rPr>
          <w:sz w:val="18"/>
          <w:szCs w:val="18"/>
        </w:rPr>
      </w:pPr>
      <w:r>
        <w:rPr>
          <w:sz w:val="18"/>
          <w:szCs w:val="18"/>
        </w:rPr>
        <w:t xml:space="preserve">Ресурсное обеспечение </w:t>
      </w:r>
      <w:r w:rsidRPr="00B8310F">
        <w:rPr>
          <w:sz w:val="18"/>
          <w:szCs w:val="18"/>
        </w:rPr>
        <w:t>реализации муниципальной программы Мошковского сельсовета Бековского района Пензенской области «Развитие территорий, социальной и инженерной инфраструктуры в Мошковском сельсовете Бековского района Пензенской области» за счет средств бюджета Мошковского сельсовета Бековского района Пензенской области</w:t>
      </w:r>
    </w:p>
    <w:p w:rsidR="00DF1563" w:rsidRPr="00B8310F" w:rsidRDefault="00DF1563" w:rsidP="00DF1563">
      <w:pPr>
        <w:autoSpaceDE w:val="0"/>
        <w:autoSpaceDN w:val="0"/>
        <w:adjustRightInd w:val="0"/>
        <w:jc w:val="center"/>
        <w:rPr>
          <w:sz w:val="18"/>
          <w:szCs w:val="18"/>
        </w:rPr>
      </w:pPr>
    </w:p>
    <w:tbl>
      <w:tblPr>
        <w:tblW w:w="10764" w:type="dxa"/>
        <w:jc w:val="center"/>
        <w:tblCellSpacing w:w="5" w:type="nil"/>
        <w:tblLayout w:type="fixed"/>
        <w:tblCellMar>
          <w:left w:w="75" w:type="dxa"/>
          <w:right w:w="75" w:type="dxa"/>
        </w:tblCellMar>
        <w:tblLook w:val="0000" w:firstRow="0" w:lastRow="0" w:firstColumn="0" w:lastColumn="0" w:noHBand="0" w:noVBand="0"/>
      </w:tblPr>
      <w:tblGrid>
        <w:gridCol w:w="453"/>
        <w:gridCol w:w="764"/>
        <w:gridCol w:w="1134"/>
        <w:gridCol w:w="1176"/>
        <w:gridCol w:w="449"/>
        <w:gridCol w:w="567"/>
        <w:gridCol w:w="533"/>
        <w:gridCol w:w="691"/>
        <w:gridCol w:w="425"/>
        <w:gridCol w:w="762"/>
        <w:gridCol w:w="762"/>
        <w:gridCol w:w="762"/>
        <w:gridCol w:w="762"/>
        <w:gridCol w:w="762"/>
        <w:gridCol w:w="762"/>
      </w:tblGrid>
      <w:tr w:rsidR="00DF1563" w:rsidRPr="00B8310F" w:rsidTr="001E0FE4">
        <w:trPr>
          <w:tblCellSpacing w:w="5" w:type="nil"/>
          <w:jc w:val="center"/>
        </w:trPr>
        <w:tc>
          <w:tcPr>
            <w:tcW w:w="453" w:type="dxa"/>
            <w:vMerge w:val="restart"/>
            <w:tcBorders>
              <w:top w:val="single" w:sz="4" w:space="0" w:color="auto"/>
              <w:left w:val="single" w:sz="8"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 п/п</w:t>
            </w:r>
          </w:p>
        </w:tc>
        <w:tc>
          <w:tcPr>
            <w:tcW w:w="764" w:type="dxa"/>
            <w:vMerge w:val="restart"/>
            <w:tcBorders>
              <w:top w:val="single" w:sz="4" w:space="0" w:color="auto"/>
              <w:left w:val="single" w:sz="8" w:space="0" w:color="auto"/>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Статус</w:t>
            </w:r>
          </w:p>
        </w:tc>
        <w:tc>
          <w:tcPr>
            <w:tcW w:w="1134" w:type="dxa"/>
            <w:vMerge w:val="restart"/>
            <w:tcBorders>
              <w:top w:val="single" w:sz="4" w:space="0" w:color="auto"/>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Наименование муниципальной программы, подпрограммы, основных мероприятий</w:t>
            </w:r>
          </w:p>
        </w:tc>
        <w:tc>
          <w:tcPr>
            <w:tcW w:w="1176" w:type="dxa"/>
            <w:vMerge w:val="restart"/>
            <w:tcBorders>
              <w:top w:val="single" w:sz="4" w:space="0" w:color="auto"/>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Ответственный исполнитель, соисполнитель подпрограмм, основных мероприятий</w:t>
            </w:r>
          </w:p>
        </w:tc>
        <w:tc>
          <w:tcPr>
            <w:tcW w:w="2665" w:type="dxa"/>
            <w:gridSpan w:val="5"/>
            <w:tcBorders>
              <w:top w:val="single" w:sz="4"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Код классификации расходов бюджета</w:t>
            </w:r>
          </w:p>
        </w:tc>
        <w:tc>
          <w:tcPr>
            <w:tcW w:w="4572" w:type="dxa"/>
            <w:gridSpan w:val="6"/>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sz w:val="18"/>
                <w:szCs w:val="18"/>
              </w:rPr>
            </w:pPr>
            <w:r w:rsidRPr="00B8310F">
              <w:rPr>
                <w:color w:val="000000"/>
                <w:sz w:val="18"/>
                <w:szCs w:val="18"/>
              </w:rPr>
              <w:t>Расходы бюджета Мошковского сельсовета Бековского района Пензенской области</w:t>
            </w:r>
            <w:r w:rsidRPr="00B8310F">
              <w:rPr>
                <w:sz w:val="18"/>
                <w:szCs w:val="18"/>
              </w:rPr>
              <w:t xml:space="preserve">/Источники финансирования дефицита бюджета Мошковского </w:t>
            </w:r>
            <w:r w:rsidRPr="00B8310F">
              <w:rPr>
                <w:color w:val="000000"/>
                <w:sz w:val="18"/>
                <w:szCs w:val="18"/>
              </w:rPr>
              <w:t>сельсовета Бековского района Пензенской области, тыс. рублей</w:t>
            </w:r>
          </w:p>
        </w:tc>
      </w:tr>
      <w:tr w:rsidR="00DF1563" w:rsidRPr="00B8310F" w:rsidTr="001E0FE4">
        <w:trPr>
          <w:tblCellSpacing w:w="5" w:type="nil"/>
          <w:jc w:val="center"/>
        </w:trPr>
        <w:tc>
          <w:tcPr>
            <w:tcW w:w="453"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76"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449"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tabs>
                <w:tab w:val="left" w:pos="512"/>
                <w:tab w:val="left" w:pos="654"/>
              </w:tabs>
              <w:jc w:val="center"/>
              <w:rPr>
                <w:color w:val="000000"/>
                <w:spacing w:val="-8"/>
                <w:sz w:val="18"/>
                <w:szCs w:val="18"/>
              </w:rPr>
            </w:pPr>
            <w:r w:rsidRPr="00B8310F">
              <w:rPr>
                <w:sz w:val="18"/>
                <w:szCs w:val="18"/>
              </w:rPr>
              <w:t>Главный распорядитель бюджетных средств</w:t>
            </w:r>
          </w:p>
        </w:tc>
        <w:tc>
          <w:tcPr>
            <w:tcW w:w="567"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sz w:val="18"/>
                <w:szCs w:val="18"/>
              </w:rPr>
              <w:t>Раздел</w:t>
            </w:r>
          </w:p>
        </w:tc>
        <w:tc>
          <w:tcPr>
            <w:tcW w:w="533"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sz w:val="18"/>
                <w:szCs w:val="18"/>
              </w:rPr>
              <w:t>Подраздел</w:t>
            </w:r>
          </w:p>
        </w:tc>
        <w:tc>
          <w:tcPr>
            <w:tcW w:w="691"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sz w:val="18"/>
                <w:szCs w:val="18"/>
              </w:rPr>
              <w:t>Целевая статья</w:t>
            </w:r>
          </w:p>
        </w:tc>
        <w:tc>
          <w:tcPr>
            <w:tcW w:w="425"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sz w:val="18"/>
                <w:szCs w:val="18"/>
              </w:rPr>
              <w:t>Вид расходов</w:t>
            </w:r>
          </w:p>
        </w:tc>
        <w:tc>
          <w:tcPr>
            <w:tcW w:w="762" w:type="dxa"/>
            <w:vMerge w:val="restart"/>
            <w:tcBorders>
              <w:top w:val="single" w:sz="4" w:space="0" w:color="auto"/>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 xml:space="preserve">2019 год </w:t>
            </w:r>
          </w:p>
        </w:tc>
        <w:tc>
          <w:tcPr>
            <w:tcW w:w="762" w:type="dxa"/>
            <w:vMerge w:val="restart"/>
            <w:tcBorders>
              <w:top w:val="single" w:sz="4" w:space="0" w:color="auto"/>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2020 год</w:t>
            </w:r>
          </w:p>
        </w:tc>
        <w:tc>
          <w:tcPr>
            <w:tcW w:w="762" w:type="dxa"/>
            <w:vMerge w:val="restart"/>
            <w:tcBorders>
              <w:top w:val="single" w:sz="4" w:space="0" w:color="auto"/>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2021 год</w:t>
            </w:r>
          </w:p>
        </w:tc>
        <w:tc>
          <w:tcPr>
            <w:tcW w:w="762" w:type="dxa"/>
            <w:vMerge w:val="restart"/>
            <w:tcBorders>
              <w:top w:val="single" w:sz="4" w:space="0" w:color="auto"/>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2022 год</w:t>
            </w:r>
          </w:p>
        </w:tc>
        <w:tc>
          <w:tcPr>
            <w:tcW w:w="762" w:type="dxa"/>
            <w:vMerge w:val="restart"/>
            <w:tcBorders>
              <w:top w:val="single" w:sz="4" w:space="0" w:color="auto"/>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2023 год</w:t>
            </w:r>
          </w:p>
        </w:tc>
        <w:tc>
          <w:tcPr>
            <w:tcW w:w="762" w:type="dxa"/>
            <w:vMerge w:val="restart"/>
            <w:tcBorders>
              <w:top w:val="single" w:sz="4" w:space="0" w:color="auto"/>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2024 год</w:t>
            </w:r>
          </w:p>
        </w:tc>
      </w:tr>
      <w:tr w:rsidR="00DF1563" w:rsidRPr="00B8310F" w:rsidTr="001E0FE4">
        <w:trPr>
          <w:tblCellSpacing w:w="5" w:type="nil"/>
          <w:jc w:val="center"/>
        </w:trPr>
        <w:tc>
          <w:tcPr>
            <w:tcW w:w="453" w:type="dxa"/>
            <w:vMerge/>
            <w:tcBorders>
              <w:left w:val="single" w:sz="8" w:space="0" w:color="auto"/>
              <w:bottom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bottom w:val="single" w:sz="8"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76" w:type="dxa"/>
            <w:vMerge/>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665" w:type="dxa"/>
            <w:gridSpan w:val="5"/>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sz w:val="18"/>
                <w:szCs w:val="18"/>
              </w:rPr>
            </w:pPr>
            <w:r w:rsidRPr="00B8310F">
              <w:rPr>
                <w:sz w:val="18"/>
                <w:szCs w:val="18"/>
              </w:rPr>
              <w:t>Код классификации источников финансирования дефицита бюджета</w:t>
            </w:r>
          </w:p>
        </w:tc>
        <w:tc>
          <w:tcPr>
            <w:tcW w:w="762" w:type="dxa"/>
            <w:vMerge/>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762" w:type="dxa"/>
            <w:vMerge/>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762" w:type="dxa"/>
            <w:vMerge/>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762" w:type="dxa"/>
            <w:vMerge/>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762" w:type="dxa"/>
            <w:vMerge/>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762" w:type="dxa"/>
            <w:vMerge/>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r>
      <w:tr w:rsidR="00DF1563" w:rsidRPr="00B8310F" w:rsidTr="001E0FE4">
        <w:trPr>
          <w:tblCellSpacing w:w="5" w:type="nil"/>
          <w:jc w:val="center"/>
        </w:trPr>
        <w:tc>
          <w:tcPr>
            <w:tcW w:w="453" w:type="dxa"/>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1</w:t>
            </w:r>
          </w:p>
        </w:tc>
        <w:tc>
          <w:tcPr>
            <w:tcW w:w="764" w:type="dxa"/>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w:t>
            </w:r>
          </w:p>
        </w:tc>
        <w:tc>
          <w:tcPr>
            <w:tcW w:w="1134"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3</w:t>
            </w:r>
          </w:p>
        </w:tc>
        <w:tc>
          <w:tcPr>
            <w:tcW w:w="1176" w:type="dxa"/>
            <w:tcBorders>
              <w:top w:val="single" w:sz="4" w:space="0" w:color="auto"/>
              <w:left w:val="single" w:sz="8" w:space="0" w:color="auto"/>
              <w:bottom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4</w:t>
            </w:r>
          </w:p>
        </w:tc>
        <w:tc>
          <w:tcPr>
            <w:tcW w:w="449" w:type="dxa"/>
            <w:tcBorders>
              <w:top w:val="single" w:sz="4" w:space="0" w:color="auto"/>
              <w:left w:val="single" w:sz="8" w:space="0" w:color="auto"/>
              <w:bottom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5</w:t>
            </w:r>
          </w:p>
        </w:tc>
        <w:tc>
          <w:tcPr>
            <w:tcW w:w="567" w:type="dxa"/>
            <w:tcBorders>
              <w:top w:val="single" w:sz="4" w:space="0" w:color="auto"/>
              <w:left w:val="single" w:sz="8" w:space="0" w:color="auto"/>
              <w:bottom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6</w:t>
            </w:r>
          </w:p>
        </w:tc>
        <w:tc>
          <w:tcPr>
            <w:tcW w:w="533" w:type="dxa"/>
            <w:tcBorders>
              <w:top w:val="single" w:sz="4" w:space="0" w:color="auto"/>
              <w:left w:val="single" w:sz="8" w:space="0" w:color="auto"/>
              <w:bottom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7</w:t>
            </w:r>
          </w:p>
        </w:tc>
        <w:tc>
          <w:tcPr>
            <w:tcW w:w="691" w:type="dxa"/>
            <w:tcBorders>
              <w:top w:val="single" w:sz="4" w:space="0" w:color="auto"/>
              <w:left w:val="single" w:sz="8" w:space="0" w:color="auto"/>
              <w:bottom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8</w:t>
            </w:r>
          </w:p>
        </w:tc>
        <w:tc>
          <w:tcPr>
            <w:tcW w:w="425" w:type="dxa"/>
            <w:tcBorders>
              <w:top w:val="single" w:sz="4" w:space="0" w:color="auto"/>
              <w:left w:val="single" w:sz="8" w:space="0" w:color="auto"/>
              <w:bottom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9</w:t>
            </w:r>
          </w:p>
        </w:tc>
        <w:tc>
          <w:tcPr>
            <w:tcW w:w="762" w:type="dxa"/>
            <w:tcBorders>
              <w:top w:val="single" w:sz="4" w:space="0" w:color="auto"/>
              <w:left w:val="single" w:sz="8" w:space="0" w:color="auto"/>
              <w:bottom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10</w:t>
            </w:r>
          </w:p>
        </w:tc>
        <w:tc>
          <w:tcPr>
            <w:tcW w:w="762" w:type="dxa"/>
            <w:tcBorders>
              <w:top w:val="single" w:sz="4" w:space="0" w:color="auto"/>
              <w:left w:val="single" w:sz="8" w:space="0" w:color="auto"/>
              <w:bottom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11</w:t>
            </w:r>
          </w:p>
        </w:tc>
        <w:tc>
          <w:tcPr>
            <w:tcW w:w="762" w:type="dxa"/>
            <w:tcBorders>
              <w:top w:val="single" w:sz="4" w:space="0" w:color="auto"/>
              <w:left w:val="single" w:sz="8" w:space="0" w:color="auto"/>
              <w:bottom w:val="single" w:sz="8" w:space="0" w:color="auto"/>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12</w:t>
            </w:r>
          </w:p>
        </w:tc>
        <w:tc>
          <w:tcPr>
            <w:tcW w:w="762" w:type="dxa"/>
            <w:tcBorders>
              <w:top w:val="single" w:sz="4" w:space="0" w:color="auto"/>
              <w:left w:val="single" w:sz="4" w:space="0" w:color="auto"/>
              <w:bottom w:val="single" w:sz="8" w:space="0" w:color="auto"/>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13</w:t>
            </w:r>
          </w:p>
        </w:tc>
        <w:tc>
          <w:tcPr>
            <w:tcW w:w="762" w:type="dxa"/>
            <w:tcBorders>
              <w:top w:val="single" w:sz="4" w:space="0" w:color="auto"/>
              <w:left w:val="single" w:sz="4" w:space="0" w:color="auto"/>
              <w:bottom w:val="single" w:sz="8" w:space="0" w:color="auto"/>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14</w:t>
            </w:r>
          </w:p>
        </w:tc>
        <w:tc>
          <w:tcPr>
            <w:tcW w:w="762" w:type="dxa"/>
            <w:tcBorders>
              <w:top w:val="single" w:sz="4" w:space="0" w:color="auto"/>
              <w:left w:val="single" w:sz="4" w:space="0" w:color="auto"/>
              <w:bottom w:val="single" w:sz="8" w:space="0" w:color="auto"/>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15</w:t>
            </w:r>
          </w:p>
        </w:tc>
      </w:tr>
      <w:tr w:rsidR="00DF1563" w:rsidRPr="00B8310F" w:rsidTr="001E0FE4">
        <w:trPr>
          <w:tblCellSpacing w:w="5" w:type="nil"/>
          <w:jc w:val="center"/>
        </w:trPr>
        <w:tc>
          <w:tcPr>
            <w:tcW w:w="453" w:type="dxa"/>
            <w:vMerge w:val="restart"/>
            <w:tcBorders>
              <w:top w:val="single" w:sz="4"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764" w:type="dxa"/>
            <w:vMerge w:val="restart"/>
            <w:tcBorders>
              <w:top w:val="single" w:sz="4"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Муниципальная программа</w:t>
            </w:r>
          </w:p>
        </w:tc>
        <w:tc>
          <w:tcPr>
            <w:tcW w:w="1134" w:type="dxa"/>
            <w:vMerge w:val="restart"/>
            <w:tcBorders>
              <w:top w:val="single" w:sz="4"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Развитие территорий, социальной и инженерной инфраструктуры в Мошковском сельсовете, Бековского района Пензенской области </w:t>
            </w:r>
          </w:p>
        </w:tc>
        <w:tc>
          <w:tcPr>
            <w:tcW w:w="1176" w:type="dxa"/>
            <w:tcBorders>
              <w:left w:val="single" w:sz="4" w:space="0" w:color="auto"/>
              <w:bottom w:val="single" w:sz="8"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всего </w:t>
            </w:r>
          </w:p>
        </w:tc>
        <w:tc>
          <w:tcPr>
            <w:tcW w:w="449" w:type="dxa"/>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Х</w:t>
            </w:r>
          </w:p>
        </w:tc>
        <w:tc>
          <w:tcPr>
            <w:tcW w:w="533" w:type="dxa"/>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Х</w:t>
            </w:r>
          </w:p>
        </w:tc>
        <w:tc>
          <w:tcPr>
            <w:tcW w:w="691" w:type="dxa"/>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Х</w:t>
            </w:r>
          </w:p>
        </w:tc>
        <w:tc>
          <w:tcPr>
            <w:tcW w:w="425" w:type="dxa"/>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Х</w:t>
            </w:r>
          </w:p>
        </w:tc>
        <w:tc>
          <w:tcPr>
            <w:tcW w:w="762" w:type="dxa"/>
            <w:tcBorders>
              <w:left w:val="single" w:sz="8" w:space="0" w:color="auto"/>
              <w:bottom w:val="single" w:sz="4" w:space="0" w:color="auto"/>
              <w:right w:val="single" w:sz="8" w:space="0" w:color="auto"/>
            </w:tcBorders>
          </w:tcPr>
          <w:p w:rsidR="00DF1563" w:rsidRPr="00B8310F" w:rsidRDefault="00DF1563" w:rsidP="001E0FE4">
            <w:pPr>
              <w:jc w:val="center"/>
              <w:rPr>
                <w:sz w:val="18"/>
                <w:szCs w:val="18"/>
              </w:rPr>
            </w:pPr>
            <w:r w:rsidRPr="00B8310F">
              <w:rPr>
                <w:sz w:val="18"/>
                <w:szCs w:val="18"/>
              </w:rPr>
              <w:t>361,000</w:t>
            </w:r>
          </w:p>
        </w:tc>
        <w:tc>
          <w:tcPr>
            <w:tcW w:w="762" w:type="dxa"/>
            <w:tcBorders>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762" w:type="dxa"/>
            <w:tcBorders>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762" w:type="dxa"/>
            <w:tcBorders>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762" w:type="dxa"/>
            <w:tcBorders>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762" w:type="dxa"/>
            <w:tcBorders>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r>
      <w:tr w:rsidR="00DF1563" w:rsidRPr="00B8310F" w:rsidTr="001E0FE4">
        <w:trPr>
          <w:trHeight w:val="654"/>
          <w:tblCellSpacing w:w="5" w:type="nil"/>
          <w:jc w:val="center"/>
        </w:trPr>
        <w:tc>
          <w:tcPr>
            <w:tcW w:w="453" w:type="dxa"/>
            <w:vMerge/>
            <w:tcBorders>
              <w:top w:val="single" w:sz="4"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top w:val="single" w:sz="4"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top w:val="single" w:sz="4"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76" w:type="dxa"/>
            <w:tcBorders>
              <w:top w:val="single" w:sz="8"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rPr>
                <w:color w:val="000000"/>
                <w:sz w:val="18"/>
                <w:szCs w:val="18"/>
              </w:rPr>
            </w:pPr>
            <w:r w:rsidRPr="00B8310F">
              <w:rPr>
                <w:color w:val="000000"/>
                <w:sz w:val="18"/>
                <w:szCs w:val="18"/>
              </w:rPr>
              <w:t xml:space="preserve">ответственный исполнитель – администрация Мошковского сельсовета Бековского района Пензенской области </w:t>
            </w:r>
          </w:p>
        </w:tc>
        <w:tc>
          <w:tcPr>
            <w:tcW w:w="449" w:type="dxa"/>
            <w:tcBorders>
              <w:top w:val="single" w:sz="4" w:space="0" w:color="auto"/>
              <w:left w:val="single" w:sz="4"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Х</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Х</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Х</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Х</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sz w:val="18"/>
                <w:szCs w:val="18"/>
              </w:rPr>
            </w:pPr>
            <w:r w:rsidRPr="00B8310F">
              <w:rPr>
                <w:sz w:val="18"/>
                <w:szCs w:val="18"/>
              </w:rPr>
              <w:t>361,000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r>
      <w:tr w:rsidR="00DF1563" w:rsidRPr="00B8310F" w:rsidTr="001E0FE4">
        <w:trPr>
          <w:tblCellSpacing w:w="5" w:type="nil"/>
          <w:jc w:val="center"/>
        </w:trPr>
        <w:tc>
          <w:tcPr>
            <w:tcW w:w="453" w:type="dxa"/>
            <w:vMerge w:val="restart"/>
            <w:tcBorders>
              <w:top w:val="single" w:sz="4" w:space="0" w:color="auto"/>
              <w:left w:val="single" w:sz="4" w:space="0" w:color="auto"/>
              <w:righ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 1 </w:t>
            </w:r>
          </w:p>
        </w:tc>
        <w:tc>
          <w:tcPr>
            <w:tcW w:w="764" w:type="dxa"/>
            <w:vMerge w:val="restart"/>
            <w:tcBorders>
              <w:top w:val="single" w:sz="4" w:space="0" w:color="auto"/>
              <w:left w:val="single" w:sz="4" w:space="0" w:color="auto"/>
              <w:righ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Подпрограмма 1 </w:t>
            </w:r>
          </w:p>
        </w:tc>
        <w:tc>
          <w:tcPr>
            <w:tcW w:w="1134" w:type="dxa"/>
            <w:vMerge w:val="restart"/>
            <w:tcBorders>
              <w:top w:val="single" w:sz="4" w:space="0" w:color="auto"/>
              <w:left w:val="single" w:sz="4" w:space="0" w:color="auto"/>
              <w:righ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Модернизация и развитие территориальной сети автомобильных дорог общего пользования местного значения в границах населенных пунктов </w:t>
            </w:r>
            <w:r w:rsidRPr="00B8310F">
              <w:rPr>
                <w:color w:val="000000"/>
                <w:sz w:val="18"/>
                <w:szCs w:val="18"/>
              </w:rPr>
              <w:t>Мошковского</w:t>
            </w:r>
            <w:r w:rsidRPr="00B8310F">
              <w:rPr>
                <w:sz w:val="18"/>
                <w:szCs w:val="18"/>
              </w:rPr>
              <w:t xml:space="preserve"> сельсовета Бековского района Пензенской области</w:t>
            </w:r>
            <w:r w:rsidRPr="00B8310F">
              <w:rPr>
                <w:snapToGrid w:val="0"/>
                <w:sz w:val="18"/>
                <w:szCs w:val="18"/>
              </w:rPr>
              <w:t xml:space="preserve"> </w:t>
            </w:r>
          </w:p>
        </w:tc>
        <w:tc>
          <w:tcPr>
            <w:tcW w:w="1176"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всего </w:t>
            </w:r>
          </w:p>
        </w:tc>
        <w:tc>
          <w:tcPr>
            <w:tcW w:w="449" w:type="dxa"/>
            <w:tcBorders>
              <w:top w:val="single" w:sz="4" w:space="0" w:color="auto"/>
              <w:left w:val="single" w:sz="4"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sz w:val="18"/>
                <w:szCs w:val="18"/>
              </w:rPr>
            </w:pPr>
            <w:r w:rsidRPr="00B8310F">
              <w:rPr>
                <w:sz w:val="18"/>
                <w:szCs w:val="18"/>
              </w:rPr>
              <w:t>361,000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r>
      <w:tr w:rsidR="00DF1563" w:rsidRPr="00B8310F" w:rsidTr="001E0FE4">
        <w:trPr>
          <w:trHeight w:hRule="exact" w:val="297"/>
          <w:tblCellSpacing w:w="5" w:type="nil"/>
          <w:jc w:val="center"/>
        </w:trPr>
        <w:tc>
          <w:tcPr>
            <w:tcW w:w="453"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76" w:type="dxa"/>
            <w:vMerge w:val="restart"/>
            <w:tcBorders>
              <w:top w:val="single" w:sz="4" w:space="0" w:color="auto"/>
              <w:left w:val="single" w:sz="4" w:space="0" w:color="auto"/>
              <w:righ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ответственный исполнитель – администрация </w:t>
            </w:r>
            <w:r w:rsidRPr="00B8310F">
              <w:rPr>
                <w:color w:val="000000"/>
                <w:sz w:val="18"/>
                <w:szCs w:val="18"/>
              </w:rPr>
              <w:t>Мошковского</w:t>
            </w:r>
            <w:r w:rsidRPr="00B8310F">
              <w:rPr>
                <w:sz w:val="18"/>
                <w:szCs w:val="18"/>
              </w:rPr>
              <w:t xml:space="preserve"> сельсовета Бековского района Пензенской области </w:t>
            </w:r>
          </w:p>
        </w:tc>
        <w:tc>
          <w:tcPr>
            <w:tcW w:w="449" w:type="dxa"/>
            <w:tcBorders>
              <w:top w:val="single" w:sz="4" w:space="0" w:color="auto"/>
              <w:left w:val="single" w:sz="4"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04</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09</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sz w:val="18"/>
                <w:szCs w:val="18"/>
              </w:rPr>
            </w:pPr>
            <w:r w:rsidRPr="00B8310F">
              <w:rPr>
                <w:sz w:val="18"/>
                <w:szCs w:val="18"/>
              </w:rPr>
              <w:t>361,000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r>
      <w:tr w:rsidR="00DF1563" w:rsidRPr="00B8310F" w:rsidTr="001E0FE4">
        <w:trPr>
          <w:trHeight w:hRule="exact" w:val="410"/>
          <w:tblCellSpacing w:w="5" w:type="nil"/>
          <w:jc w:val="center"/>
        </w:trPr>
        <w:tc>
          <w:tcPr>
            <w:tcW w:w="453"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76" w:type="dxa"/>
            <w:vMerge/>
            <w:tcBorders>
              <w:left w:val="single" w:sz="4" w:space="0" w:color="auto"/>
              <w:right w:val="single" w:sz="4"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4"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04</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09</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0310146010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297,000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297,000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297,000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297,000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297,000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297,000</w:t>
            </w:r>
          </w:p>
        </w:tc>
      </w:tr>
      <w:tr w:rsidR="00DF1563" w:rsidRPr="00B8310F" w:rsidTr="001E0FE4">
        <w:trPr>
          <w:trHeight w:hRule="exact" w:val="415"/>
          <w:tblCellSpacing w:w="5" w:type="nil"/>
          <w:jc w:val="center"/>
        </w:trPr>
        <w:tc>
          <w:tcPr>
            <w:tcW w:w="453"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76" w:type="dxa"/>
            <w:vMerge/>
            <w:tcBorders>
              <w:left w:val="single" w:sz="4" w:space="0" w:color="auto"/>
              <w:right w:val="single" w:sz="4"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4"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04</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09</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0310146010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240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297,000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297,000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297,000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297,000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297,000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297,000</w:t>
            </w:r>
          </w:p>
        </w:tc>
      </w:tr>
      <w:tr w:rsidR="00DF1563" w:rsidRPr="00B8310F" w:rsidTr="001E0FE4">
        <w:trPr>
          <w:trHeight w:val="429"/>
          <w:tblCellSpacing w:w="5" w:type="nil"/>
          <w:jc w:val="center"/>
        </w:trPr>
        <w:tc>
          <w:tcPr>
            <w:tcW w:w="453" w:type="dxa"/>
            <w:vMerge/>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76" w:type="dxa"/>
            <w:vMerge/>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4"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04</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09</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0310160200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240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64,000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64,000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64,000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64,000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64,000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64,000</w:t>
            </w:r>
          </w:p>
        </w:tc>
      </w:tr>
      <w:tr w:rsidR="00DF1563" w:rsidRPr="00B8310F" w:rsidTr="001E0FE4">
        <w:trPr>
          <w:trHeight w:hRule="exact" w:val="279"/>
          <w:tblCellSpacing w:w="5" w:type="nil"/>
          <w:jc w:val="center"/>
        </w:trPr>
        <w:tc>
          <w:tcPr>
            <w:tcW w:w="453" w:type="dxa"/>
            <w:vMerge w:val="restart"/>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1.1</w:t>
            </w:r>
          </w:p>
        </w:tc>
        <w:tc>
          <w:tcPr>
            <w:tcW w:w="764" w:type="dxa"/>
            <w:vMerge w:val="restart"/>
            <w:tcBorders>
              <w:left w:val="single" w:sz="4" w:space="0" w:color="auto"/>
              <w:righ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Основное мероприятие</w:t>
            </w:r>
          </w:p>
        </w:tc>
        <w:tc>
          <w:tcPr>
            <w:tcW w:w="1134" w:type="dxa"/>
            <w:vMerge w:val="restart"/>
            <w:tcBorders>
              <w:left w:val="single" w:sz="4" w:space="0" w:color="auto"/>
              <w:righ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1176" w:type="dxa"/>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всего </w:t>
            </w:r>
          </w:p>
        </w:tc>
        <w:tc>
          <w:tcPr>
            <w:tcW w:w="449" w:type="dxa"/>
            <w:tcBorders>
              <w:top w:val="single" w:sz="4" w:space="0" w:color="auto"/>
              <w:left w:val="single" w:sz="4"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sz w:val="18"/>
                <w:szCs w:val="18"/>
              </w:rPr>
            </w:pPr>
            <w:r w:rsidRPr="00B8310F">
              <w:rPr>
                <w:sz w:val="18"/>
                <w:szCs w:val="18"/>
              </w:rPr>
              <w:t>361,000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r>
      <w:tr w:rsidR="00DF1563" w:rsidRPr="00B8310F" w:rsidTr="001E0FE4">
        <w:trPr>
          <w:trHeight w:hRule="exact" w:val="270"/>
          <w:tblCellSpacing w:w="5" w:type="nil"/>
          <w:jc w:val="center"/>
        </w:trPr>
        <w:tc>
          <w:tcPr>
            <w:tcW w:w="453"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76" w:type="dxa"/>
            <w:vMerge w:val="restart"/>
            <w:tcBorders>
              <w:left w:val="single" w:sz="4" w:space="0" w:color="auto"/>
              <w:righ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ответственный исполнитель – администрация </w:t>
            </w:r>
            <w:r w:rsidRPr="00B8310F">
              <w:rPr>
                <w:color w:val="000000"/>
                <w:sz w:val="18"/>
                <w:szCs w:val="18"/>
              </w:rPr>
              <w:t>Мошковского</w:t>
            </w:r>
            <w:r w:rsidRPr="00B8310F">
              <w:rPr>
                <w:sz w:val="18"/>
                <w:szCs w:val="18"/>
              </w:rPr>
              <w:t xml:space="preserve"> сельсовета Бековского района Пензенской области </w:t>
            </w:r>
          </w:p>
        </w:tc>
        <w:tc>
          <w:tcPr>
            <w:tcW w:w="449" w:type="dxa"/>
            <w:tcBorders>
              <w:top w:val="single" w:sz="4" w:space="0" w:color="auto"/>
              <w:left w:val="single" w:sz="4"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04</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09</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sz w:val="18"/>
                <w:szCs w:val="18"/>
              </w:rPr>
            </w:pPr>
            <w:r w:rsidRPr="00B8310F">
              <w:rPr>
                <w:sz w:val="18"/>
                <w:szCs w:val="18"/>
              </w:rPr>
              <w:t>361,000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r>
      <w:tr w:rsidR="00DF1563" w:rsidRPr="00B8310F" w:rsidTr="001E0FE4">
        <w:trPr>
          <w:trHeight w:hRule="exact" w:val="455"/>
          <w:tblCellSpacing w:w="5" w:type="nil"/>
          <w:jc w:val="center"/>
        </w:trPr>
        <w:tc>
          <w:tcPr>
            <w:tcW w:w="453"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76" w:type="dxa"/>
            <w:vMerge/>
            <w:tcBorders>
              <w:left w:val="single" w:sz="4" w:space="0" w:color="auto"/>
              <w:right w:val="single" w:sz="4"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4"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04</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09</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0310146010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297,000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297,000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297,000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297,000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297,000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297,000</w:t>
            </w:r>
          </w:p>
        </w:tc>
      </w:tr>
      <w:tr w:rsidR="00DF1563" w:rsidRPr="00B8310F" w:rsidTr="001E0FE4">
        <w:trPr>
          <w:trHeight w:hRule="exact" w:val="420"/>
          <w:tblCellSpacing w:w="5" w:type="nil"/>
          <w:jc w:val="center"/>
        </w:trPr>
        <w:tc>
          <w:tcPr>
            <w:tcW w:w="453"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76" w:type="dxa"/>
            <w:vMerge/>
            <w:tcBorders>
              <w:left w:val="single" w:sz="4" w:space="0" w:color="auto"/>
              <w:right w:val="single" w:sz="4"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4"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04</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09</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0310146010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240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297,000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297,000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297,000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297,000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297,000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297,000</w:t>
            </w:r>
          </w:p>
        </w:tc>
      </w:tr>
      <w:tr w:rsidR="00DF1563" w:rsidRPr="00B8310F" w:rsidTr="001E0FE4">
        <w:trPr>
          <w:trHeight w:val="429"/>
          <w:tblCellSpacing w:w="5" w:type="nil"/>
          <w:jc w:val="center"/>
        </w:trPr>
        <w:tc>
          <w:tcPr>
            <w:tcW w:w="453" w:type="dxa"/>
            <w:vMerge/>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76" w:type="dxa"/>
            <w:vMerge/>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4"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04</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09</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0310160200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240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64,000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64,000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64,000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64,000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64,000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64,000</w:t>
            </w:r>
          </w:p>
        </w:tc>
      </w:tr>
      <w:tr w:rsidR="00DF1563" w:rsidRPr="00B8310F" w:rsidTr="001E0FE4">
        <w:trPr>
          <w:trHeight w:val="419"/>
          <w:tblCellSpacing w:w="5" w:type="nil"/>
          <w:jc w:val="center"/>
        </w:trPr>
        <w:tc>
          <w:tcPr>
            <w:tcW w:w="453" w:type="dxa"/>
            <w:vMerge w:val="restart"/>
            <w:tcBorders>
              <w:top w:val="single" w:sz="4" w:space="0" w:color="auto"/>
              <w:left w:val="single" w:sz="8"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2. </w:t>
            </w:r>
          </w:p>
        </w:tc>
        <w:tc>
          <w:tcPr>
            <w:tcW w:w="764" w:type="dxa"/>
            <w:vMerge w:val="restart"/>
            <w:tcBorders>
              <w:top w:val="single" w:sz="4" w:space="0" w:color="auto"/>
              <w:left w:val="single" w:sz="8"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Подпрограмма 2 </w:t>
            </w:r>
          </w:p>
        </w:tc>
        <w:tc>
          <w:tcPr>
            <w:tcW w:w="1134" w:type="dxa"/>
            <w:vMerge w:val="restart"/>
            <w:tcBorders>
              <w:top w:val="single" w:sz="4" w:space="0" w:color="auto"/>
              <w:left w:val="single" w:sz="8" w:space="0" w:color="auto"/>
              <w:righ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Организация в границах поселения водоснабжения населения, водоотведение в пределах полномочий, установленных законодательством Российской Федерации </w:t>
            </w:r>
          </w:p>
        </w:tc>
        <w:tc>
          <w:tcPr>
            <w:tcW w:w="1176" w:type="dxa"/>
            <w:tcBorders>
              <w:top w:val="single" w:sz="4" w:space="0" w:color="auto"/>
              <w:left w:val="single" w:sz="4"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всего </w:t>
            </w: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45"/>
          <w:tblCellSpacing w:w="5" w:type="nil"/>
          <w:jc w:val="center"/>
        </w:trPr>
        <w:tc>
          <w:tcPr>
            <w:tcW w:w="453"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8"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76" w:type="dxa"/>
            <w:vMerge w:val="restart"/>
            <w:tcBorders>
              <w:top w:val="single" w:sz="4" w:space="0" w:color="auto"/>
              <w:left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ответственный исполнитель – администрация </w:t>
            </w:r>
            <w:r w:rsidRPr="00B8310F">
              <w:rPr>
                <w:color w:val="000000"/>
                <w:sz w:val="18"/>
                <w:szCs w:val="18"/>
              </w:rPr>
              <w:t>Мошковского</w:t>
            </w:r>
            <w:r w:rsidRPr="00B8310F">
              <w:rPr>
                <w:sz w:val="18"/>
                <w:szCs w:val="18"/>
              </w:rPr>
              <w:t xml:space="preserve"> сельсовета Бековского района Пензенской области </w:t>
            </w: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05</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02</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511"/>
          <w:tblCellSpacing w:w="5" w:type="nil"/>
          <w:jc w:val="center"/>
        </w:trPr>
        <w:tc>
          <w:tcPr>
            <w:tcW w:w="453"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8"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76" w:type="dxa"/>
            <w:vMerge/>
            <w:tcBorders>
              <w:left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05</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02</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0320161450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 </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570"/>
          <w:tblCellSpacing w:w="5" w:type="nil"/>
          <w:jc w:val="center"/>
        </w:trPr>
        <w:tc>
          <w:tcPr>
            <w:tcW w:w="453"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8"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76" w:type="dxa"/>
            <w:vMerge/>
            <w:tcBorders>
              <w:left w:val="single" w:sz="4"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05</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02</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0320161450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 240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349"/>
          <w:tblCellSpacing w:w="5" w:type="nil"/>
          <w:jc w:val="center"/>
        </w:trPr>
        <w:tc>
          <w:tcPr>
            <w:tcW w:w="453" w:type="dxa"/>
            <w:vMerge w:val="restart"/>
            <w:tcBorders>
              <w:top w:val="single" w:sz="4" w:space="0" w:color="auto"/>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2.1</w:t>
            </w:r>
          </w:p>
        </w:tc>
        <w:tc>
          <w:tcPr>
            <w:tcW w:w="764" w:type="dxa"/>
            <w:vMerge w:val="restart"/>
            <w:tcBorders>
              <w:top w:val="single" w:sz="4" w:space="0" w:color="auto"/>
              <w:left w:val="single" w:sz="8"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Основное мероприятие</w:t>
            </w:r>
          </w:p>
        </w:tc>
        <w:tc>
          <w:tcPr>
            <w:tcW w:w="1134" w:type="dxa"/>
            <w:vMerge w:val="restart"/>
            <w:tcBorders>
              <w:top w:val="single" w:sz="4" w:space="0" w:color="auto"/>
              <w:left w:val="single" w:sz="8" w:space="0" w:color="auto"/>
              <w:righ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Организация водоснабжения населения</w:t>
            </w:r>
          </w:p>
        </w:tc>
        <w:tc>
          <w:tcPr>
            <w:tcW w:w="1176" w:type="dxa"/>
            <w:tcBorders>
              <w:top w:val="single" w:sz="4" w:space="0" w:color="auto"/>
              <w:left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всего </w:t>
            </w: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25"/>
          <w:tblCellSpacing w:w="5" w:type="nil"/>
          <w:jc w:val="center"/>
        </w:trPr>
        <w:tc>
          <w:tcPr>
            <w:tcW w:w="453"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8"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76" w:type="dxa"/>
            <w:vMerge w:val="restart"/>
            <w:tcBorders>
              <w:top w:val="single" w:sz="4" w:space="0" w:color="auto"/>
              <w:left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ответственный исполнитель – администрация </w:t>
            </w:r>
            <w:r w:rsidRPr="00B8310F">
              <w:rPr>
                <w:color w:val="000000"/>
                <w:sz w:val="18"/>
                <w:szCs w:val="18"/>
              </w:rPr>
              <w:t>Мошковского</w:t>
            </w:r>
            <w:r w:rsidRPr="00B8310F">
              <w:rPr>
                <w:sz w:val="18"/>
                <w:szCs w:val="18"/>
              </w:rPr>
              <w:t xml:space="preserve"> сельсовета Бековского района Пензенской области </w:t>
            </w: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05</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02</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03"/>
          <w:tblCellSpacing w:w="5" w:type="nil"/>
          <w:jc w:val="center"/>
        </w:trPr>
        <w:tc>
          <w:tcPr>
            <w:tcW w:w="453"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8"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76" w:type="dxa"/>
            <w:vMerge/>
            <w:tcBorders>
              <w:left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05</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02</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0320161450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 </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570"/>
          <w:tblCellSpacing w:w="5" w:type="nil"/>
          <w:jc w:val="center"/>
        </w:trPr>
        <w:tc>
          <w:tcPr>
            <w:tcW w:w="453"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8"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176" w:type="dxa"/>
            <w:vMerge/>
            <w:tcBorders>
              <w:left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05</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02</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0320161450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 240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blCellSpacing w:w="5" w:type="nil"/>
          <w:jc w:val="center"/>
        </w:trPr>
        <w:tc>
          <w:tcPr>
            <w:tcW w:w="453" w:type="dxa"/>
            <w:vMerge w:val="restart"/>
            <w:tcBorders>
              <w:top w:val="single" w:sz="4" w:space="0" w:color="auto"/>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3</w:t>
            </w:r>
          </w:p>
        </w:tc>
        <w:tc>
          <w:tcPr>
            <w:tcW w:w="764" w:type="dxa"/>
            <w:vMerge w:val="restart"/>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Подпрограмма 3</w:t>
            </w:r>
          </w:p>
        </w:tc>
        <w:tc>
          <w:tcPr>
            <w:tcW w:w="1134" w:type="dxa"/>
            <w:vMerge w:val="restart"/>
            <w:tcBorders>
              <w:top w:val="single" w:sz="8"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both"/>
              <w:rPr>
                <w:sz w:val="18"/>
                <w:szCs w:val="18"/>
              </w:rPr>
            </w:pPr>
            <w:r w:rsidRPr="00B8310F">
              <w:rPr>
                <w:sz w:val="18"/>
                <w:szCs w:val="18"/>
              </w:rPr>
              <w:t>Территориальное планирован</w:t>
            </w:r>
            <w:r w:rsidRPr="00B8310F">
              <w:rPr>
                <w:sz w:val="18"/>
                <w:szCs w:val="18"/>
              </w:rPr>
              <w:lastRenderedPageBreak/>
              <w:t xml:space="preserve">ие и градостроительное зонирование населенных пунктов </w:t>
            </w:r>
            <w:r w:rsidRPr="00B8310F">
              <w:rPr>
                <w:color w:val="000000"/>
                <w:sz w:val="18"/>
                <w:szCs w:val="18"/>
              </w:rPr>
              <w:t>Мошковского</w:t>
            </w:r>
            <w:r w:rsidRPr="00B8310F">
              <w:rPr>
                <w:sz w:val="18"/>
                <w:szCs w:val="18"/>
              </w:rPr>
              <w:t xml:space="preserve"> сельсовета Бековского района Пензенской области </w:t>
            </w:r>
          </w:p>
        </w:tc>
        <w:tc>
          <w:tcPr>
            <w:tcW w:w="1176"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lastRenderedPageBreak/>
              <w:t>всего</w:t>
            </w: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601"/>
          <w:tblCellSpacing w:w="5" w:type="nil"/>
          <w:jc w:val="center"/>
        </w:trPr>
        <w:tc>
          <w:tcPr>
            <w:tcW w:w="453"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both"/>
              <w:rPr>
                <w:sz w:val="18"/>
                <w:szCs w:val="18"/>
              </w:rPr>
            </w:pPr>
          </w:p>
        </w:tc>
        <w:tc>
          <w:tcPr>
            <w:tcW w:w="1176" w:type="dxa"/>
            <w:vMerge w:val="restart"/>
            <w:tcBorders>
              <w:top w:val="single" w:sz="4" w:space="0" w:color="auto"/>
              <w:left w:val="single" w:sz="8"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ответственный </w:t>
            </w:r>
            <w:r w:rsidRPr="00B8310F">
              <w:rPr>
                <w:sz w:val="18"/>
                <w:szCs w:val="18"/>
              </w:rPr>
              <w:lastRenderedPageBreak/>
              <w:t xml:space="preserve">исполнитель – администрация </w:t>
            </w:r>
            <w:r w:rsidRPr="00B8310F">
              <w:rPr>
                <w:color w:val="000000"/>
                <w:sz w:val="18"/>
                <w:szCs w:val="18"/>
              </w:rPr>
              <w:t>Мошковского</w:t>
            </w:r>
            <w:r w:rsidRPr="00B8310F">
              <w:rPr>
                <w:sz w:val="18"/>
                <w:szCs w:val="18"/>
              </w:rPr>
              <w:t xml:space="preserve"> сельсовета Бековского района Пензенской области</w:t>
            </w: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lastRenderedPageBreak/>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13</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75"/>
          <w:tblCellSpacing w:w="5" w:type="nil"/>
          <w:jc w:val="center"/>
        </w:trPr>
        <w:tc>
          <w:tcPr>
            <w:tcW w:w="453"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both"/>
              <w:rPr>
                <w:sz w:val="18"/>
                <w:szCs w:val="18"/>
              </w:rPr>
            </w:pPr>
          </w:p>
        </w:tc>
        <w:tc>
          <w:tcPr>
            <w:tcW w:w="1176" w:type="dxa"/>
            <w:vMerge/>
            <w:tcBorders>
              <w:left w:val="single" w:sz="8"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13</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0330166110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75"/>
          <w:tblCellSpacing w:w="5" w:type="nil"/>
          <w:jc w:val="center"/>
        </w:trPr>
        <w:tc>
          <w:tcPr>
            <w:tcW w:w="453"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both"/>
              <w:rPr>
                <w:sz w:val="18"/>
                <w:szCs w:val="18"/>
              </w:rPr>
            </w:pPr>
          </w:p>
        </w:tc>
        <w:tc>
          <w:tcPr>
            <w:tcW w:w="1176" w:type="dxa"/>
            <w:vMerge/>
            <w:tcBorders>
              <w:left w:val="single" w:sz="8"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13</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0330166110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240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75"/>
          <w:tblCellSpacing w:w="5" w:type="nil"/>
          <w:jc w:val="center"/>
        </w:trPr>
        <w:tc>
          <w:tcPr>
            <w:tcW w:w="453"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both"/>
              <w:rPr>
                <w:sz w:val="18"/>
                <w:szCs w:val="18"/>
              </w:rPr>
            </w:pPr>
          </w:p>
        </w:tc>
        <w:tc>
          <w:tcPr>
            <w:tcW w:w="1176" w:type="dxa"/>
            <w:vMerge/>
            <w:tcBorders>
              <w:left w:val="single" w:sz="8"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13</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0330266110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75"/>
          <w:tblCellSpacing w:w="5" w:type="nil"/>
          <w:jc w:val="center"/>
        </w:trPr>
        <w:tc>
          <w:tcPr>
            <w:tcW w:w="453"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both"/>
              <w:rPr>
                <w:sz w:val="18"/>
                <w:szCs w:val="18"/>
              </w:rPr>
            </w:pPr>
          </w:p>
        </w:tc>
        <w:tc>
          <w:tcPr>
            <w:tcW w:w="1176" w:type="dxa"/>
            <w:vMerge/>
            <w:tcBorders>
              <w:left w:val="single" w:sz="8"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13</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0330266110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240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75"/>
          <w:tblCellSpacing w:w="5" w:type="nil"/>
          <w:jc w:val="center"/>
        </w:trPr>
        <w:tc>
          <w:tcPr>
            <w:tcW w:w="453"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both"/>
              <w:rPr>
                <w:sz w:val="18"/>
                <w:szCs w:val="18"/>
              </w:rPr>
            </w:pPr>
          </w:p>
        </w:tc>
        <w:tc>
          <w:tcPr>
            <w:tcW w:w="1176" w:type="dxa"/>
            <w:vMerge/>
            <w:tcBorders>
              <w:left w:val="single" w:sz="8"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13</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03303</w:t>
            </w:r>
            <w:r w:rsidRPr="00B8310F">
              <w:rPr>
                <w:snapToGrid w:val="0"/>
                <w:sz w:val="18"/>
                <w:szCs w:val="18"/>
              </w:rPr>
              <w:t>64440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59"/>
          <w:tblCellSpacing w:w="5" w:type="nil"/>
          <w:jc w:val="center"/>
        </w:trPr>
        <w:tc>
          <w:tcPr>
            <w:tcW w:w="453"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both"/>
              <w:rPr>
                <w:sz w:val="18"/>
                <w:szCs w:val="18"/>
              </w:rPr>
            </w:pPr>
          </w:p>
        </w:tc>
        <w:tc>
          <w:tcPr>
            <w:tcW w:w="1176"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13</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03303</w:t>
            </w:r>
            <w:r w:rsidRPr="00B8310F">
              <w:rPr>
                <w:snapToGrid w:val="0"/>
                <w:sz w:val="18"/>
                <w:szCs w:val="18"/>
              </w:rPr>
              <w:t>64440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240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59"/>
          <w:tblCellSpacing w:w="5" w:type="nil"/>
          <w:jc w:val="center"/>
        </w:trPr>
        <w:tc>
          <w:tcPr>
            <w:tcW w:w="453" w:type="dxa"/>
            <w:vMerge w:val="restart"/>
            <w:tcBorders>
              <w:left w:val="single" w:sz="8"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3.1</w:t>
            </w:r>
          </w:p>
        </w:tc>
        <w:tc>
          <w:tcPr>
            <w:tcW w:w="764" w:type="dxa"/>
            <w:vMerge w:val="restart"/>
            <w:tcBorders>
              <w:left w:val="single" w:sz="8"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Основное мероприятие</w:t>
            </w:r>
          </w:p>
        </w:tc>
        <w:tc>
          <w:tcPr>
            <w:tcW w:w="1134" w:type="dxa"/>
            <w:vMerge w:val="restart"/>
            <w:tcBorders>
              <w:left w:val="single" w:sz="8"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Мероприятие по градостроительному зонированию территорий </w:t>
            </w:r>
            <w:r w:rsidRPr="00B8310F">
              <w:rPr>
                <w:color w:val="000000"/>
                <w:sz w:val="18"/>
                <w:szCs w:val="18"/>
              </w:rPr>
              <w:t>Мошковского</w:t>
            </w:r>
            <w:r w:rsidRPr="00B8310F">
              <w:rPr>
                <w:sz w:val="18"/>
                <w:szCs w:val="18"/>
              </w:rPr>
              <w:t xml:space="preserve"> сельсовета Бековского района Пензенской области</w:t>
            </w:r>
          </w:p>
        </w:tc>
        <w:tc>
          <w:tcPr>
            <w:tcW w:w="1176" w:type="dxa"/>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всего</w:t>
            </w: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59"/>
          <w:tblCellSpacing w:w="5" w:type="nil"/>
          <w:jc w:val="center"/>
        </w:trPr>
        <w:tc>
          <w:tcPr>
            <w:tcW w:w="453"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8" w:space="0" w:color="auto"/>
              <w:right w:val="single" w:sz="8" w:space="0" w:color="auto"/>
            </w:tcBorders>
          </w:tcPr>
          <w:p w:rsidR="00DF1563" w:rsidRPr="00B8310F" w:rsidRDefault="00DF1563" w:rsidP="001E0FE4">
            <w:pPr>
              <w:autoSpaceDE w:val="0"/>
              <w:autoSpaceDN w:val="0"/>
              <w:adjustRightInd w:val="0"/>
              <w:jc w:val="both"/>
              <w:rPr>
                <w:sz w:val="18"/>
                <w:szCs w:val="18"/>
              </w:rPr>
            </w:pPr>
          </w:p>
        </w:tc>
        <w:tc>
          <w:tcPr>
            <w:tcW w:w="1176" w:type="dxa"/>
            <w:vMerge w:val="restart"/>
            <w:tcBorders>
              <w:left w:val="single" w:sz="8"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ответственный исполнитель – администрация </w:t>
            </w:r>
            <w:r w:rsidRPr="00B8310F">
              <w:rPr>
                <w:color w:val="000000"/>
                <w:sz w:val="18"/>
                <w:szCs w:val="18"/>
              </w:rPr>
              <w:t>Мошковского</w:t>
            </w:r>
            <w:r w:rsidRPr="00B8310F">
              <w:rPr>
                <w:sz w:val="18"/>
                <w:szCs w:val="18"/>
              </w:rPr>
              <w:t xml:space="preserve"> сельсовета Бековского района Пензенской области</w:t>
            </w: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13</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59"/>
          <w:tblCellSpacing w:w="5" w:type="nil"/>
          <w:jc w:val="center"/>
        </w:trPr>
        <w:tc>
          <w:tcPr>
            <w:tcW w:w="453"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8" w:space="0" w:color="auto"/>
              <w:right w:val="single" w:sz="8" w:space="0" w:color="auto"/>
            </w:tcBorders>
          </w:tcPr>
          <w:p w:rsidR="00DF1563" w:rsidRPr="00B8310F" w:rsidRDefault="00DF1563" w:rsidP="001E0FE4">
            <w:pPr>
              <w:autoSpaceDE w:val="0"/>
              <w:autoSpaceDN w:val="0"/>
              <w:adjustRightInd w:val="0"/>
              <w:jc w:val="both"/>
              <w:rPr>
                <w:sz w:val="18"/>
                <w:szCs w:val="18"/>
              </w:rPr>
            </w:pPr>
          </w:p>
        </w:tc>
        <w:tc>
          <w:tcPr>
            <w:tcW w:w="1176" w:type="dxa"/>
            <w:vMerge/>
            <w:tcBorders>
              <w:left w:val="single" w:sz="8"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13</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0330166110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59"/>
          <w:tblCellSpacing w:w="5" w:type="nil"/>
          <w:jc w:val="center"/>
        </w:trPr>
        <w:tc>
          <w:tcPr>
            <w:tcW w:w="453"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both"/>
              <w:rPr>
                <w:sz w:val="18"/>
                <w:szCs w:val="18"/>
              </w:rPr>
            </w:pPr>
          </w:p>
        </w:tc>
        <w:tc>
          <w:tcPr>
            <w:tcW w:w="1176"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13</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0330166110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240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59"/>
          <w:tblCellSpacing w:w="5" w:type="nil"/>
          <w:jc w:val="center"/>
        </w:trPr>
        <w:tc>
          <w:tcPr>
            <w:tcW w:w="453" w:type="dxa"/>
            <w:vMerge w:val="restart"/>
            <w:tcBorders>
              <w:left w:val="single" w:sz="8"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3.2</w:t>
            </w:r>
          </w:p>
        </w:tc>
        <w:tc>
          <w:tcPr>
            <w:tcW w:w="764" w:type="dxa"/>
            <w:vMerge w:val="restart"/>
            <w:tcBorders>
              <w:left w:val="single" w:sz="8"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Основное мероприятие</w:t>
            </w:r>
          </w:p>
        </w:tc>
        <w:tc>
          <w:tcPr>
            <w:tcW w:w="1134" w:type="dxa"/>
            <w:vMerge w:val="restart"/>
            <w:tcBorders>
              <w:left w:val="single" w:sz="8"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Выполнение работ по территориальному планированию и градостроительному зонированию </w:t>
            </w:r>
            <w:proofErr w:type="gramStart"/>
            <w:r w:rsidRPr="00B8310F">
              <w:rPr>
                <w:sz w:val="18"/>
                <w:szCs w:val="18"/>
              </w:rPr>
              <w:t>поселения ,постановка</w:t>
            </w:r>
            <w:proofErr w:type="gramEnd"/>
            <w:r w:rsidRPr="00B8310F">
              <w:rPr>
                <w:sz w:val="18"/>
                <w:szCs w:val="18"/>
              </w:rPr>
              <w:t xml:space="preserve"> на кадастровый учет муниципальной собственности</w:t>
            </w:r>
          </w:p>
        </w:tc>
        <w:tc>
          <w:tcPr>
            <w:tcW w:w="1176" w:type="dxa"/>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всего</w:t>
            </w: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59"/>
          <w:tblCellSpacing w:w="5" w:type="nil"/>
          <w:jc w:val="center"/>
        </w:trPr>
        <w:tc>
          <w:tcPr>
            <w:tcW w:w="453"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8" w:space="0" w:color="auto"/>
              <w:right w:val="single" w:sz="8" w:space="0" w:color="auto"/>
            </w:tcBorders>
          </w:tcPr>
          <w:p w:rsidR="00DF1563" w:rsidRPr="00B8310F" w:rsidRDefault="00DF1563" w:rsidP="001E0FE4">
            <w:pPr>
              <w:autoSpaceDE w:val="0"/>
              <w:autoSpaceDN w:val="0"/>
              <w:adjustRightInd w:val="0"/>
              <w:jc w:val="both"/>
              <w:rPr>
                <w:sz w:val="18"/>
                <w:szCs w:val="18"/>
              </w:rPr>
            </w:pPr>
          </w:p>
        </w:tc>
        <w:tc>
          <w:tcPr>
            <w:tcW w:w="1176" w:type="dxa"/>
            <w:vMerge w:val="restart"/>
            <w:tcBorders>
              <w:left w:val="single" w:sz="8"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ответственный исполнитель – администрация </w:t>
            </w:r>
            <w:r w:rsidRPr="00B8310F">
              <w:rPr>
                <w:color w:val="000000"/>
                <w:sz w:val="18"/>
                <w:szCs w:val="18"/>
              </w:rPr>
              <w:t>Мошковского</w:t>
            </w:r>
            <w:r w:rsidRPr="00B8310F">
              <w:rPr>
                <w:sz w:val="18"/>
                <w:szCs w:val="18"/>
              </w:rPr>
              <w:t xml:space="preserve"> сельсовета Бековского района Пензенской области</w:t>
            </w: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13</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59"/>
          <w:tblCellSpacing w:w="5" w:type="nil"/>
          <w:jc w:val="center"/>
        </w:trPr>
        <w:tc>
          <w:tcPr>
            <w:tcW w:w="453"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8" w:space="0" w:color="auto"/>
              <w:right w:val="single" w:sz="8" w:space="0" w:color="auto"/>
            </w:tcBorders>
          </w:tcPr>
          <w:p w:rsidR="00DF1563" w:rsidRPr="00B8310F" w:rsidRDefault="00DF1563" w:rsidP="001E0FE4">
            <w:pPr>
              <w:autoSpaceDE w:val="0"/>
              <w:autoSpaceDN w:val="0"/>
              <w:adjustRightInd w:val="0"/>
              <w:jc w:val="both"/>
              <w:rPr>
                <w:sz w:val="18"/>
                <w:szCs w:val="18"/>
              </w:rPr>
            </w:pPr>
          </w:p>
        </w:tc>
        <w:tc>
          <w:tcPr>
            <w:tcW w:w="1176" w:type="dxa"/>
            <w:vMerge/>
            <w:tcBorders>
              <w:left w:val="single" w:sz="8"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13</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rPr>
                <w:sz w:val="18"/>
                <w:szCs w:val="18"/>
              </w:rPr>
            </w:pPr>
            <w:r w:rsidRPr="00B8310F">
              <w:rPr>
                <w:sz w:val="18"/>
                <w:szCs w:val="18"/>
              </w:rPr>
              <w:t>0330266110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59"/>
          <w:tblCellSpacing w:w="5" w:type="nil"/>
          <w:jc w:val="center"/>
        </w:trPr>
        <w:tc>
          <w:tcPr>
            <w:tcW w:w="453"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both"/>
              <w:rPr>
                <w:sz w:val="18"/>
                <w:szCs w:val="18"/>
              </w:rPr>
            </w:pPr>
          </w:p>
        </w:tc>
        <w:tc>
          <w:tcPr>
            <w:tcW w:w="1176"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13</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rPr>
                <w:sz w:val="18"/>
                <w:szCs w:val="18"/>
              </w:rPr>
            </w:pPr>
            <w:r w:rsidRPr="00B8310F">
              <w:rPr>
                <w:sz w:val="18"/>
                <w:szCs w:val="18"/>
              </w:rPr>
              <w:t>0330266110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240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59"/>
          <w:tblCellSpacing w:w="5" w:type="nil"/>
          <w:jc w:val="center"/>
        </w:trPr>
        <w:tc>
          <w:tcPr>
            <w:tcW w:w="453" w:type="dxa"/>
            <w:vMerge w:val="restart"/>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3.3</w:t>
            </w:r>
          </w:p>
        </w:tc>
        <w:tc>
          <w:tcPr>
            <w:tcW w:w="764" w:type="dxa"/>
            <w:vMerge w:val="restart"/>
            <w:tcBorders>
              <w:left w:val="single" w:sz="8"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Основное мероприятие</w:t>
            </w:r>
          </w:p>
        </w:tc>
        <w:tc>
          <w:tcPr>
            <w:tcW w:w="1134" w:type="dxa"/>
            <w:vMerge w:val="restart"/>
            <w:tcBorders>
              <w:left w:val="single" w:sz="8"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Выполнение кадастровых работ на недвижимое имущество, имеющего признаки бесхозяйного в границах поселения»</w:t>
            </w:r>
          </w:p>
        </w:tc>
        <w:tc>
          <w:tcPr>
            <w:tcW w:w="1176" w:type="dxa"/>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всего</w:t>
            </w: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59"/>
          <w:tblCellSpacing w:w="5" w:type="nil"/>
          <w:jc w:val="center"/>
        </w:trPr>
        <w:tc>
          <w:tcPr>
            <w:tcW w:w="453"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8" w:space="0" w:color="auto"/>
              <w:right w:val="single" w:sz="8" w:space="0" w:color="auto"/>
            </w:tcBorders>
          </w:tcPr>
          <w:p w:rsidR="00DF1563" w:rsidRPr="00B8310F" w:rsidRDefault="00DF1563" w:rsidP="001E0FE4">
            <w:pPr>
              <w:autoSpaceDE w:val="0"/>
              <w:autoSpaceDN w:val="0"/>
              <w:adjustRightInd w:val="0"/>
              <w:jc w:val="both"/>
              <w:rPr>
                <w:sz w:val="18"/>
                <w:szCs w:val="18"/>
              </w:rPr>
            </w:pPr>
          </w:p>
        </w:tc>
        <w:tc>
          <w:tcPr>
            <w:tcW w:w="1176" w:type="dxa"/>
            <w:vMerge w:val="restart"/>
            <w:tcBorders>
              <w:left w:val="single" w:sz="8"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ответственный исполнитель – администрация </w:t>
            </w:r>
            <w:r w:rsidRPr="00B8310F">
              <w:rPr>
                <w:color w:val="000000"/>
                <w:sz w:val="18"/>
                <w:szCs w:val="18"/>
              </w:rPr>
              <w:t>Мошковского</w:t>
            </w:r>
            <w:r w:rsidRPr="00B8310F">
              <w:rPr>
                <w:sz w:val="18"/>
                <w:szCs w:val="18"/>
              </w:rPr>
              <w:t xml:space="preserve"> сельсовета Бековского района Пензенской области</w:t>
            </w: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13</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59"/>
          <w:tblCellSpacing w:w="5" w:type="nil"/>
          <w:jc w:val="center"/>
        </w:trPr>
        <w:tc>
          <w:tcPr>
            <w:tcW w:w="453"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8" w:space="0" w:color="auto"/>
              <w:right w:val="single" w:sz="8" w:space="0" w:color="auto"/>
            </w:tcBorders>
          </w:tcPr>
          <w:p w:rsidR="00DF1563" w:rsidRPr="00B8310F" w:rsidRDefault="00DF1563" w:rsidP="001E0FE4">
            <w:pPr>
              <w:autoSpaceDE w:val="0"/>
              <w:autoSpaceDN w:val="0"/>
              <w:adjustRightInd w:val="0"/>
              <w:jc w:val="both"/>
              <w:rPr>
                <w:sz w:val="18"/>
                <w:szCs w:val="18"/>
              </w:rPr>
            </w:pPr>
          </w:p>
        </w:tc>
        <w:tc>
          <w:tcPr>
            <w:tcW w:w="1176" w:type="dxa"/>
            <w:vMerge/>
            <w:tcBorders>
              <w:left w:val="single" w:sz="8"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13</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rPr>
                <w:sz w:val="18"/>
                <w:szCs w:val="18"/>
              </w:rPr>
            </w:pPr>
            <w:r w:rsidRPr="00B8310F">
              <w:rPr>
                <w:sz w:val="18"/>
                <w:szCs w:val="18"/>
              </w:rPr>
              <w:t>03303</w:t>
            </w:r>
            <w:r w:rsidRPr="00B8310F">
              <w:rPr>
                <w:snapToGrid w:val="0"/>
                <w:sz w:val="18"/>
                <w:szCs w:val="18"/>
              </w:rPr>
              <w:t>64440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59"/>
          <w:tblCellSpacing w:w="5" w:type="nil"/>
          <w:jc w:val="center"/>
        </w:trPr>
        <w:tc>
          <w:tcPr>
            <w:tcW w:w="453"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1134"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both"/>
              <w:rPr>
                <w:sz w:val="18"/>
                <w:szCs w:val="18"/>
              </w:rPr>
            </w:pPr>
          </w:p>
        </w:tc>
        <w:tc>
          <w:tcPr>
            <w:tcW w:w="1176"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13</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rPr>
                <w:sz w:val="18"/>
                <w:szCs w:val="18"/>
              </w:rPr>
            </w:pPr>
            <w:r w:rsidRPr="00B8310F">
              <w:rPr>
                <w:sz w:val="18"/>
                <w:szCs w:val="18"/>
              </w:rPr>
              <w:t>03303</w:t>
            </w:r>
            <w:r w:rsidRPr="00B8310F">
              <w:rPr>
                <w:snapToGrid w:val="0"/>
                <w:sz w:val="18"/>
                <w:szCs w:val="18"/>
              </w:rPr>
              <w:t>64440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240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59"/>
          <w:tblCellSpacing w:w="5" w:type="nil"/>
          <w:jc w:val="center"/>
        </w:trPr>
        <w:tc>
          <w:tcPr>
            <w:tcW w:w="453" w:type="dxa"/>
            <w:vMerge w:val="restart"/>
            <w:tcBorders>
              <w:top w:val="single" w:sz="4" w:space="0" w:color="auto"/>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4</w:t>
            </w:r>
          </w:p>
        </w:tc>
        <w:tc>
          <w:tcPr>
            <w:tcW w:w="764" w:type="dxa"/>
            <w:vMerge w:val="restart"/>
            <w:tcBorders>
              <w:top w:val="single" w:sz="4" w:space="0" w:color="auto"/>
              <w:left w:val="single" w:sz="8"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Подпрограмма 4</w:t>
            </w:r>
          </w:p>
        </w:tc>
        <w:tc>
          <w:tcPr>
            <w:tcW w:w="1134" w:type="dxa"/>
            <w:vMerge w:val="restart"/>
            <w:tcBorders>
              <w:top w:val="single" w:sz="4" w:space="0" w:color="auto"/>
              <w:left w:val="single" w:sz="8"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Оформление в муниципальную собственность бесхозяйного имущества в </w:t>
            </w:r>
            <w:r w:rsidRPr="00B8310F">
              <w:rPr>
                <w:sz w:val="18"/>
                <w:szCs w:val="18"/>
              </w:rPr>
              <w:lastRenderedPageBreak/>
              <w:t>Мошковском сельсовете Бековского района Пензенской области</w:t>
            </w:r>
          </w:p>
        </w:tc>
        <w:tc>
          <w:tcPr>
            <w:tcW w:w="1176"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lastRenderedPageBreak/>
              <w:t>всего</w:t>
            </w: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59"/>
          <w:tblCellSpacing w:w="5" w:type="nil"/>
          <w:jc w:val="center"/>
        </w:trPr>
        <w:tc>
          <w:tcPr>
            <w:tcW w:w="453"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right w:val="single" w:sz="8" w:space="0" w:color="auto"/>
            </w:tcBorders>
          </w:tcPr>
          <w:p w:rsidR="00DF1563" w:rsidRPr="00B8310F" w:rsidRDefault="00DF1563" w:rsidP="001E0FE4">
            <w:pPr>
              <w:rPr>
                <w:sz w:val="18"/>
                <w:szCs w:val="18"/>
              </w:rPr>
            </w:pPr>
          </w:p>
        </w:tc>
        <w:tc>
          <w:tcPr>
            <w:tcW w:w="1134" w:type="dxa"/>
            <w:vMerge/>
            <w:tcBorders>
              <w:left w:val="single" w:sz="8" w:space="0" w:color="auto"/>
              <w:right w:val="single" w:sz="8" w:space="0" w:color="auto"/>
            </w:tcBorders>
          </w:tcPr>
          <w:p w:rsidR="00DF1563" w:rsidRPr="00B8310F" w:rsidRDefault="00DF1563" w:rsidP="001E0FE4">
            <w:pPr>
              <w:autoSpaceDE w:val="0"/>
              <w:autoSpaceDN w:val="0"/>
              <w:adjustRightInd w:val="0"/>
              <w:jc w:val="both"/>
              <w:rPr>
                <w:sz w:val="18"/>
                <w:szCs w:val="18"/>
              </w:rPr>
            </w:pPr>
          </w:p>
        </w:tc>
        <w:tc>
          <w:tcPr>
            <w:tcW w:w="1176" w:type="dxa"/>
            <w:vMerge w:val="restart"/>
            <w:tcBorders>
              <w:top w:val="single" w:sz="4" w:space="0" w:color="auto"/>
              <w:left w:val="single" w:sz="8"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ответственный исполнитель – администрация </w:t>
            </w:r>
            <w:r w:rsidRPr="00B8310F">
              <w:rPr>
                <w:color w:val="000000"/>
                <w:sz w:val="18"/>
                <w:szCs w:val="18"/>
              </w:rPr>
              <w:t>Мошковског</w:t>
            </w:r>
            <w:r w:rsidRPr="00B8310F">
              <w:rPr>
                <w:color w:val="000000"/>
                <w:sz w:val="18"/>
                <w:szCs w:val="18"/>
              </w:rPr>
              <w:lastRenderedPageBreak/>
              <w:t>о</w:t>
            </w:r>
            <w:r w:rsidRPr="00B8310F">
              <w:rPr>
                <w:sz w:val="18"/>
                <w:szCs w:val="18"/>
              </w:rPr>
              <w:t xml:space="preserve"> сельсовета Бековского района Пензенской области</w:t>
            </w: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lastRenderedPageBreak/>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05</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59"/>
          <w:tblCellSpacing w:w="5" w:type="nil"/>
          <w:jc w:val="center"/>
        </w:trPr>
        <w:tc>
          <w:tcPr>
            <w:tcW w:w="453"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right w:val="single" w:sz="8" w:space="0" w:color="auto"/>
            </w:tcBorders>
          </w:tcPr>
          <w:p w:rsidR="00DF1563" w:rsidRPr="00B8310F" w:rsidRDefault="00DF1563" w:rsidP="001E0FE4">
            <w:pPr>
              <w:rPr>
                <w:sz w:val="18"/>
                <w:szCs w:val="18"/>
              </w:rPr>
            </w:pPr>
          </w:p>
        </w:tc>
        <w:tc>
          <w:tcPr>
            <w:tcW w:w="1134" w:type="dxa"/>
            <w:vMerge/>
            <w:tcBorders>
              <w:left w:val="single" w:sz="8" w:space="0" w:color="auto"/>
              <w:right w:val="single" w:sz="8" w:space="0" w:color="auto"/>
            </w:tcBorders>
          </w:tcPr>
          <w:p w:rsidR="00DF1563" w:rsidRPr="00B8310F" w:rsidRDefault="00DF1563" w:rsidP="001E0FE4">
            <w:pPr>
              <w:autoSpaceDE w:val="0"/>
              <w:autoSpaceDN w:val="0"/>
              <w:adjustRightInd w:val="0"/>
              <w:jc w:val="both"/>
              <w:rPr>
                <w:sz w:val="18"/>
                <w:szCs w:val="18"/>
              </w:rPr>
            </w:pPr>
          </w:p>
        </w:tc>
        <w:tc>
          <w:tcPr>
            <w:tcW w:w="1176" w:type="dxa"/>
            <w:vMerge/>
            <w:tcBorders>
              <w:left w:val="single" w:sz="8"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05</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0340196010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59"/>
          <w:tblCellSpacing w:w="5" w:type="nil"/>
          <w:jc w:val="center"/>
        </w:trPr>
        <w:tc>
          <w:tcPr>
            <w:tcW w:w="453"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bottom w:val="single" w:sz="4" w:space="0" w:color="auto"/>
              <w:right w:val="single" w:sz="8" w:space="0" w:color="auto"/>
            </w:tcBorders>
          </w:tcPr>
          <w:p w:rsidR="00DF1563" w:rsidRPr="00B8310F" w:rsidRDefault="00DF1563" w:rsidP="001E0FE4">
            <w:pPr>
              <w:rPr>
                <w:sz w:val="18"/>
                <w:szCs w:val="18"/>
              </w:rPr>
            </w:pPr>
          </w:p>
        </w:tc>
        <w:tc>
          <w:tcPr>
            <w:tcW w:w="1134"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both"/>
              <w:rPr>
                <w:sz w:val="18"/>
                <w:szCs w:val="18"/>
              </w:rPr>
            </w:pPr>
          </w:p>
        </w:tc>
        <w:tc>
          <w:tcPr>
            <w:tcW w:w="1176"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05</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0340196010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850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313"/>
          <w:tblCellSpacing w:w="5" w:type="nil"/>
          <w:jc w:val="center"/>
        </w:trPr>
        <w:tc>
          <w:tcPr>
            <w:tcW w:w="453" w:type="dxa"/>
            <w:vMerge w:val="restart"/>
            <w:tcBorders>
              <w:top w:val="single" w:sz="4" w:space="0" w:color="auto"/>
              <w:left w:val="single" w:sz="8"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lastRenderedPageBreak/>
              <w:t>4.1</w:t>
            </w:r>
          </w:p>
        </w:tc>
        <w:tc>
          <w:tcPr>
            <w:tcW w:w="764" w:type="dxa"/>
            <w:vMerge w:val="restart"/>
            <w:tcBorders>
              <w:top w:val="single" w:sz="4" w:space="0" w:color="auto"/>
              <w:left w:val="single" w:sz="8"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Основное мероприятие</w:t>
            </w:r>
          </w:p>
        </w:tc>
        <w:tc>
          <w:tcPr>
            <w:tcW w:w="1134" w:type="dxa"/>
            <w:vMerge w:val="restart"/>
            <w:tcBorders>
              <w:top w:val="single" w:sz="4" w:space="0" w:color="auto"/>
              <w:left w:val="single" w:sz="8"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Мероприятие по оформлению в муниципальную собственность и выполнению кадастровых работ на недвижимое имущество, имеющего признаки бесхозяйного в границах поселения</w:t>
            </w:r>
          </w:p>
        </w:tc>
        <w:tc>
          <w:tcPr>
            <w:tcW w:w="1176"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всего</w:t>
            </w: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59"/>
          <w:tblCellSpacing w:w="5" w:type="nil"/>
          <w:jc w:val="center"/>
        </w:trPr>
        <w:tc>
          <w:tcPr>
            <w:tcW w:w="453"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right w:val="single" w:sz="8" w:space="0" w:color="auto"/>
            </w:tcBorders>
          </w:tcPr>
          <w:p w:rsidR="00DF1563" w:rsidRPr="00B8310F" w:rsidRDefault="00DF1563" w:rsidP="001E0FE4">
            <w:pPr>
              <w:rPr>
                <w:sz w:val="18"/>
                <w:szCs w:val="18"/>
              </w:rPr>
            </w:pPr>
          </w:p>
        </w:tc>
        <w:tc>
          <w:tcPr>
            <w:tcW w:w="1134" w:type="dxa"/>
            <w:vMerge/>
            <w:tcBorders>
              <w:left w:val="single" w:sz="8" w:space="0" w:color="auto"/>
              <w:right w:val="single" w:sz="8" w:space="0" w:color="auto"/>
            </w:tcBorders>
          </w:tcPr>
          <w:p w:rsidR="00DF1563" w:rsidRPr="00B8310F" w:rsidRDefault="00DF1563" w:rsidP="001E0FE4">
            <w:pPr>
              <w:autoSpaceDE w:val="0"/>
              <w:autoSpaceDN w:val="0"/>
              <w:adjustRightInd w:val="0"/>
              <w:jc w:val="both"/>
              <w:rPr>
                <w:sz w:val="18"/>
                <w:szCs w:val="18"/>
              </w:rPr>
            </w:pPr>
          </w:p>
        </w:tc>
        <w:tc>
          <w:tcPr>
            <w:tcW w:w="1176" w:type="dxa"/>
            <w:vMerge w:val="restart"/>
            <w:tcBorders>
              <w:top w:val="single" w:sz="4" w:space="0" w:color="auto"/>
              <w:left w:val="single" w:sz="8"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ответственный исполнитель – администрация </w:t>
            </w:r>
            <w:r w:rsidRPr="00B8310F">
              <w:rPr>
                <w:color w:val="000000"/>
                <w:sz w:val="18"/>
                <w:szCs w:val="18"/>
              </w:rPr>
              <w:t>Мошковского</w:t>
            </w:r>
            <w:r w:rsidRPr="00B8310F">
              <w:rPr>
                <w:sz w:val="18"/>
                <w:szCs w:val="18"/>
              </w:rPr>
              <w:t xml:space="preserve"> сельсовета Бековского района Пензенской области</w:t>
            </w: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05</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59"/>
          <w:tblCellSpacing w:w="5" w:type="nil"/>
          <w:jc w:val="center"/>
        </w:trPr>
        <w:tc>
          <w:tcPr>
            <w:tcW w:w="453" w:type="dxa"/>
            <w:vMerge/>
            <w:tcBorders>
              <w:left w:val="single" w:sz="8"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right w:val="single" w:sz="8" w:space="0" w:color="auto"/>
            </w:tcBorders>
          </w:tcPr>
          <w:p w:rsidR="00DF1563" w:rsidRPr="00B8310F" w:rsidRDefault="00DF1563" w:rsidP="001E0FE4">
            <w:pPr>
              <w:rPr>
                <w:sz w:val="18"/>
                <w:szCs w:val="18"/>
              </w:rPr>
            </w:pPr>
          </w:p>
        </w:tc>
        <w:tc>
          <w:tcPr>
            <w:tcW w:w="1134" w:type="dxa"/>
            <w:vMerge/>
            <w:tcBorders>
              <w:left w:val="single" w:sz="8" w:space="0" w:color="auto"/>
              <w:right w:val="single" w:sz="8" w:space="0" w:color="auto"/>
            </w:tcBorders>
          </w:tcPr>
          <w:p w:rsidR="00DF1563" w:rsidRPr="00B8310F" w:rsidRDefault="00DF1563" w:rsidP="001E0FE4">
            <w:pPr>
              <w:autoSpaceDE w:val="0"/>
              <w:autoSpaceDN w:val="0"/>
              <w:adjustRightInd w:val="0"/>
              <w:jc w:val="both"/>
              <w:rPr>
                <w:sz w:val="18"/>
                <w:szCs w:val="18"/>
              </w:rPr>
            </w:pPr>
          </w:p>
        </w:tc>
        <w:tc>
          <w:tcPr>
            <w:tcW w:w="1176" w:type="dxa"/>
            <w:vMerge/>
            <w:tcBorders>
              <w:left w:val="single" w:sz="8"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05</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0340196010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2445"/>
          <w:tblCellSpacing w:w="5" w:type="nil"/>
          <w:jc w:val="center"/>
        </w:trPr>
        <w:tc>
          <w:tcPr>
            <w:tcW w:w="453"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8" w:space="0" w:color="auto"/>
              <w:bottom w:val="single" w:sz="4" w:space="0" w:color="auto"/>
              <w:right w:val="single" w:sz="8" w:space="0" w:color="auto"/>
            </w:tcBorders>
          </w:tcPr>
          <w:p w:rsidR="00DF1563" w:rsidRPr="00B8310F" w:rsidRDefault="00DF1563" w:rsidP="001E0FE4">
            <w:pPr>
              <w:rPr>
                <w:sz w:val="18"/>
                <w:szCs w:val="18"/>
              </w:rPr>
            </w:pPr>
          </w:p>
        </w:tc>
        <w:tc>
          <w:tcPr>
            <w:tcW w:w="1134"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both"/>
              <w:rPr>
                <w:sz w:val="18"/>
                <w:szCs w:val="18"/>
              </w:rPr>
            </w:pPr>
          </w:p>
        </w:tc>
        <w:tc>
          <w:tcPr>
            <w:tcW w:w="1176" w:type="dxa"/>
            <w:vMerge/>
            <w:tcBorders>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05</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0340196010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850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397"/>
          <w:tblCellSpacing w:w="5" w:type="nil"/>
          <w:jc w:val="center"/>
        </w:trPr>
        <w:tc>
          <w:tcPr>
            <w:tcW w:w="453" w:type="dxa"/>
            <w:vMerge w:val="restart"/>
            <w:tcBorders>
              <w:top w:val="single" w:sz="4" w:space="0" w:color="auto"/>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5.</w:t>
            </w:r>
          </w:p>
        </w:tc>
        <w:tc>
          <w:tcPr>
            <w:tcW w:w="764" w:type="dxa"/>
            <w:vMerge w:val="restart"/>
            <w:tcBorders>
              <w:top w:val="single" w:sz="4" w:space="0" w:color="auto"/>
              <w:left w:val="single" w:sz="4" w:space="0" w:color="auto"/>
              <w:right w:val="single" w:sz="4" w:space="0" w:color="auto"/>
            </w:tcBorders>
          </w:tcPr>
          <w:p w:rsidR="00DF1563" w:rsidRPr="00B8310F" w:rsidRDefault="00DF1563" w:rsidP="001E0FE4">
            <w:pPr>
              <w:rPr>
                <w:sz w:val="18"/>
                <w:szCs w:val="18"/>
              </w:rPr>
            </w:pPr>
            <w:r w:rsidRPr="00B8310F">
              <w:rPr>
                <w:sz w:val="18"/>
                <w:szCs w:val="18"/>
              </w:rPr>
              <w:t>Подпрограмма 5</w:t>
            </w:r>
          </w:p>
        </w:tc>
        <w:tc>
          <w:tcPr>
            <w:tcW w:w="1134" w:type="dxa"/>
            <w:vMerge w:val="restart"/>
            <w:tcBorders>
              <w:top w:val="single" w:sz="4" w:space="0" w:color="auto"/>
              <w:left w:val="single" w:sz="4" w:space="0" w:color="auto"/>
              <w:right w:val="single" w:sz="4" w:space="0" w:color="auto"/>
            </w:tcBorders>
          </w:tcPr>
          <w:p w:rsidR="00DF1563" w:rsidRPr="00B8310F" w:rsidRDefault="00DF1563" w:rsidP="001E0FE4">
            <w:pPr>
              <w:autoSpaceDE w:val="0"/>
              <w:autoSpaceDN w:val="0"/>
              <w:adjustRightInd w:val="0"/>
              <w:jc w:val="both"/>
              <w:rPr>
                <w:sz w:val="18"/>
                <w:szCs w:val="18"/>
              </w:rPr>
            </w:pPr>
            <w:r w:rsidRPr="00B8310F">
              <w:rPr>
                <w:sz w:val="18"/>
                <w:szCs w:val="18"/>
              </w:rPr>
              <w:t>Управление муниципальной собственностью в Мошковском сельсовете Бековского района Пензенской области</w:t>
            </w:r>
          </w:p>
        </w:tc>
        <w:tc>
          <w:tcPr>
            <w:tcW w:w="1176"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всего</w:t>
            </w:r>
          </w:p>
        </w:tc>
        <w:tc>
          <w:tcPr>
            <w:tcW w:w="449" w:type="dxa"/>
            <w:tcBorders>
              <w:top w:val="single" w:sz="4" w:space="0" w:color="auto"/>
              <w:left w:val="single" w:sz="4"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15"/>
          <w:tblCellSpacing w:w="5" w:type="nil"/>
          <w:jc w:val="center"/>
        </w:trPr>
        <w:tc>
          <w:tcPr>
            <w:tcW w:w="453"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4" w:space="0" w:color="auto"/>
              <w:right w:val="single" w:sz="4" w:space="0" w:color="auto"/>
            </w:tcBorders>
          </w:tcPr>
          <w:p w:rsidR="00DF1563" w:rsidRPr="00B8310F" w:rsidRDefault="00DF1563" w:rsidP="001E0FE4">
            <w:pPr>
              <w:rPr>
                <w:sz w:val="18"/>
                <w:szCs w:val="18"/>
              </w:rPr>
            </w:pPr>
          </w:p>
        </w:tc>
        <w:tc>
          <w:tcPr>
            <w:tcW w:w="1134" w:type="dxa"/>
            <w:vMerge/>
            <w:tcBorders>
              <w:left w:val="single" w:sz="4" w:space="0" w:color="auto"/>
              <w:right w:val="single" w:sz="4" w:space="0" w:color="auto"/>
            </w:tcBorders>
          </w:tcPr>
          <w:p w:rsidR="00DF1563" w:rsidRPr="00B8310F" w:rsidRDefault="00DF1563" w:rsidP="001E0FE4">
            <w:pPr>
              <w:autoSpaceDE w:val="0"/>
              <w:autoSpaceDN w:val="0"/>
              <w:adjustRightInd w:val="0"/>
              <w:jc w:val="both"/>
              <w:rPr>
                <w:sz w:val="18"/>
                <w:szCs w:val="18"/>
              </w:rPr>
            </w:pPr>
          </w:p>
        </w:tc>
        <w:tc>
          <w:tcPr>
            <w:tcW w:w="1176" w:type="dxa"/>
            <w:vMerge w:val="restart"/>
            <w:tcBorders>
              <w:top w:val="single" w:sz="4" w:space="0" w:color="auto"/>
              <w:left w:val="single" w:sz="4" w:space="0" w:color="auto"/>
              <w:righ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ответственный исполнитель – администрация </w:t>
            </w:r>
            <w:r w:rsidRPr="00B8310F">
              <w:rPr>
                <w:color w:val="000000"/>
                <w:sz w:val="18"/>
                <w:szCs w:val="18"/>
              </w:rPr>
              <w:t>Мошковского</w:t>
            </w:r>
            <w:r w:rsidRPr="00B8310F">
              <w:rPr>
                <w:sz w:val="18"/>
                <w:szCs w:val="18"/>
              </w:rPr>
              <w:t xml:space="preserve"> сельсовета Бековского района Пензенской области</w:t>
            </w:r>
          </w:p>
        </w:tc>
        <w:tc>
          <w:tcPr>
            <w:tcW w:w="449" w:type="dxa"/>
            <w:tcBorders>
              <w:top w:val="single" w:sz="4" w:space="0" w:color="auto"/>
              <w:left w:val="single" w:sz="4"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13</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15"/>
          <w:tblCellSpacing w:w="5" w:type="nil"/>
          <w:jc w:val="center"/>
        </w:trPr>
        <w:tc>
          <w:tcPr>
            <w:tcW w:w="453"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4" w:space="0" w:color="auto"/>
              <w:right w:val="single" w:sz="4" w:space="0" w:color="auto"/>
            </w:tcBorders>
          </w:tcPr>
          <w:p w:rsidR="00DF1563" w:rsidRPr="00B8310F" w:rsidRDefault="00DF1563" w:rsidP="001E0FE4">
            <w:pPr>
              <w:rPr>
                <w:sz w:val="18"/>
                <w:szCs w:val="18"/>
              </w:rPr>
            </w:pPr>
          </w:p>
        </w:tc>
        <w:tc>
          <w:tcPr>
            <w:tcW w:w="1134" w:type="dxa"/>
            <w:vMerge/>
            <w:tcBorders>
              <w:left w:val="single" w:sz="4" w:space="0" w:color="auto"/>
              <w:right w:val="single" w:sz="4" w:space="0" w:color="auto"/>
            </w:tcBorders>
          </w:tcPr>
          <w:p w:rsidR="00DF1563" w:rsidRPr="00B8310F" w:rsidRDefault="00DF1563" w:rsidP="001E0FE4">
            <w:pPr>
              <w:autoSpaceDE w:val="0"/>
              <w:autoSpaceDN w:val="0"/>
              <w:adjustRightInd w:val="0"/>
              <w:jc w:val="both"/>
              <w:rPr>
                <w:sz w:val="18"/>
                <w:szCs w:val="18"/>
              </w:rPr>
            </w:pPr>
          </w:p>
        </w:tc>
        <w:tc>
          <w:tcPr>
            <w:tcW w:w="1176" w:type="dxa"/>
            <w:vMerge/>
            <w:tcBorders>
              <w:left w:val="single" w:sz="4" w:space="0" w:color="auto"/>
              <w:right w:val="single" w:sz="4"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4"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13</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0350199030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15"/>
          <w:tblCellSpacing w:w="5" w:type="nil"/>
          <w:jc w:val="center"/>
        </w:trPr>
        <w:tc>
          <w:tcPr>
            <w:tcW w:w="453"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4" w:space="0" w:color="auto"/>
              <w:right w:val="single" w:sz="4" w:space="0" w:color="auto"/>
            </w:tcBorders>
          </w:tcPr>
          <w:p w:rsidR="00DF1563" w:rsidRPr="00B8310F" w:rsidRDefault="00DF1563" w:rsidP="001E0FE4">
            <w:pPr>
              <w:rPr>
                <w:sz w:val="18"/>
                <w:szCs w:val="18"/>
              </w:rPr>
            </w:pPr>
          </w:p>
        </w:tc>
        <w:tc>
          <w:tcPr>
            <w:tcW w:w="1134" w:type="dxa"/>
            <w:vMerge/>
            <w:tcBorders>
              <w:left w:val="single" w:sz="4" w:space="0" w:color="auto"/>
              <w:right w:val="single" w:sz="4" w:space="0" w:color="auto"/>
            </w:tcBorders>
          </w:tcPr>
          <w:p w:rsidR="00DF1563" w:rsidRPr="00B8310F" w:rsidRDefault="00DF1563" w:rsidP="001E0FE4">
            <w:pPr>
              <w:autoSpaceDE w:val="0"/>
              <w:autoSpaceDN w:val="0"/>
              <w:adjustRightInd w:val="0"/>
              <w:jc w:val="both"/>
              <w:rPr>
                <w:sz w:val="18"/>
                <w:szCs w:val="18"/>
              </w:rPr>
            </w:pPr>
          </w:p>
        </w:tc>
        <w:tc>
          <w:tcPr>
            <w:tcW w:w="1176" w:type="dxa"/>
            <w:vMerge/>
            <w:tcBorders>
              <w:left w:val="single" w:sz="4" w:space="0" w:color="auto"/>
              <w:right w:val="single" w:sz="4"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4"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13</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0350199030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240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15"/>
          <w:tblCellSpacing w:w="5" w:type="nil"/>
          <w:jc w:val="center"/>
        </w:trPr>
        <w:tc>
          <w:tcPr>
            <w:tcW w:w="453" w:type="dxa"/>
            <w:vMerge/>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4" w:space="0" w:color="auto"/>
              <w:bottom w:val="single" w:sz="4" w:space="0" w:color="auto"/>
              <w:right w:val="single" w:sz="4" w:space="0" w:color="auto"/>
            </w:tcBorders>
          </w:tcPr>
          <w:p w:rsidR="00DF1563" w:rsidRPr="00B8310F" w:rsidRDefault="00DF1563" w:rsidP="001E0FE4">
            <w:pPr>
              <w:rPr>
                <w:sz w:val="18"/>
                <w:szCs w:val="18"/>
              </w:rPr>
            </w:pPr>
          </w:p>
        </w:tc>
        <w:tc>
          <w:tcPr>
            <w:tcW w:w="1134" w:type="dxa"/>
            <w:vMerge/>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both"/>
              <w:rPr>
                <w:sz w:val="18"/>
                <w:szCs w:val="18"/>
              </w:rPr>
            </w:pPr>
          </w:p>
        </w:tc>
        <w:tc>
          <w:tcPr>
            <w:tcW w:w="1176" w:type="dxa"/>
            <w:vMerge/>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4"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FF0000"/>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FF0000"/>
                <w:sz w:val="18"/>
                <w:szCs w:val="18"/>
              </w:rPr>
            </w:pP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FF0000"/>
                <w:sz w:val="18"/>
                <w:szCs w:val="18"/>
              </w:rPr>
            </w:pP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FF0000"/>
                <w:sz w:val="18"/>
                <w:szCs w:val="18"/>
              </w:rPr>
            </w:pP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FF0000"/>
                <w:sz w:val="18"/>
                <w:szCs w:val="18"/>
              </w:rPr>
            </w:pP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FF0000"/>
                <w:sz w:val="18"/>
                <w:szCs w:val="18"/>
              </w:rPr>
            </w:pPr>
          </w:p>
        </w:tc>
      </w:tr>
      <w:tr w:rsidR="00DF1563" w:rsidRPr="00B8310F" w:rsidTr="001E0FE4">
        <w:trPr>
          <w:trHeight w:val="415"/>
          <w:tblCellSpacing w:w="5" w:type="nil"/>
          <w:jc w:val="center"/>
        </w:trPr>
        <w:tc>
          <w:tcPr>
            <w:tcW w:w="453" w:type="dxa"/>
            <w:vMerge w:val="restart"/>
            <w:tcBorders>
              <w:top w:val="single" w:sz="4" w:space="0" w:color="auto"/>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5.1</w:t>
            </w:r>
          </w:p>
        </w:tc>
        <w:tc>
          <w:tcPr>
            <w:tcW w:w="764" w:type="dxa"/>
            <w:vMerge w:val="restart"/>
            <w:tcBorders>
              <w:top w:val="single" w:sz="4" w:space="0" w:color="auto"/>
              <w:left w:val="single" w:sz="4" w:space="0" w:color="auto"/>
              <w:right w:val="single" w:sz="4" w:space="0" w:color="auto"/>
            </w:tcBorders>
          </w:tcPr>
          <w:p w:rsidR="00DF1563" w:rsidRPr="00B8310F" w:rsidRDefault="00DF1563" w:rsidP="001E0FE4">
            <w:pPr>
              <w:rPr>
                <w:sz w:val="18"/>
                <w:szCs w:val="18"/>
              </w:rPr>
            </w:pPr>
            <w:r w:rsidRPr="00B8310F">
              <w:rPr>
                <w:sz w:val="18"/>
                <w:szCs w:val="18"/>
              </w:rPr>
              <w:t>Основные мероприятия</w:t>
            </w:r>
          </w:p>
        </w:tc>
        <w:tc>
          <w:tcPr>
            <w:tcW w:w="1134" w:type="dxa"/>
            <w:vMerge w:val="restart"/>
            <w:tcBorders>
              <w:top w:val="single" w:sz="4" w:space="0" w:color="auto"/>
              <w:left w:val="single" w:sz="4" w:space="0" w:color="auto"/>
              <w:right w:val="single" w:sz="4" w:space="0" w:color="auto"/>
            </w:tcBorders>
          </w:tcPr>
          <w:p w:rsidR="00DF1563" w:rsidRPr="00B8310F" w:rsidRDefault="00DF1563" w:rsidP="001E0FE4">
            <w:pPr>
              <w:autoSpaceDE w:val="0"/>
              <w:autoSpaceDN w:val="0"/>
              <w:adjustRightInd w:val="0"/>
              <w:jc w:val="both"/>
              <w:rPr>
                <w:sz w:val="18"/>
                <w:szCs w:val="18"/>
              </w:rPr>
            </w:pPr>
            <w:r w:rsidRPr="00B8310F">
              <w:rPr>
                <w:sz w:val="18"/>
                <w:szCs w:val="18"/>
              </w:rPr>
              <w:t>Обеспечение деятельности по управлению муниципальной собственностью</w:t>
            </w:r>
          </w:p>
        </w:tc>
        <w:tc>
          <w:tcPr>
            <w:tcW w:w="1176"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всего</w:t>
            </w:r>
          </w:p>
        </w:tc>
        <w:tc>
          <w:tcPr>
            <w:tcW w:w="449" w:type="dxa"/>
            <w:tcBorders>
              <w:top w:val="single" w:sz="4" w:space="0" w:color="auto"/>
              <w:left w:val="single" w:sz="4"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15"/>
          <w:tblCellSpacing w:w="5" w:type="nil"/>
          <w:jc w:val="center"/>
        </w:trPr>
        <w:tc>
          <w:tcPr>
            <w:tcW w:w="453"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4" w:space="0" w:color="auto"/>
              <w:right w:val="single" w:sz="4" w:space="0" w:color="auto"/>
            </w:tcBorders>
          </w:tcPr>
          <w:p w:rsidR="00DF1563" w:rsidRPr="00B8310F" w:rsidRDefault="00DF1563" w:rsidP="001E0FE4">
            <w:pPr>
              <w:rPr>
                <w:sz w:val="18"/>
                <w:szCs w:val="18"/>
              </w:rPr>
            </w:pPr>
          </w:p>
        </w:tc>
        <w:tc>
          <w:tcPr>
            <w:tcW w:w="1134" w:type="dxa"/>
            <w:vMerge/>
            <w:tcBorders>
              <w:left w:val="single" w:sz="4" w:space="0" w:color="auto"/>
              <w:right w:val="single" w:sz="4" w:space="0" w:color="auto"/>
            </w:tcBorders>
          </w:tcPr>
          <w:p w:rsidR="00DF1563" w:rsidRPr="00B8310F" w:rsidRDefault="00DF1563" w:rsidP="001E0FE4">
            <w:pPr>
              <w:autoSpaceDE w:val="0"/>
              <w:autoSpaceDN w:val="0"/>
              <w:adjustRightInd w:val="0"/>
              <w:jc w:val="both"/>
              <w:rPr>
                <w:sz w:val="18"/>
                <w:szCs w:val="18"/>
              </w:rPr>
            </w:pPr>
          </w:p>
        </w:tc>
        <w:tc>
          <w:tcPr>
            <w:tcW w:w="1176" w:type="dxa"/>
            <w:vMerge w:val="restart"/>
            <w:tcBorders>
              <w:top w:val="single" w:sz="4" w:space="0" w:color="auto"/>
              <w:left w:val="single" w:sz="4" w:space="0" w:color="auto"/>
              <w:righ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ответственный исполнитель – администрация </w:t>
            </w:r>
            <w:r w:rsidRPr="00B8310F">
              <w:rPr>
                <w:color w:val="000000"/>
                <w:sz w:val="18"/>
                <w:szCs w:val="18"/>
              </w:rPr>
              <w:t>Мошковского</w:t>
            </w:r>
            <w:r w:rsidRPr="00B8310F">
              <w:rPr>
                <w:sz w:val="18"/>
                <w:szCs w:val="18"/>
              </w:rPr>
              <w:t xml:space="preserve"> сельсовета Бековского района Пензенской области</w:t>
            </w:r>
          </w:p>
        </w:tc>
        <w:tc>
          <w:tcPr>
            <w:tcW w:w="449" w:type="dxa"/>
            <w:tcBorders>
              <w:top w:val="single" w:sz="4" w:space="0" w:color="auto"/>
              <w:left w:val="single" w:sz="4"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13</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15"/>
          <w:tblCellSpacing w:w="5" w:type="nil"/>
          <w:jc w:val="center"/>
        </w:trPr>
        <w:tc>
          <w:tcPr>
            <w:tcW w:w="453"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4" w:space="0" w:color="auto"/>
              <w:right w:val="single" w:sz="4" w:space="0" w:color="auto"/>
            </w:tcBorders>
          </w:tcPr>
          <w:p w:rsidR="00DF1563" w:rsidRPr="00B8310F" w:rsidRDefault="00DF1563" w:rsidP="001E0FE4">
            <w:pPr>
              <w:rPr>
                <w:sz w:val="18"/>
                <w:szCs w:val="18"/>
              </w:rPr>
            </w:pPr>
          </w:p>
        </w:tc>
        <w:tc>
          <w:tcPr>
            <w:tcW w:w="1134" w:type="dxa"/>
            <w:vMerge/>
            <w:tcBorders>
              <w:left w:val="single" w:sz="4" w:space="0" w:color="auto"/>
              <w:right w:val="single" w:sz="4" w:space="0" w:color="auto"/>
            </w:tcBorders>
          </w:tcPr>
          <w:p w:rsidR="00DF1563" w:rsidRPr="00B8310F" w:rsidRDefault="00DF1563" w:rsidP="001E0FE4">
            <w:pPr>
              <w:autoSpaceDE w:val="0"/>
              <w:autoSpaceDN w:val="0"/>
              <w:adjustRightInd w:val="0"/>
              <w:jc w:val="both"/>
              <w:rPr>
                <w:sz w:val="18"/>
                <w:szCs w:val="18"/>
              </w:rPr>
            </w:pPr>
          </w:p>
        </w:tc>
        <w:tc>
          <w:tcPr>
            <w:tcW w:w="1176" w:type="dxa"/>
            <w:vMerge/>
            <w:tcBorders>
              <w:left w:val="single" w:sz="4" w:space="0" w:color="auto"/>
              <w:right w:val="single" w:sz="4"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4"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13</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0350199030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15"/>
          <w:tblCellSpacing w:w="5" w:type="nil"/>
          <w:jc w:val="center"/>
        </w:trPr>
        <w:tc>
          <w:tcPr>
            <w:tcW w:w="453"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4" w:space="0" w:color="auto"/>
              <w:right w:val="single" w:sz="4" w:space="0" w:color="auto"/>
            </w:tcBorders>
          </w:tcPr>
          <w:p w:rsidR="00DF1563" w:rsidRPr="00B8310F" w:rsidRDefault="00DF1563" w:rsidP="001E0FE4">
            <w:pPr>
              <w:rPr>
                <w:sz w:val="18"/>
                <w:szCs w:val="18"/>
              </w:rPr>
            </w:pPr>
          </w:p>
        </w:tc>
        <w:tc>
          <w:tcPr>
            <w:tcW w:w="1134" w:type="dxa"/>
            <w:vMerge/>
            <w:tcBorders>
              <w:left w:val="single" w:sz="4" w:space="0" w:color="auto"/>
              <w:right w:val="single" w:sz="4" w:space="0" w:color="auto"/>
            </w:tcBorders>
          </w:tcPr>
          <w:p w:rsidR="00DF1563" w:rsidRPr="00B8310F" w:rsidRDefault="00DF1563" w:rsidP="001E0FE4">
            <w:pPr>
              <w:autoSpaceDE w:val="0"/>
              <w:autoSpaceDN w:val="0"/>
              <w:adjustRightInd w:val="0"/>
              <w:jc w:val="both"/>
              <w:rPr>
                <w:sz w:val="18"/>
                <w:szCs w:val="18"/>
              </w:rPr>
            </w:pPr>
          </w:p>
        </w:tc>
        <w:tc>
          <w:tcPr>
            <w:tcW w:w="1176" w:type="dxa"/>
            <w:vMerge/>
            <w:tcBorders>
              <w:left w:val="single" w:sz="4" w:space="0" w:color="auto"/>
              <w:right w:val="single" w:sz="4"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4"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01</w:t>
            </w: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13</w:t>
            </w: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0350199030</w:t>
            </w: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r w:rsidRPr="00B8310F">
              <w:rPr>
                <w:sz w:val="18"/>
                <w:szCs w:val="18"/>
              </w:rPr>
              <w:t>240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000000"/>
                <w:sz w:val="18"/>
                <w:szCs w:val="18"/>
              </w:rPr>
            </w:pPr>
            <w:r w:rsidRPr="00B8310F">
              <w:rPr>
                <w:color w:val="000000"/>
                <w:sz w:val="18"/>
                <w:szCs w:val="18"/>
              </w:rPr>
              <w:t>0,000</w:t>
            </w: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000000"/>
                <w:sz w:val="18"/>
                <w:szCs w:val="18"/>
              </w:rPr>
            </w:pPr>
            <w:r w:rsidRPr="00B8310F">
              <w:rPr>
                <w:color w:val="000000"/>
                <w:sz w:val="18"/>
                <w:szCs w:val="18"/>
              </w:rPr>
              <w:t>0,000</w:t>
            </w:r>
          </w:p>
        </w:tc>
      </w:tr>
      <w:tr w:rsidR="00DF1563" w:rsidRPr="00B8310F" w:rsidTr="001E0FE4">
        <w:trPr>
          <w:trHeight w:val="415"/>
          <w:tblCellSpacing w:w="5" w:type="nil"/>
          <w:jc w:val="center"/>
        </w:trPr>
        <w:tc>
          <w:tcPr>
            <w:tcW w:w="453" w:type="dxa"/>
            <w:vMerge/>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764" w:type="dxa"/>
            <w:vMerge/>
            <w:tcBorders>
              <w:left w:val="single" w:sz="4" w:space="0" w:color="auto"/>
              <w:bottom w:val="single" w:sz="4" w:space="0" w:color="auto"/>
              <w:right w:val="single" w:sz="4" w:space="0" w:color="auto"/>
            </w:tcBorders>
          </w:tcPr>
          <w:p w:rsidR="00DF1563" w:rsidRPr="00B8310F" w:rsidRDefault="00DF1563" w:rsidP="001E0FE4">
            <w:pPr>
              <w:rPr>
                <w:sz w:val="18"/>
                <w:szCs w:val="18"/>
              </w:rPr>
            </w:pPr>
          </w:p>
        </w:tc>
        <w:tc>
          <w:tcPr>
            <w:tcW w:w="1134" w:type="dxa"/>
            <w:vMerge/>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both"/>
              <w:rPr>
                <w:sz w:val="18"/>
                <w:szCs w:val="18"/>
              </w:rPr>
            </w:pPr>
          </w:p>
        </w:tc>
        <w:tc>
          <w:tcPr>
            <w:tcW w:w="1176" w:type="dxa"/>
            <w:vMerge/>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rPr>
                <w:sz w:val="18"/>
                <w:szCs w:val="18"/>
              </w:rPr>
            </w:pPr>
          </w:p>
        </w:tc>
        <w:tc>
          <w:tcPr>
            <w:tcW w:w="449" w:type="dxa"/>
            <w:tcBorders>
              <w:top w:val="single" w:sz="4" w:space="0" w:color="auto"/>
              <w:left w:val="single" w:sz="4"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533"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691"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rPr>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autoSpaceDE w:val="0"/>
              <w:autoSpaceDN w:val="0"/>
              <w:adjustRightInd w:val="0"/>
              <w:jc w:val="center"/>
              <w:rPr>
                <w:color w:val="FF0000"/>
                <w:sz w:val="18"/>
                <w:szCs w:val="18"/>
              </w:rPr>
            </w:pPr>
          </w:p>
        </w:tc>
        <w:tc>
          <w:tcPr>
            <w:tcW w:w="762" w:type="dxa"/>
            <w:tcBorders>
              <w:top w:val="single" w:sz="4" w:space="0" w:color="auto"/>
              <w:left w:val="single" w:sz="8" w:space="0" w:color="auto"/>
              <w:bottom w:val="single" w:sz="4" w:space="0" w:color="auto"/>
              <w:right w:val="single" w:sz="8" w:space="0" w:color="auto"/>
            </w:tcBorders>
          </w:tcPr>
          <w:p w:rsidR="00DF1563" w:rsidRPr="00B8310F" w:rsidRDefault="00DF1563" w:rsidP="001E0FE4">
            <w:pPr>
              <w:jc w:val="center"/>
              <w:rPr>
                <w:color w:val="FF0000"/>
                <w:sz w:val="18"/>
                <w:szCs w:val="18"/>
              </w:rPr>
            </w:pPr>
          </w:p>
        </w:tc>
        <w:tc>
          <w:tcPr>
            <w:tcW w:w="762" w:type="dxa"/>
            <w:tcBorders>
              <w:top w:val="single" w:sz="4" w:space="0" w:color="auto"/>
              <w:left w:val="single" w:sz="8" w:space="0" w:color="auto"/>
              <w:bottom w:val="single" w:sz="4" w:space="0" w:color="auto"/>
              <w:right w:val="single" w:sz="4" w:space="0" w:color="auto"/>
            </w:tcBorders>
          </w:tcPr>
          <w:p w:rsidR="00DF1563" w:rsidRPr="00B8310F" w:rsidRDefault="00DF1563" w:rsidP="001E0FE4">
            <w:pPr>
              <w:jc w:val="center"/>
              <w:rPr>
                <w:color w:val="FF0000"/>
                <w:sz w:val="18"/>
                <w:szCs w:val="18"/>
              </w:rPr>
            </w:pP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FF0000"/>
                <w:sz w:val="18"/>
                <w:szCs w:val="18"/>
              </w:rPr>
            </w:pP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FF0000"/>
                <w:sz w:val="18"/>
                <w:szCs w:val="18"/>
              </w:rPr>
            </w:pPr>
          </w:p>
        </w:tc>
        <w:tc>
          <w:tcPr>
            <w:tcW w:w="762" w:type="dxa"/>
            <w:tcBorders>
              <w:top w:val="single" w:sz="4" w:space="0" w:color="auto"/>
              <w:left w:val="single" w:sz="4" w:space="0" w:color="auto"/>
              <w:bottom w:val="single" w:sz="4" w:space="0" w:color="auto"/>
              <w:right w:val="single" w:sz="4" w:space="0" w:color="auto"/>
            </w:tcBorders>
          </w:tcPr>
          <w:p w:rsidR="00DF1563" w:rsidRPr="00B8310F" w:rsidRDefault="00DF1563" w:rsidP="001E0FE4">
            <w:pPr>
              <w:jc w:val="center"/>
              <w:rPr>
                <w:color w:val="FF0000"/>
                <w:sz w:val="18"/>
                <w:szCs w:val="18"/>
              </w:rPr>
            </w:pPr>
          </w:p>
        </w:tc>
      </w:tr>
    </w:tbl>
    <w:p w:rsidR="00DF1563" w:rsidRDefault="00DF1563" w:rsidP="00DF1563">
      <w:pPr>
        <w:jc w:val="both"/>
        <w:rPr>
          <w:b/>
          <w:i/>
          <w:sz w:val="18"/>
          <w:szCs w:val="18"/>
          <w:lang w:eastAsia="en-US"/>
        </w:rPr>
      </w:pPr>
    </w:p>
    <w:p w:rsidR="00DF1563" w:rsidRPr="00B8310F" w:rsidRDefault="00DF1563" w:rsidP="00DF1563">
      <w:pPr>
        <w:autoSpaceDE w:val="0"/>
        <w:autoSpaceDN w:val="0"/>
        <w:adjustRightInd w:val="0"/>
        <w:jc w:val="center"/>
        <w:rPr>
          <w:sz w:val="18"/>
          <w:szCs w:val="18"/>
        </w:rPr>
      </w:pPr>
      <w:r w:rsidRPr="00B8310F">
        <w:rPr>
          <w:sz w:val="18"/>
          <w:szCs w:val="18"/>
        </w:rPr>
        <w:t>Приложение № 3</w:t>
      </w:r>
      <w:r>
        <w:rPr>
          <w:sz w:val="18"/>
          <w:szCs w:val="18"/>
        </w:rPr>
        <w:t xml:space="preserve"> </w:t>
      </w:r>
      <w:r w:rsidRPr="00B8310F">
        <w:rPr>
          <w:sz w:val="18"/>
          <w:szCs w:val="18"/>
        </w:rPr>
        <w:t>к постановлению администрации</w:t>
      </w:r>
      <w:r>
        <w:rPr>
          <w:sz w:val="18"/>
          <w:szCs w:val="18"/>
        </w:rPr>
        <w:t xml:space="preserve"> </w:t>
      </w:r>
      <w:r w:rsidRPr="00B8310F">
        <w:rPr>
          <w:sz w:val="18"/>
          <w:szCs w:val="18"/>
        </w:rPr>
        <w:t>Мошковского сельсовета</w:t>
      </w:r>
      <w:r>
        <w:rPr>
          <w:sz w:val="18"/>
          <w:szCs w:val="18"/>
        </w:rPr>
        <w:t xml:space="preserve"> </w:t>
      </w:r>
      <w:r w:rsidRPr="00B8310F">
        <w:rPr>
          <w:sz w:val="18"/>
          <w:szCs w:val="18"/>
        </w:rPr>
        <w:t>от 20.12.2019 № 137</w:t>
      </w:r>
    </w:p>
    <w:p w:rsidR="00DF1563" w:rsidRDefault="00DF1563" w:rsidP="00DF1563">
      <w:pPr>
        <w:autoSpaceDE w:val="0"/>
        <w:autoSpaceDN w:val="0"/>
        <w:adjustRightInd w:val="0"/>
        <w:jc w:val="center"/>
        <w:rPr>
          <w:sz w:val="18"/>
          <w:szCs w:val="18"/>
        </w:rPr>
      </w:pPr>
    </w:p>
    <w:p w:rsidR="00DF1563" w:rsidRPr="00B8310F" w:rsidRDefault="00DF1563" w:rsidP="00DF1563">
      <w:pPr>
        <w:autoSpaceDE w:val="0"/>
        <w:autoSpaceDN w:val="0"/>
        <w:adjustRightInd w:val="0"/>
        <w:jc w:val="center"/>
        <w:rPr>
          <w:sz w:val="18"/>
          <w:szCs w:val="18"/>
        </w:rPr>
      </w:pPr>
      <w:r w:rsidRPr="00B8310F">
        <w:rPr>
          <w:sz w:val="18"/>
          <w:szCs w:val="18"/>
        </w:rPr>
        <w:t>Приложение № 4</w:t>
      </w:r>
      <w:r>
        <w:rPr>
          <w:sz w:val="18"/>
          <w:szCs w:val="18"/>
        </w:rPr>
        <w:t xml:space="preserve"> </w:t>
      </w:r>
      <w:r w:rsidRPr="00B8310F">
        <w:rPr>
          <w:sz w:val="18"/>
          <w:szCs w:val="18"/>
        </w:rPr>
        <w:t>к муниципальной программе</w:t>
      </w:r>
    </w:p>
    <w:p w:rsidR="00DF1563" w:rsidRPr="00B8310F" w:rsidRDefault="00DF1563" w:rsidP="00700B5C">
      <w:pPr>
        <w:autoSpaceDE w:val="0"/>
        <w:autoSpaceDN w:val="0"/>
        <w:adjustRightInd w:val="0"/>
        <w:jc w:val="center"/>
        <w:rPr>
          <w:sz w:val="18"/>
          <w:szCs w:val="18"/>
        </w:rPr>
      </w:pPr>
      <w:r w:rsidRPr="00B8310F">
        <w:rPr>
          <w:sz w:val="18"/>
          <w:szCs w:val="18"/>
        </w:rPr>
        <w:t xml:space="preserve">Мероприятия муниципальной программы </w:t>
      </w:r>
      <w:r w:rsidRPr="00B8310F">
        <w:rPr>
          <w:color w:val="000000"/>
          <w:sz w:val="18"/>
          <w:szCs w:val="18"/>
        </w:rPr>
        <w:t>Мошковского</w:t>
      </w:r>
      <w:r w:rsidRPr="00B8310F">
        <w:rPr>
          <w:sz w:val="18"/>
          <w:szCs w:val="18"/>
        </w:rPr>
        <w:t xml:space="preserve"> сельсовета Бековского района Пензенской области</w:t>
      </w:r>
      <w:r w:rsidR="00700B5C">
        <w:rPr>
          <w:sz w:val="18"/>
          <w:szCs w:val="18"/>
        </w:rPr>
        <w:t xml:space="preserve"> </w:t>
      </w:r>
      <w:r w:rsidRPr="00B8310F">
        <w:rPr>
          <w:sz w:val="18"/>
          <w:szCs w:val="18"/>
        </w:rPr>
        <w:t>«Развитие территорий, социальной и инженерной инфраструктуры в Мошковском сельсовете Бековского района Пензенской области»</w:t>
      </w:r>
    </w:p>
    <w:p w:rsidR="00DF1563" w:rsidRPr="00B8310F" w:rsidRDefault="00DF1563" w:rsidP="00DF1563">
      <w:pPr>
        <w:autoSpaceDE w:val="0"/>
        <w:autoSpaceDN w:val="0"/>
        <w:adjustRightInd w:val="0"/>
        <w:jc w:val="center"/>
        <w:rPr>
          <w:sz w:val="18"/>
          <w:szCs w:val="18"/>
        </w:rPr>
      </w:pPr>
    </w:p>
    <w:tbl>
      <w:tblPr>
        <w:tblW w:w="10130"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25"/>
        <w:gridCol w:w="1846"/>
        <w:gridCol w:w="45"/>
        <w:gridCol w:w="131"/>
        <w:gridCol w:w="1224"/>
        <w:gridCol w:w="19"/>
        <w:gridCol w:w="742"/>
        <w:gridCol w:w="843"/>
        <w:gridCol w:w="906"/>
        <w:gridCol w:w="46"/>
        <w:gridCol w:w="884"/>
        <w:gridCol w:w="21"/>
        <w:gridCol w:w="9"/>
        <w:gridCol w:w="943"/>
        <w:gridCol w:w="38"/>
        <w:gridCol w:w="774"/>
        <w:gridCol w:w="65"/>
        <w:gridCol w:w="1069"/>
      </w:tblGrid>
      <w:tr w:rsidR="00DF1563" w:rsidRPr="00B8310F" w:rsidTr="001E0FE4">
        <w:trPr>
          <w:tblCellSpacing w:w="5" w:type="nil"/>
          <w:jc w:val="center"/>
        </w:trPr>
        <w:tc>
          <w:tcPr>
            <w:tcW w:w="525" w:type="dxa"/>
            <w:vMerge w:val="restart"/>
          </w:tcPr>
          <w:p w:rsidR="00DF1563" w:rsidRPr="00B8310F" w:rsidRDefault="00DF1563" w:rsidP="001E0FE4">
            <w:pPr>
              <w:autoSpaceDE w:val="0"/>
              <w:autoSpaceDN w:val="0"/>
              <w:adjustRightInd w:val="0"/>
              <w:jc w:val="center"/>
              <w:rPr>
                <w:sz w:val="18"/>
                <w:szCs w:val="18"/>
              </w:rPr>
            </w:pPr>
            <w:r w:rsidRPr="00B8310F">
              <w:rPr>
                <w:sz w:val="18"/>
                <w:szCs w:val="18"/>
              </w:rPr>
              <w:t>№ п/п</w:t>
            </w:r>
          </w:p>
        </w:tc>
        <w:tc>
          <w:tcPr>
            <w:tcW w:w="1846" w:type="dxa"/>
            <w:vMerge w:val="restart"/>
          </w:tcPr>
          <w:p w:rsidR="00DF1563" w:rsidRPr="00B8310F" w:rsidRDefault="00DF1563" w:rsidP="001E0FE4">
            <w:pPr>
              <w:autoSpaceDE w:val="0"/>
              <w:autoSpaceDN w:val="0"/>
              <w:adjustRightInd w:val="0"/>
              <w:ind w:left="452" w:hanging="452"/>
              <w:jc w:val="center"/>
              <w:rPr>
                <w:sz w:val="18"/>
                <w:szCs w:val="18"/>
              </w:rPr>
            </w:pPr>
            <w:r w:rsidRPr="00B8310F">
              <w:rPr>
                <w:sz w:val="18"/>
                <w:szCs w:val="18"/>
              </w:rPr>
              <w:t>Наименование основного мероприятия</w:t>
            </w:r>
          </w:p>
        </w:tc>
        <w:tc>
          <w:tcPr>
            <w:tcW w:w="1400" w:type="dxa"/>
            <w:gridSpan w:val="3"/>
            <w:vMerge w:val="restart"/>
          </w:tcPr>
          <w:p w:rsidR="00DF1563" w:rsidRPr="00B8310F" w:rsidRDefault="00DF1563" w:rsidP="001E0FE4">
            <w:pPr>
              <w:autoSpaceDE w:val="0"/>
              <w:autoSpaceDN w:val="0"/>
              <w:adjustRightInd w:val="0"/>
              <w:jc w:val="center"/>
              <w:rPr>
                <w:sz w:val="18"/>
                <w:szCs w:val="18"/>
              </w:rPr>
            </w:pPr>
            <w:r w:rsidRPr="00B8310F">
              <w:rPr>
                <w:sz w:val="18"/>
                <w:szCs w:val="18"/>
              </w:rPr>
              <w:t>Исполнители</w:t>
            </w:r>
          </w:p>
        </w:tc>
        <w:tc>
          <w:tcPr>
            <w:tcW w:w="761" w:type="dxa"/>
            <w:gridSpan w:val="2"/>
            <w:vMerge w:val="restart"/>
          </w:tcPr>
          <w:p w:rsidR="00DF1563" w:rsidRPr="00B8310F" w:rsidRDefault="00DF1563" w:rsidP="001E0FE4">
            <w:pPr>
              <w:autoSpaceDE w:val="0"/>
              <w:autoSpaceDN w:val="0"/>
              <w:adjustRightInd w:val="0"/>
              <w:jc w:val="center"/>
              <w:rPr>
                <w:sz w:val="18"/>
                <w:szCs w:val="18"/>
              </w:rPr>
            </w:pPr>
            <w:r w:rsidRPr="00B8310F">
              <w:rPr>
                <w:sz w:val="18"/>
                <w:szCs w:val="18"/>
              </w:rPr>
              <w:t>Срок исполнения (год)</w:t>
            </w:r>
          </w:p>
        </w:tc>
        <w:tc>
          <w:tcPr>
            <w:tcW w:w="4464" w:type="dxa"/>
            <w:gridSpan w:val="9"/>
          </w:tcPr>
          <w:p w:rsidR="00DF1563" w:rsidRPr="00B8310F" w:rsidRDefault="00DF1563" w:rsidP="001E0FE4">
            <w:pPr>
              <w:autoSpaceDE w:val="0"/>
              <w:autoSpaceDN w:val="0"/>
              <w:adjustRightInd w:val="0"/>
              <w:jc w:val="center"/>
              <w:rPr>
                <w:sz w:val="18"/>
                <w:szCs w:val="18"/>
              </w:rPr>
            </w:pPr>
            <w:r w:rsidRPr="00B8310F">
              <w:rPr>
                <w:sz w:val="18"/>
                <w:szCs w:val="18"/>
              </w:rPr>
              <w:t>Объем финансирования, тыс. рублей</w:t>
            </w:r>
          </w:p>
        </w:tc>
        <w:tc>
          <w:tcPr>
            <w:tcW w:w="1134" w:type="dxa"/>
            <w:gridSpan w:val="2"/>
          </w:tcPr>
          <w:p w:rsidR="00DF1563" w:rsidRPr="00B8310F" w:rsidRDefault="00DF1563" w:rsidP="001E0FE4">
            <w:pPr>
              <w:autoSpaceDE w:val="0"/>
              <w:autoSpaceDN w:val="0"/>
              <w:adjustRightInd w:val="0"/>
              <w:jc w:val="center"/>
              <w:rPr>
                <w:sz w:val="18"/>
                <w:szCs w:val="18"/>
              </w:rPr>
            </w:pPr>
            <w:r w:rsidRPr="00B8310F">
              <w:rPr>
                <w:sz w:val="18"/>
                <w:szCs w:val="18"/>
              </w:rPr>
              <w:t>Показатели результата мероприятия по годам (ожидаемый непосредственный результат)</w:t>
            </w:r>
          </w:p>
        </w:tc>
      </w:tr>
      <w:tr w:rsidR="00DF1563" w:rsidRPr="00B8310F" w:rsidTr="001E0FE4">
        <w:trPr>
          <w:tblCellSpacing w:w="5" w:type="nil"/>
          <w:jc w:val="center"/>
        </w:trPr>
        <w:tc>
          <w:tcPr>
            <w:tcW w:w="525" w:type="dxa"/>
            <w:vMerge/>
          </w:tcPr>
          <w:p w:rsidR="00DF1563" w:rsidRPr="00B8310F" w:rsidRDefault="00DF1563" w:rsidP="001E0FE4">
            <w:pPr>
              <w:autoSpaceDE w:val="0"/>
              <w:autoSpaceDN w:val="0"/>
              <w:adjustRightInd w:val="0"/>
              <w:jc w:val="center"/>
              <w:rPr>
                <w:sz w:val="18"/>
                <w:szCs w:val="18"/>
              </w:rPr>
            </w:pPr>
          </w:p>
        </w:tc>
        <w:tc>
          <w:tcPr>
            <w:tcW w:w="1846" w:type="dxa"/>
            <w:vMerge/>
          </w:tcPr>
          <w:p w:rsidR="00DF1563" w:rsidRPr="00B8310F" w:rsidRDefault="00DF1563" w:rsidP="001E0FE4">
            <w:pPr>
              <w:autoSpaceDE w:val="0"/>
              <w:autoSpaceDN w:val="0"/>
              <w:adjustRightInd w:val="0"/>
              <w:jc w:val="center"/>
              <w:rPr>
                <w:sz w:val="18"/>
                <w:szCs w:val="18"/>
              </w:rPr>
            </w:pPr>
          </w:p>
        </w:tc>
        <w:tc>
          <w:tcPr>
            <w:tcW w:w="1400" w:type="dxa"/>
            <w:gridSpan w:val="3"/>
            <w:vMerge/>
          </w:tcPr>
          <w:p w:rsidR="00DF1563" w:rsidRPr="00B8310F" w:rsidRDefault="00DF1563" w:rsidP="001E0FE4">
            <w:pPr>
              <w:autoSpaceDE w:val="0"/>
              <w:autoSpaceDN w:val="0"/>
              <w:adjustRightInd w:val="0"/>
              <w:jc w:val="center"/>
              <w:rPr>
                <w:sz w:val="18"/>
                <w:szCs w:val="18"/>
              </w:rPr>
            </w:pPr>
          </w:p>
        </w:tc>
        <w:tc>
          <w:tcPr>
            <w:tcW w:w="761" w:type="dxa"/>
            <w:gridSpan w:val="2"/>
            <w:vMerge/>
          </w:tcPr>
          <w:p w:rsidR="00DF1563" w:rsidRPr="00B8310F" w:rsidRDefault="00DF1563" w:rsidP="001E0FE4">
            <w:pPr>
              <w:autoSpaceDE w:val="0"/>
              <w:autoSpaceDN w:val="0"/>
              <w:adjustRightInd w:val="0"/>
              <w:jc w:val="center"/>
              <w:rPr>
                <w:sz w:val="18"/>
                <w:szCs w:val="18"/>
              </w:rPr>
            </w:pPr>
          </w:p>
        </w:tc>
        <w:tc>
          <w:tcPr>
            <w:tcW w:w="843" w:type="dxa"/>
          </w:tcPr>
          <w:p w:rsidR="00DF1563" w:rsidRPr="00B8310F" w:rsidRDefault="00DF1563" w:rsidP="001E0FE4">
            <w:pPr>
              <w:pStyle w:val="ConsPlusNormal2"/>
              <w:jc w:val="center"/>
              <w:rPr>
                <w:rFonts w:ascii="Times New Roman" w:hAnsi="Times New Roman"/>
                <w:sz w:val="18"/>
                <w:szCs w:val="18"/>
              </w:rPr>
            </w:pPr>
            <w:r w:rsidRPr="00B8310F">
              <w:rPr>
                <w:rFonts w:ascii="Times New Roman" w:hAnsi="Times New Roman"/>
                <w:sz w:val="18"/>
                <w:szCs w:val="18"/>
              </w:rPr>
              <w:t>всего</w:t>
            </w:r>
          </w:p>
        </w:tc>
        <w:tc>
          <w:tcPr>
            <w:tcW w:w="952" w:type="dxa"/>
            <w:gridSpan w:val="2"/>
          </w:tcPr>
          <w:p w:rsidR="00DF1563" w:rsidRPr="00B8310F" w:rsidRDefault="00DF1563" w:rsidP="001E0FE4">
            <w:pPr>
              <w:pStyle w:val="ConsPlusNormal2"/>
              <w:jc w:val="center"/>
              <w:rPr>
                <w:rFonts w:ascii="Times New Roman" w:hAnsi="Times New Roman"/>
                <w:sz w:val="18"/>
                <w:szCs w:val="18"/>
              </w:rPr>
            </w:pPr>
            <w:r w:rsidRPr="00B8310F">
              <w:rPr>
                <w:rFonts w:ascii="Times New Roman" w:hAnsi="Times New Roman"/>
                <w:sz w:val="18"/>
                <w:szCs w:val="18"/>
              </w:rPr>
              <w:t>местный бюджет</w:t>
            </w:r>
          </w:p>
        </w:tc>
        <w:tc>
          <w:tcPr>
            <w:tcW w:w="905" w:type="dxa"/>
            <w:gridSpan w:val="2"/>
          </w:tcPr>
          <w:p w:rsidR="00DF1563" w:rsidRPr="00B8310F" w:rsidRDefault="00DF1563" w:rsidP="001E0FE4">
            <w:pPr>
              <w:pStyle w:val="ConsPlusNormal2"/>
              <w:jc w:val="center"/>
              <w:rPr>
                <w:rFonts w:ascii="Times New Roman" w:hAnsi="Times New Roman"/>
                <w:sz w:val="18"/>
                <w:szCs w:val="18"/>
              </w:rPr>
            </w:pPr>
            <w:r w:rsidRPr="00B8310F">
              <w:rPr>
                <w:rFonts w:ascii="Times New Roman" w:hAnsi="Times New Roman"/>
                <w:sz w:val="18"/>
                <w:szCs w:val="18"/>
              </w:rPr>
              <w:t>областной бюджет</w:t>
            </w:r>
          </w:p>
        </w:tc>
        <w:tc>
          <w:tcPr>
            <w:tcW w:w="990" w:type="dxa"/>
            <w:gridSpan w:val="3"/>
          </w:tcPr>
          <w:p w:rsidR="00DF1563" w:rsidRPr="00B8310F" w:rsidRDefault="00DF1563" w:rsidP="001E0FE4">
            <w:pPr>
              <w:pStyle w:val="ConsPlusNormal2"/>
              <w:jc w:val="center"/>
              <w:rPr>
                <w:rFonts w:ascii="Times New Roman" w:hAnsi="Times New Roman"/>
                <w:sz w:val="18"/>
                <w:szCs w:val="18"/>
              </w:rPr>
            </w:pPr>
            <w:r w:rsidRPr="00B8310F">
              <w:rPr>
                <w:rFonts w:ascii="Times New Roman" w:hAnsi="Times New Roman"/>
                <w:sz w:val="18"/>
                <w:szCs w:val="18"/>
              </w:rPr>
              <w:t>федеральный бюджет</w:t>
            </w:r>
          </w:p>
        </w:tc>
        <w:tc>
          <w:tcPr>
            <w:tcW w:w="774" w:type="dxa"/>
          </w:tcPr>
          <w:p w:rsidR="00DF1563" w:rsidRPr="00B8310F" w:rsidRDefault="00DF1563" w:rsidP="001E0FE4">
            <w:pPr>
              <w:pStyle w:val="ConsPlusNormal2"/>
              <w:jc w:val="center"/>
              <w:rPr>
                <w:rFonts w:ascii="Times New Roman" w:hAnsi="Times New Roman"/>
                <w:sz w:val="18"/>
                <w:szCs w:val="18"/>
              </w:rPr>
            </w:pPr>
            <w:r w:rsidRPr="00B8310F">
              <w:rPr>
                <w:rFonts w:ascii="Times New Roman" w:hAnsi="Times New Roman"/>
                <w:sz w:val="18"/>
                <w:szCs w:val="18"/>
              </w:rPr>
              <w:t>внебюджетные средства</w:t>
            </w:r>
          </w:p>
        </w:tc>
        <w:tc>
          <w:tcPr>
            <w:tcW w:w="1134" w:type="dxa"/>
            <w:gridSpan w:val="2"/>
          </w:tcPr>
          <w:p w:rsidR="00DF1563" w:rsidRPr="00B8310F" w:rsidRDefault="00DF1563" w:rsidP="001E0FE4">
            <w:pPr>
              <w:autoSpaceDE w:val="0"/>
              <w:autoSpaceDN w:val="0"/>
              <w:adjustRightInd w:val="0"/>
              <w:jc w:val="center"/>
              <w:rPr>
                <w:sz w:val="18"/>
                <w:szCs w:val="18"/>
              </w:rPr>
            </w:pPr>
          </w:p>
        </w:tc>
      </w:tr>
      <w:tr w:rsidR="00DF1563" w:rsidRPr="00B8310F" w:rsidTr="001E0FE4">
        <w:trPr>
          <w:tblCellSpacing w:w="5" w:type="nil"/>
          <w:jc w:val="center"/>
        </w:trPr>
        <w:tc>
          <w:tcPr>
            <w:tcW w:w="525" w:type="dxa"/>
          </w:tcPr>
          <w:p w:rsidR="00DF1563" w:rsidRPr="00B8310F" w:rsidRDefault="00DF1563" w:rsidP="001E0FE4">
            <w:pPr>
              <w:autoSpaceDE w:val="0"/>
              <w:autoSpaceDN w:val="0"/>
              <w:adjustRightInd w:val="0"/>
              <w:jc w:val="center"/>
              <w:rPr>
                <w:sz w:val="18"/>
                <w:szCs w:val="18"/>
              </w:rPr>
            </w:pPr>
            <w:r w:rsidRPr="00B8310F">
              <w:rPr>
                <w:sz w:val="18"/>
                <w:szCs w:val="18"/>
              </w:rPr>
              <w:t>1</w:t>
            </w:r>
          </w:p>
        </w:tc>
        <w:tc>
          <w:tcPr>
            <w:tcW w:w="1846" w:type="dxa"/>
          </w:tcPr>
          <w:p w:rsidR="00DF1563" w:rsidRPr="00B8310F" w:rsidRDefault="00DF1563" w:rsidP="001E0FE4">
            <w:pPr>
              <w:autoSpaceDE w:val="0"/>
              <w:autoSpaceDN w:val="0"/>
              <w:adjustRightInd w:val="0"/>
              <w:jc w:val="center"/>
              <w:rPr>
                <w:sz w:val="18"/>
                <w:szCs w:val="18"/>
              </w:rPr>
            </w:pPr>
            <w:r w:rsidRPr="00B8310F">
              <w:rPr>
                <w:sz w:val="18"/>
                <w:szCs w:val="18"/>
              </w:rPr>
              <w:t>2</w:t>
            </w:r>
          </w:p>
        </w:tc>
        <w:tc>
          <w:tcPr>
            <w:tcW w:w="1400" w:type="dxa"/>
            <w:gridSpan w:val="3"/>
          </w:tcPr>
          <w:p w:rsidR="00DF1563" w:rsidRPr="00B8310F" w:rsidRDefault="00DF1563" w:rsidP="001E0FE4">
            <w:pPr>
              <w:autoSpaceDE w:val="0"/>
              <w:autoSpaceDN w:val="0"/>
              <w:adjustRightInd w:val="0"/>
              <w:jc w:val="center"/>
              <w:rPr>
                <w:sz w:val="18"/>
                <w:szCs w:val="18"/>
              </w:rPr>
            </w:pPr>
            <w:r w:rsidRPr="00B8310F">
              <w:rPr>
                <w:sz w:val="18"/>
                <w:szCs w:val="18"/>
              </w:rPr>
              <w:t>3</w:t>
            </w:r>
          </w:p>
        </w:tc>
        <w:tc>
          <w:tcPr>
            <w:tcW w:w="76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4</w:t>
            </w:r>
          </w:p>
        </w:tc>
        <w:tc>
          <w:tcPr>
            <w:tcW w:w="843" w:type="dxa"/>
          </w:tcPr>
          <w:p w:rsidR="00DF1563" w:rsidRPr="00B8310F" w:rsidRDefault="00DF1563" w:rsidP="001E0FE4">
            <w:pPr>
              <w:autoSpaceDE w:val="0"/>
              <w:autoSpaceDN w:val="0"/>
              <w:adjustRightInd w:val="0"/>
              <w:jc w:val="center"/>
              <w:rPr>
                <w:sz w:val="18"/>
                <w:szCs w:val="18"/>
              </w:rPr>
            </w:pPr>
            <w:r w:rsidRPr="00B8310F">
              <w:rPr>
                <w:sz w:val="18"/>
                <w:szCs w:val="18"/>
              </w:rPr>
              <w:t>5</w:t>
            </w:r>
          </w:p>
        </w:tc>
        <w:tc>
          <w:tcPr>
            <w:tcW w:w="952" w:type="dxa"/>
            <w:gridSpan w:val="2"/>
          </w:tcPr>
          <w:p w:rsidR="00DF1563" w:rsidRPr="00B8310F" w:rsidRDefault="00DF1563" w:rsidP="001E0FE4">
            <w:pPr>
              <w:autoSpaceDE w:val="0"/>
              <w:autoSpaceDN w:val="0"/>
              <w:adjustRightInd w:val="0"/>
              <w:jc w:val="center"/>
              <w:rPr>
                <w:sz w:val="18"/>
                <w:szCs w:val="18"/>
              </w:rPr>
            </w:pPr>
            <w:r w:rsidRPr="00B8310F">
              <w:rPr>
                <w:sz w:val="18"/>
                <w:szCs w:val="18"/>
              </w:rPr>
              <w:t>6</w:t>
            </w:r>
          </w:p>
        </w:tc>
        <w:tc>
          <w:tcPr>
            <w:tcW w:w="905" w:type="dxa"/>
            <w:gridSpan w:val="2"/>
          </w:tcPr>
          <w:p w:rsidR="00DF1563" w:rsidRPr="00B8310F" w:rsidRDefault="00DF1563" w:rsidP="001E0FE4">
            <w:pPr>
              <w:autoSpaceDE w:val="0"/>
              <w:autoSpaceDN w:val="0"/>
              <w:adjustRightInd w:val="0"/>
              <w:jc w:val="center"/>
              <w:rPr>
                <w:sz w:val="18"/>
                <w:szCs w:val="18"/>
              </w:rPr>
            </w:pPr>
            <w:r w:rsidRPr="00B8310F">
              <w:rPr>
                <w:sz w:val="18"/>
                <w:szCs w:val="18"/>
              </w:rPr>
              <w:t>7</w:t>
            </w:r>
          </w:p>
        </w:tc>
        <w:tc>
          <w:tcPr>
            <w:tcW w:w="990" w:type="dxa"/>
            <w:gridSpan w:val="3"/>
          </w:tcPr>
          <w:p w:rsidR="00DF1563" w:rsidRPr="00B8310F" w:rsidRDefault="00DF1563" w:rsidP="001E0FE4">
            <w:pPr>
              <w:autoSpaceDE w:val="0"/>
              <w:autoSpaceDN w:val="0"/>
              <w:adjustRightInd w:val="0"/>
              <w:jc w:val="center"/>
              <w:rPr>
                <w:sz w:val="18"/>
                <w:szCs w:val="18"/>
              </w:rPr>
            </w:pPr>
            <w:r w:rsidRPr="00B8310F">
              <w:rPr>
                <w:sz w:val="18"/>
                <w:szCs w:val="18"/>
              </w:rPr>
              <w:t>8</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9</w:t>
            </w:r>
          </w:p>
        </w:tc>
        <w:tc>
          <w:tcPr>
            <w:tcW w:w="1134" w:type="dxa"/>
            <w:gridSpan w:val="2"/>
          </w:tcPr>
          <w:p w:rsidR="00DF1563" w:rsidRPr="00B8310F" w:rsidRDefault="00DF1563" w:rsidP="001E0FE4">
            <w:pPr>
              <w:autoSpaceDE w:val="0"/>
              <w:autoSpaceDN w:val="0"/>
              <w:adjustRightInd w:val="0"/>
              <w:jc w:val="center"/>
              <w:rPr>
                <w:sz w:val="18"/>
                <w:szCs w:val="18"/>
              </w:rPr>
            </w:pPr>
            <w:r w:rsidRPr="00B8310F">
              <w:rPr>
                <w:sz w:val="18"/>
                <w:szCs w:val="18"/>
              </w:rPr>
              <w:t>10</w:t>
            </w:r>
          </w:p>
        </w:tc>
      </w:tr>
      <w:tr w:rsidR="00DF1563" w:rsidRPr="00B8310F" w:rsidTr="001E0FE4">
        <w:trPr>
          <w:tblCellSpacing w:w="5" w:type="nil"/>
          <w:jc w:val="center"/>
        </w:trPr>
        <w:tc>
          <w:tcPr>
            <w:tcW w:w="10130" w:type="dxa"/>
            <w:gridSpan w:val="18"/>
          </w:tcPr>
          <w:p w:rsidR="00DF1563" w:rsidRPr="00B8310F" w:rsidRDefault="00DF1563" w:rsidP="001E0FE4">
            <w:pPr>
              <w:autoSpaceDE w:val="0"/>
              <w:autoSpaceDN w:val="0"/>
              <w:adjustRightInd w:val="0"/>
              <w:rPr>
                <w:sz w:val="18"/>
                <w:szCs w:val="18"/>
              </w:rPr>
            </w:pPr>
            <w:r w:rsidRPr="00B8310F">
              <w:rPr>
                <w:sz w:val="18"/>
                <w:szCs w:val="18"/>
              </w:rPr>
              <w:t xml:space="preserve">Подпрограмма 1 «Модернизация и развитие территориальной сети автомобильных дорог общего пользования местного значения в границах населенных пунктов </w:t>
            </w:r>
            <w:r w:rsidRPr="00B8310F">
              <w:rPr>
                <w:color w:val="000000"/>
                <w:sz w:val="18"/>
                <w:szCs w:val="18"/>
              </w:rPr>
              <w:t>Мошковского</w:t>
            </w:r>
            <w:r w:rsidRPr="00B8310F">
              <w:rPr>
                <w:sz w:val="18"/>
                <w:szCs w:val="18"/>
              </w:rPr>
              <w:t xml:space="preserve"> сельсовета Бековского района Пензенской области</w:t>
            </w:r>
            <w:r w:rsidRPr="00B8310F">
              <w:rPr>
                <w:snapToGrid w:val="0"/>
                <w:sz w:val="18"/>
                <w:szCs w:val="18"/>
              </w:rPr>
              <w:t>»</w:t>
            </w:r>
            <w:r w:rsidRPr="00B8310F">
              <w:rPr>
                <w:sz w:val="18"/>
                <w:szCs w:val="18"/>
              </w:rPr>
              <w:t xml:space="preserve"> </w:t>
            </w:r>
          </w:p>
        </w:tc>
      </w:tr>
      <w:tr w:rsidR="00DF1563" w:rsidRPr="00B8310F" w:rsidTr="001E0FE4">
        <w:trPr>
          <w:tblCellSpacing w:w="5" w:type="nil"/>
          <w:jc w:val="center"/>
        </w:trPr>
        <w:tc>
          <w:tcPr>
            <w:tcW w:w="10130" w:type="dxa"/>
            <w:gridSpan w:val="18"/>
          </w:tcPr>
          <w:p w:rsidR="00DF1563" w:rsidRPr="00B8310F" w:rsidRDefault="00DF1563" w:rsidP="001E0FE4">
            <w:pPr>
              <w:jc w:val="both"/>
              <w:rPr>
                <w:sz w:val="18"/>
                <w:szCs w:val="18"/>
              </w:rPr>
            </w:pPr>
            <w:r w:rsidRPr="00B8310F">
              <w:rPr>
                <w:sz w:val="18"/>
                <w:szCs w:val="18"/>
              </w:rPr>
              <w:t>Цель подпрограммы:</w:t>
            </w:r>
          </w:p>
          <w:p w:rsidR="00DF1563" w:rsidRPr="00B8310F" w:rsidRDefault="00DF1563" w:rsidP="001E0FE4">
            <w:pPr>
              <w:jc w:val="both"/>
              <w:rPr>
                <w:sz w:val="18"/>
                <w:szCs w:val="18"/>
              </w:rPr>
            </w:pPr>
            <w:r w:rsidRPr="00B8310F">
              <w:rPr>
                <w:sz w:val="18"/>
                <w:szCs w:val="18"/>
              </w:rPr>
              <w:t xml:space="preserve"> -повышение качества сети автомобильных дорог местного значения в границах населенных пунктов </w:t>
            </w:r>
            <w:r w:rsidRPr="00B8310F">
              <w:rPr>
                <w:color w:val="000000"/>
                <w:sz w:val="18"/>
                <w:szCs w:val="18"/>
              </w:rPr>
              <w:t>Мошковского</w:t>
            </w:r>
            <w:r w:rsidRPr="00B8310F">
              <w:rPr>
                <w:sz w:val="18"/>
                <w:szCs w:val="18"/>
              </w:rPr>
              <w:t xml:space="preserve"> сельсовета Бековского района.</w:t>
            </w:r>
          </w:p>
        </w:tc>
      </w:tr>
      <w:tr w:rsidR="00DF1563" w:rsidRPr="00B8310F" w:rsidTr="001E0FE4">
        <w:trPr>
          <w:tblCellSpacing w:w="5" w:type="nil"/>
          <w:jc w:val="center"/>
        </w:trPr>
        <w:tc>
          <w:tcPr>
            <w:tcW w:w="10130" w:type="dxa"/>
            <w:gridSpan w:val="18"/>
          </w:tcPr>
          <w:p w:rsidR="00DF1563" w:rsidRPr="00B8310F" w:rsidRDefault="00DF1563" w:rsidP="001E0FE4">
            <w:pPr>
              <w:jc w:val="both"/>
              <w:rPr>
                <w:sz w:val="18"/>
                <w:szCs w:val="18"/>
              </w:rPr>
            </w:pPr>
            <w:r w:rsidRPr="00B8310F">
              <w:rPr>
                <w:sz w:val="18"/>
                <w:szCs w:val="18"/>
              </w:rPr>
              <w:t xml:space="preserve">Задача подпрограммы: </w:t>
            </w:r>
          </w:p>
          <w:p w:rsidR="00DF1563" w:rsidRPr="00B8310F" w:rsidRDefault="00DF1563" w:rsidP="001E0FE4">
            <w:pPr>
              <w:jc w:val="both"/>
              <w:rPr>
                <w:sz w:val="18"/>
                <w:szCs w:val="18"/>
              </w:rPr>
            </w:pPr>
            <w:r w:rsidRPr="00B8310F">
              <w:rPr>
                <w:sz w:val="18"/>
                <w:szCs w:val="18"/>
              </w:rPr>
              <w:t xml:space="preserve">- содержание и сохранность автомобильных дорог общего пользования местного значения в границах населенных пунктов </w:t>
            </w:r>
            <w:r w:rsidRPr="00B8310F">
              <w:rPr>
                <w:color w:val="000000"/>
                <w:sz w:val="18"/>
                <w:szCs w:val="18"/>
              </w:rPr>
              <w:t>Мошковского</w:t>
            </w:r>
            <w:r w:rsidRPr="00B8310F">
              <w:rPr>
                <w:sz w:val="18"/>
                <w:szCs w:val="18"/>
              </w:rPr>
              <w:t xml:space="preserve"> сельсовета Бековского района Пензенской области;</w:t>
            </w:r>
          </w:p>
          <w:p w:rsidR="00DF1563" w:rsidRPr="00B8310F" w:rsidRDefault="00DF1563" w:rsidP="001E0FE4">
            <w:pPr>
              <w:jc w:val="both"/>
              <w:rPr>
                <w:sz w:val="18"/>
                <w:szCs w:val="18"/>
              </w:rPr>
            </w:pPr>
            <w:r w:rsidRPr="00B8310F">
              <w:rPr>
                <w:sz w:val="18"/>
                <w:szCs w:val="18"/>
              </w:rPr>
              <w:t xml:space="preserve">-капитальный ремонт и ремонт автомобильных дорог общего пользования местного значения в границах населенных пунктов </w:t>
            </w:r>
            <w:r w:rsidRPr="00B8310F">
              <w:rPr>
                <w:color w:val="000000"/>
                <w:sz w:val="18"/>
                <w:szCs w:val="18"/>
              </w:rPr>
              <w:t>Мошковского</w:t>
            </w:r>
            <w:r w:rsidRPr="00B8310F">
              <w:rPr>
                <w:sz w:val="18"/>
                <w:szCs w:val="18"/>
              </w:rPr>
              <w:t xml:space="preserve"> сельсовета Бековского района Пензенской области. </w:t>
            </w:r>
          </w:p>
        </w:tc>
      </w:tr>
      <w:tr w:rsidR="00DF1563" w:rsidRPr="00B8310F" w:rsidTr="001E0FE4">
        <w:trPr>
          <w:trHeight w:val="273"/>
          <w:tblCellSpacing w:w="5" w:type="nil"/>
          <w:jc w:val="center"/>
        </w:trPr>
        <w:tc>
          <w:tcPr>
            <w:tcW w:w="525" w:type="dxa"/>
            <w:vMerge w:val="restart"/>
          </w:tcPr>
          <w:p w:rsidR="00DF1563" w:rsidRPr="00B8310F" w:rsidRDefault="00DF1563" w:rsidP="001E0FE4">
            <w:pPr>
              <w:autoSpaceDE w:val="0"/>
              <w:autoSpaceDN w:val="0"/>
              <w:adjustRightInd w:val="0"/>
              <w:jc w:val="center"/>
              <w:rPr>
                <w:sz w:val="18"/>
                <w:szCs w:val="18"/>
                <w:lang w:val="en-GB"/>
              </w:rPr>
            </w:pPr>
            <w:r w:rsidRPr="00B8310F">
              <w:rPr>
                <w:sz w:val="18"/>
                <w:szCs w:val="18"/>
              </w:rPr>
              <w:t>1.1</w:t>
            </w:r>
          </w:p>
        </w:tc>
        <w:tc>
          <w:tcPr>
            <w:tcW w:w="1891" w:type="dxa"/>
            <w:gridSpan w:val="2"/>
            <w:vMerge w:val="restart"/>
          </w:tcPr>
          <w:p w:rsidR="00DF1563" w:rsidRPr="00B8310F" w:rsidRDefault="00DF1563" w:rsidP="001E0FE4">
            <w:pPr>
              <w:autoSpaceDE w:val="0"/>
              <w:autoSpaceDN w:val="0"/>
              <w:adjustRightInd w:val="0"/>
              <w:rPr>
                <w:sz w:val="18"/>
                <w:szCs w:val="18"/>
              </w:rPr>
            </w:pPr>
            <w:r w:rsidRPr="00B8310F">
              <w:rPr>
                <w:sz w:val="18"/>
                <w:szCs w:val="18"/>
              </w:rPr>
              <w:t>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1355" w:type="dxa"/>
            <w:gridSpan w:val="2"/>
            <w:vMerge w:val="restart"/>
          </w:tcPr>
          <w:p w:rsidR="00DF1563" w:rsidRPr="00B8310F" w:rsidRDefault="00DF1563" w:rsidP="001E0FE4">
            <w:pPr>
              <w:autoSpaceDE w:val="0"/>
              <w:autoSpaceDN w:val="0"/>
              <w:adjustRightInd w:val="0"/>
              <w:rPr>
                <w:sz w:val="18"/>
                <w:szCs w:val="18"/>
              </w:rPr>
            </w:pPr>
            <w:r w:rsidRPr="00B8310F">
              <w:rPr>
                <w:sz w:val="18"/>
                <w:szCs w:val="18"/>
              </w:rPr>
              <w:t xml:space="preserve">Администрация </w:t>
            </w:r>
            <w:r w:rsidRPr="00B8310F">
              <w:rPr>
                <w:color w:val="000000"/>
                <w:sz w:val="18"/>
                <w:szCs w:val="18"/>
              </w:rPr>
              <w:t>Мошковского</w:t>
            </w:r>
            <w:r w:rsidRPr="00B8310F">
              <w:rPr>
                <w:sz w:val="18"/>
                <w:szCs w:val="18"/>
              </w:rPr>
              <w:t xml:space="preserve"> сельсовета Бековского района Пензенской области</w:t>
            </w:r>
          </w:p>
        </w:tc>
        <w:tc>
          <w:tcPr>
            <w:tcW w:w="761" w:type="dxa"/>
            <w:gridSpan w:val="2"/>
          </w:tcPr>
          <w:p w:rsidR="00DF1563" w:rsidRPr="00B8310F" w:rsidRDefault="00DF1563" w:rsidP="001E0FE4">
            <w:pPr>
              <w:autoSpaceDE w:val="0"/>
              <w:autoSpaceDN w:val="0"/>
              <w:adjustRightInd w:val="0"/>
              <w:rPr>
                <w:sz w:val="18"/>
                <w:szCs w:val="18"/>
              </w:rPr>
            </w:pPr>
            <w:r w:rsidRPr="00B8310F">
              <w:rPr>
                <w:sz w:val="18"/>
                <w:szCs w:val="18"/>
              </w:rPr>
              <w:t xml:space="preserve">Итого </w:t>
            </w:r>
          </w:p>
        </w:tc>
        <w:tc>
          <w:tcPr>
            <w:tcW w:w="843" w:type="dxa"/>
          </w:tcPr>
          <w:p w:rsidR="00DF1563" w:rsidRPr="00B8310F" w:rsidRDefault="00DF1563" w:rsidP="001E0FE4">
            <w:pPr>
              <w:jc w:val="center"/>
              <w:rPr>
                <w:color w:val="000000"/>
                <w:sz w:val="18"/>
                <w:szCs w:val="18"/>
              </w:rPr>
            </w:pPr>
            <w:r w:rsidRPr="00B8310F">
              <w:rPr>
                <w:color w:val="000000"/>
                <w:sz w:val="18"/>
                <w:szCs w:val="18"/>
              </w:rPr>
              <w:t>2166,000</w:t>
            </w:r>
          </w:p>
        </w:tc>
        <w:tc>
          <w:tcPr>
            <w:tcW w:w="906" w:type="dxa"/>
          </w:tcPr>
          <w:p w:rsidR="00DF1563" w:rsidRPr="00B8310F" w:rsidRDefault="00DF1563" w:rsidP="001E0FE4">
            <w:pPr>
              <w:jc w:val="center"/>
              <w:rPr>
                <w:color w:val="000000"/>
                <w:sz w:val="18"/>
                <w:szCs w:val="18"/>
              </w:rPr>
            </w:pPr>
            <w:r w:rsidRPr="00B8310F">
              <w:rPr>
                <w:color w:val="000000"/>
                <w:sz w:val="18"/>
                <w:szCs w:val="18"/>
              </w:rPr>
              <w:t>2166,000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rHeight w:val="270"/>
          <w:tblCellSpacing w:w="5" w:type="nil"/>
          <w:jc w:val="center"/>
        </w:trPr>
        <w:tc>
          <w:tcPr>
            <w:tcW w:w="525" w:type="dxa"/>
            <w:vMerge/>
          </w:tcPr>
          <w:p w:rsidR="00DF1563" w:rsidRPr="00B8310F" w:rsidRDefault="00DF1563" w:rsidP="001E0FE4">
            <w:pPr>
              <w:autoSpaceDE w:val="0"/>
              <w:autoSpaceDN w:val="0"/>
              <w:adjustRightInd w:val="0"/>
              <w:jc w:val="center"/>
              <w:rPr>
                <w:sz w:val="18"/>
                <w:szCs w:val="18"/>
              </w:rPr>
            </w:pPr>
          </w:p>
        </w:tc>
        <w:tc>
          <w:tcPr>
            <w:tcW w:w="1891" w:type="dxa"/>
            <w:gridSpan w:val="2"/>
            <w:vMerge/>
          </w:tcPr>
          <w:p w:rsidR="00DF1563" w:rsidRPr="00B8310F" w:rsidRDefault="00DF1563" w:rsidP="001E0FE4">
            <w:pPr>
              <w:autoSpaceDE w:val="0"/>
              <w:autoSpaceDN w:val="0"/>
              <w:adjustRightInd w:val="0"/>
              <w:jc w:val="center"/>
              <w:rPr>
                <w:sz w:val="18"/>
                <w:szCs w:val="18"/>
              </w:rPr>
            </w:pPr>
          </w:p>
        </w:tc>
        <w:tc>
          <w:tcPr>
            <w:tcW w:w="1355" w:type="dxa"/>
            <w:gridSpan w:val="2"/>
            <w:vMerge/>
          </w:tcPr>
          <w:p w:rsidR="00DF1563" w:rsidRPr="00B8310F" w:rsidRDefault="00DF1563" w:rsidP="001E0FE4">
            <w:pPr>
              <w:autoSpaceDE w:val="0"/>
              <w:autoSpaceDN w:val="0"/>
              <w:adjustRightInd w:val="0"/>
              <w:jc w:val="center"/>
              <w:rPr>
                <w:sz w:val="18"/>
                <w:szCs w:val="18"/>
              </w:rPr>
            </w:pPr>
          </w:p>
        </w:tc>
        <w:tc>
          <w:tcPr>
            <w:tcW w:w="76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2019</w:t>
            </w:r>
          </w:p>
        </w:tc>
        <w:tc>
          <w:tcPr>
            <w:tcW w:w="843" w:type="dxa"/>
          </w:tcPr>
          <w:p w:rsidR="00DF1563" w:rsidRPr="00B8310F" w:rsidRDefault="00DF1563" w:rsidP="001E0FE4">
            <w:pPr>
              <w:jc w:val="center"/>
              <w:rPr>
                <w:sz w:val="18"/>
                <w:szCs w:val="18"/>
              </w:rPr>
            </w:pPr>
            <w:r w:rsidRPr="00B8310F">
              <w:rPr>
                <w:sz w:val="18"/>
                <w:szCs w:val="18"/>
              </w:rPr>
              <w:t>361,000</w:t>
            </w:r>
          </w:p>
        </w:tc>
        <w:tc>
          <w:tcPr>
            <w:tcW w:w="906" w:type="dxa"/>
          </w:tcPr>
          <w:p w:rsidR="00DF1563" w:rsidRPr="00B8310F" w:rsidRDefault="00DF1563" w:rsidP="001E0FE4">
            <w:pPr>
              <w:jc w:val="center"/>
              <w:rPr>
                <w:sz w:val="18"/>
                <w:szCs w:val="18"/>
              </w:rPr>
            </w:pPr>
            <w:r w:rsidRPr="00B8310F">
              <w:rPr>
                <w:sz w:val="18"/>
                <w:szCs w:val="18"/>
              </w:rPr>
              <w:t>361,000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rHeight w:val="260"/>
          <w:tblCellSpacing w:w="5" w:type="nil"/>
          <w:jc w:val="center"/>
        </w:trPr>
        <w:tc>
          <w:tcPr>
            <w:tcW w:w="525" w:type="dxa"/>
            <w:vMerge/>
          </w:tcPr>
          <w:p w:rsidR="00DF1563" w:rsidRPr="00B8310F" w:rsidRDefault="00DF1563" w:rsidP="001E0FE4">
            <w:pPr>
              <w:autoSpaceDE w:val="0"/>
              <w:autoSpaceDN w:val="0"/>
              <w:adjustRightInd w:val="0"/>
              <w:jc w:val="center"/>
              <w:rPr>
                <w:sz w:val="18"/>
                <w:szCs w:val="18"/>
              </w:rPr>
            </w:pPr>
          </w:p>
        </w:tc>
        <w:tc>
          <w:tcPr>
            <w:tcW w:w="1891" w:type="dxa"/>
            <w:gridSpan w:val="2"/>
            <w:vMerge/>
          </w:tcPr>
          <w:p w:rsidR="00DF1563" w:rsidRPr="00B8310F" w:rsidRDefault="00DF1563" w:rsidP="001E0FE4">
            <w:pPr>
              <w:autoSpaceDE w:val="0"/>
              <w:autoSpaceDN w:val="0"/>
              <w:adjustRightInd w:val="0"/>
              <w:jc w:val="center"/>
              <w:rPr>
                <w:sz w:val="18"/>
                <w:szCs w:val="18"/>
              </w:rPr>
            </w:pPr>
          </w:p>
        </w:tc>
        <w:tc>
          <w:tcPr>
            <w:tcW w:w="1355" w:type="dxa"/>
            <w:gridSpan w:val="2"/>
            <w:vMerge/>
          </w:tcPr>
          <w:p w:rsidR="00DF1563" w:rsidRPr="00B8310F" w:rsidRDefault="00DF1563" w:rsidP="001E0FE4">
            <w:pPr>
              <w:autoSpaceDE w:val="0"/>
              <w:autoSpaceDN w:val="0"/>
              <w:adjustRightInd w:val="0"/>
              <w:jc w:val="center"/>
              <w:rPr>
                <w:sz w:val="18"/>
                <w:szCs w:val="18"/>
              </w:rPr>
            </w:pPr>
          </w:p>
        </w:tc>
        <w:tc>
          <w:tcPr>
            <w:tcW w:w="76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2020</w:t>
            </w:r>
          </w:p>
        </w:tc>
        <w:tc>
          <w:tcPr>
            <w:tcW w:w="843" w:type="dxa"/>
          </w:tcPr>
          <w:p w:rsidR="00DF1563" w:rsidRPr="00B8310F" w:rsidRDefault="00DF1563" w:rsidP="001E0FE4">
            <w:pPr>
              <w:jc w:val="center"/>
              <w:rPr>
                <w:sz w:val="18"/>
                <w:szCs w:val="18"/>
              </w:rPr>
            </w:pPr>
            <w:r w:rsidRPr="00B8310F">
              <w:rPr>
                <w:sz w:val="18"/>
                <w:szCs w:val="18"/>
              </w:rPr>
              <w:t>361,000</w:t>
            </w:r>
          </w:p>
        </w:tc>
        <w:tc>
          <w:tcPr>
            <w:tcW w:w="906" w:type="dxa"/>
          </w:tcPr>
          <w:p w:rsidR="00DF1563" w:rsidRPr="00B8310F" w:rsidRDefault="00DF1563" w:rsidP="001E0FE4">
            <w:pPr>
              <w:jc w:val="center"/>
              <w:rPr>
                <w:sz w:val="18"/>
                <w:szCs w:val="18"/>
              </w:rPr>
            </w:pPr>
            <w:r w:rsidRPr="00B8310F">
              <w:rPr>
                <w:sz w:val="18"/>
                <w:szCs w:val="18"/>
              </w:rPr>
              <w:t>361,000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rHeight w:val="240"/>
          <w:tblCellSpacing w:w="5" w:type="nil"/>
          <w:jc w:val="center"/>
        </w:trPr>
        <w:tc>
          <w:tcPr>
            <w:tcW w:w="525" w:type="dxa"/>
            <w:vMerge/>
          </w:tcPr>
          <w:p w:rsidR="00DF1563" w:rsidRPr="00B8310F" w:rsidRDefault="00DF1563" w:rsidP="001E0FE4">
            <w:pPr>
              <w:autoSpaceDE w:val="0"/>
              <w:autoSpaceDN w:val="0"/>
              <w:adjustRightInd w:val="0"/>
              <w:jc w:val="center"/>
              <w:rPr>
                <w:sz w:val="18"/>
                <w:szCs w:val="18"/>
              </w:rPr>
            </w:pPr>
          </w:p>
        </w:tc>
        <w:tc>
          <w:tcPr>
            <w:tcW w:w="1891" w:type="dxa"/>
            <w:gridSpan w:val="2"/>
            <w:vMerge/>
          </w:tcPr>
          <w:p w:rsidR="00DF1563" w:rsidRPr="00B8310F" w:rsidRDefault="00DF1563" w:rsidP="001E0FE4">
            <w:pPr>
              <w:autoSpaceDE w:val="0"/>
              <w:autoSpaceDN w:val="0"/>
              <w:adjustRightInd w:val="0"/>
              <w:jc w:val="center"/>
              <w:rPr>
                <w:sz w:val="18"/>
                <w:szCs w:val="18"/>
              </w:rPr>
            </w:pPr>
          </w:p>
        </w:tc>
        <w:tc>
          <w:tcPr>
            <w:tcW w:w="1355" w:type="dxa"/>
            <w:gridSpan w:val="2"/>
            <w:vMerge/>
          </w:tcPr>
          <w:p w:rsidR="00DF1563" w:rsidRPr="00B8310F" w:rsidRDefault="00DF1563" w:rsidP="001E0FE4">
            <w:pPr>
              <w:autoSpaceDE w:val="0"/>
              <w:autoSpaceDN w:val="0"/>
              <w:adjustRightInd w:val="0"/>
              <w:jc w:val="center"/>
              <w:rPr>
                <w:sz w:val="18"/>
                <w:szCs w:val="18"/>
              </w:rPr>
            </w:pPr>
          </w:p>
        </w:tc>
        <w:tc>
          <w:tcPr>
            <w:tcW w:w="76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2021</w:t>
            </w:r>
          </w:p>
        </w:tc>
        <w:tc>
          <w:tcPr>
            <w:tcW w:w="843" w:type="dxa"/>
          </w:tcPr>
          <w:p w:rsidR="00DF1563" w:rsidRPr="00B8310F" w:rsidRDefault="00DF1563" w:rsidP="001E0FE4">
            <w:pPr>
              <w:jc w:val="center"/>
              <w:rPr>
                <w:sz w:val="18"/>
                <w:szCs w:val="18"/>
              </w:rPr>
            </w:pPr>
            <w:r w:rsidRPr="00B8310F">
              <w:rPr>
                <w:sz w:val="18"/>
                <w:szCs w:val="18"/>
              </w:rPr>
              <w:t>361,000</w:t>
            </w:r>
          </w:p>
        </w:tc>
        <w:tc>
          <w:tcPr>
            <w:tcW w:w="906" w:type="dxa"/>
          </w:tcPr>
          <w:p w:rsidR="00DF1563" w:rsidRPr="00B8310F" w:rsidRDefault="00DF1563" w:rsidP="001E0FE4">
            <w:pPr>
              <w:jc w:val="center"/>
              <w:rPr>
                <w:sz w:val="18"/>
                <w:szCs w:val="18"/>
              </w:rPr>
            </w:pPr>
            <w:r w:rsidRPr="00B8310F">
              <w:rPr>
                <w:sz w:val="18"/>
                <w:szCs w:val="18"/>
              </w:rPr>
              <w:t>361,000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rHeight w:val="321"/>
          <w:tblCellSpacing w:w="5" w:type="nil"/>
          <w:jc w:val="center"/>
        </w:trPr>
        <w:tc>
          <w:tcPr>
            <w:tcW w:w="525" w:type="dxa"/>
            <w:vMerge/>
          </w:tcPr>
          <w:p w:rsidR="00DF1563" w:rsidRPr="00B8310F" w:rsidRDefault="00DF1563" w:rsidP="001E0FE4">
            <w:pPr>
              <w:autoSpaceDE w:val="0"/>
              <w:autoSpaceDN w:val="0"/>
              <w:adjustRightInd w:val="0"/>
              <w:jc w:val="center"/>
              <w:rPr>
                <w:sz w:val="18"/>
                <w:szCs w:val="18"/>
              </w:rPr>
            </w:pPr>
          </w:p>
        </w:tc>
        <w:tc>
          <w:tcPr>
            <w:tcW w:w="1891" w:type="dxa"/>
            <w:gridSpan w:val="2"/>
            <w:vMerge/>
          </w:tcPr>
          <w:p w:rsidR="00DF1563" w:rsidRPr="00B8310F" w:rsidRDefault="00DF1563" w:rsidP="001E0FE4">
            <w:pPr>
              <w:autoSpaceDE w:val="0"/>
              <w:autoSpaceDN w:val="0"/>
              <w:adjustRightInd w:val="0"/>
              <w:jc w:val="center"/>
              <w:rPr>
                <w:sz w:val="18"/>
                <w:szCs w:val="18"/>
              </w:rPr>
            </w:pPr>
          </w:p>
        </w:tc>
        <w:tc>
          <w:tcPr>
            <w:tcW w:w="1355" w:type="dxa"/>
            <w:gridSpan w:val="2"/>
            <w:vMerge/>
          </w:tcPr>
          <w:p w:rsidR="00DF1563" w:rsidRPr="00B8310F" w:rsidRDefault="00DF1563" w:rsidP="001E0FE4">
            <w:pPr>
              <w:autoSpaceDE w:val="0"/>
              <w:autoSpaceDN w:val="0"/>
              <w:adjustRightInd w:val="0"/>
              <w:jc w:val="center"/>
              <w:rPr>
                <w:sz w:val="18"/>
                <w:szCs w:val="18"/>
              </w:rPr>
            </w:pPr>
          </w:p>
        </w:tc>
        <w:tc>
          <w:tcPr>
            <w:tcW w:w="76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2022</w:t>
            </w:r>
          </w:p>
        </w:tc>
        <w:tc>
          <w:tcPr>
            <w:tcW w:w="843" w:type="dxa"/>
          </w:tcPr>
          <w:p w:rsidR="00DF1563" w:rsidRPr="00B8310F" w:rsidRDefault="00DF1563" w:rsidP="001E0FE4">
            <w:pPr>
              <w:jc w:val="center"/>
              <w:rPr>
                <w:sz w:val="18"/>
                <w:szCs w:val="18"/>
              </w:rPr>
            </w:pPr>
            <w:r w:rsidRPr="00B8310F">
              <w:rPr>
                <w:sz w:val="18"/>
                <w:szCs w:val="18"/>
              </w:rPr>
              <w:t>361,000</w:t>
            </w:r>
          </w:p>
        </w:tc>
        <w:tc>
          <w:tcPr>
            <w:tcW w:w="906" w:type="dxa"/>
          </w:tcPr>
          <w:p w:rsidR="00DF1563" w:rsidRPr="00B8310F" w:rsidRDefault="00DF1563" w:rsidP="001E0FE4">
            <w:pPr>
              <w:jc w:val="center"/>
              <w:rPr>
                <w:sz w:val="18"/>
                <w:szCs w:val="18"/>
              </w:rPr>
            </w:pPr>
            <w:r w:rsidRPr="00B8310F">
              <w:rPr>
                <w:sz w:val="18"/>
                <w:szCs w:val="18"/>
              </w:rPr>
              <w:t>361,000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rHeight w:val="155"/>
          <w:tblCellSpacing w:w="5" w:type="nil"/>
          <w:jc w:val="center"/>
        </w:trPr>
        <w:tc>
          <w:tcPr>
            <w:tcW w:w="525" w:type="dxa"/>
            <w:vMerge/>
          </w:tcPr>
          <w:p w:rsidR="00DF1563" w:rsidRPr="00B8310F" w:rsidRDefault="00DF1563" w:rsidP="001E0FE4">
            <w:pPr>
              <w:autoSpaceDE w:val="0"/>
              <w:autoSpaceDN w:val="0"/>
              <w:adjustRightInd w:val="0"/>
              <w:jc w:val="center"/>
              <w:rPr>
                <w:sz w:val="18"/>
                <w:szCs w:val="18"/>
              </w:rPr>
            </w:pPr>
          </w:p>
        </w:tc>
        <w:tc>
          <w:tcPr>
            <w:tcW w:w="1891" w:type="dxa"/>
            <w:gridSpan w:val="2"/>
            <w:vMerge/>
          </w:tcPr>
          <w:p w:rsidR="00DF1563" w:rsidRPr="00B8310F" w:rsidRDefault="00DF1563" w:rsidP="001E0FE4">
            <w:pPr>
              <w:autoSpaceDE w:val="0"/>
              <w:autoSpaceDN w:val="0"/>
              <w:adjustRightInd w:val="0"/>
              <w:jc w:val="center"/>
              <w:rPr>
                <w:sz w:val="18"/>
                <w:szCs w:val="18"/>
              </w:rPr>
            </w:pPr>
          </w:p>
        </w:tc>
        <w:tc>
          <w:tcPr>
            <w:tcW w:w="1355" w:type="dxa"/>
            <w:gridSpan w:val="2"/>
            <w:vMerge/>
          </w:tcPr>
          <w:p w:rsidR="00DF1563" w:rsidRPr="00B8310F" w:rsidRDefault="00DF1563" w:rsidP="001E0FE4">
            <w:pPr>
              <w:autoSpaceDE w:val="0"/>
              <w:autoSpaceDN w:val="0"/>
              <w:adjustRightInd w:val="0"/>
              <w:jc w:val="center"/>
              <w:rPr>
                <w:sz w:val="18"/>
                <w:szCs w:val="18"/>
              </w:rPr>
            </w:pPr>
          </w:p>
        </w:tc>
        <w:tc>
          <w:tcPr>
            <w:tcW w:w="76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2023</w:t>
            </w:r>
          </w:p>
        </w:tc>
        <w:tc>
          <w:tcPr>
            <w:tcW w:w="843" w:type="dxa"/>
          </w:tcPr>
          <w:p w:rsidR="00DF1563" w:rsidRPr="00B8310F" w:rsidRDefault="00DF1563" w:rsidP="001E0FE4">
            <w:pPr>
              <w:jc w:val="center"/>
              <w:rPr>
                <w:sz w:val="18"/>
                <w:szCs w:val="18"/>
              </w:rPr>
            </w:pPr>
            <w:r w:rsidRPr="00B8310F">
              <w:rPr>
                <w:sz w:val="18"/>
                <w:szCs w:val="18"/>
              </w:rPr>
              <w:t>361,000</w:t>
            </w:r>
          </w:p>
        </w:tc>
        <w:tc>
          <w:tcPr>
            <w:tcW w:w="906" w:type="dxa"/>
          </w:tcPr>
          <w:p w:rsidR="00DF1563" w:rsidRPr="00B8310F" w:rsidRDefault="00DF1563" w:rsidP="001E0FE4">
            <w:pPr>
              <w:jc w:val="center"/>
              <w:rPr>
                <w:sz w:val="18"/>
                <w:szCs w:val="18"/>
              </w:rPr>
            </w:pPr>
            <w:r w:rsidRPr="00B8310F">
              <w:rPr>
                <w:sz w:val="18"/>
                <w:szCs w:val="18"/>
              </w:rPr>
              <w:t>361,000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rHeight w:val="293"/>
          <w:tblCellSpacing w:w="5" w:type="nil"/>
          <w:jc w:val="center"/>
        </w:trPr>
        <w:tc>
          <w:tcPr>
            <w:tcW w:w="525" w:type="dxa"/>
            <w:vMerge/>
          </w:tcPr>
          <w:p w:rsidR="00DF1563" w:rsidRPr="00B8310F" w:rsidRDefault="00DF1563" w:rsidP="001E0FE4">
            <w:pPr>
              <w:autoSpaceDE w:val="0"/>
              <w:autoSpaceDN w:val="0"/>
              <w:adjustRightInd w:val="0"/>
              <w:jc w:val="center"/>
              <w:rPr>
                <w:sz w:val="18"/>
                <w:szCs w:val="18"/>
              </w:rPr>
            </w:pPr>
          </w:p>
        </w:tc>
        <w:tc>
          <w:tcPr>
            <w:tcW w:w="1891" w:type="dxa"/>
            <w:gridSpan w:val="2"/>
            <w:vMerge/>
          </w:tcPr>
          <w:p w:rsidR="00DF1563" w:rsidRPr="00B8310F" w:rsidRDefault="00DF1563" w:rsidP="001E0FE4">
            <w:pPr>
              <w:autoSpaceDE w:val="0"/>
              <w:autoSpaceDN w:val="0"/>
              <w:adjustRightInd w:val="0"/>
              <w:jc w:val="center"/>
              <w:rPr>
                <w:sz w:val="18"/>
                <w:szCs w:val="18"/>
              </w:rPr>
            </w:pPr>
          </w:p>
        </w:tc>
        <w:tc>
          <w:tcPr>
            <w:tcW w:w="1355" w:type="dxa"/>
            <w:gridSpan w:val="2"/>
            <w:vMerge/>
          </w:tcPr>
          <w:p w:rsidR="00DF1563" w:rsidRPr="00B8310F" w:rsidRDefault="00DF1563" w:rsidP="001E0FE4">
            <w:pPr>
              <w:autoSpaceDE w:val="0"/>
              <w:autoSpaceDN w:val="0"/>
              <w:adjustRightInd w:val="0"/>
              <w:jc w:val="center"/>
              <w:rPr>
                <w:sz w:val="18"/>
                <w:szCs w:val="18"/>
              </w:rPr>
            </w:pPr>
          </w:p>
        </w:tc>
        <w:tc>
          <w:tcPr>
            <w:tcW w:w="76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2024</w:t>
            </w:r>
          </w:p>
        </w:tc>
        <w:tc>
          <w:tcPr>
            <w:tcW w:w="843" w:type="dxa"/>
          </w:tcPr>
          <w:p w:rsidR="00DF1563" w:rsidRPr="00B8310F" w:rsidRDefault="00DF1563" w:rsidP="001E0FE4">
            <w:pPr>
              <w:jc w:val="center"/>
              <w:rPr>
                <w:color w:val="000000"/>
                <w:sz w:val="18"/>
                <w:szCs w:val="18"/>
              </w:rPr>
            </w:pPr>
            <w:r w:rsidRPr="00B8310F">
              <w:rPr>
                <w:color w:val="000000"/>
                <w:sz w:val="18"/>
                <w:szCs w:val="18"/>
              </w:rPr>
              <w:t>361,000</w:t>
            </w:r>
          </w:p>
        </w:tc>
        <w:tc>
          <w:tcPr>
            <w:tcW w:w="906" w:type="dxa"/>
          </w:tcPr>
          <w:p w:rsidR="00DF1563" w:rsidRPr="00B8310F" w:rsidRDefault="00DF1563" w:rsidP="001E0FE4">
            <w:pPr>
              <w:jc w:val="center"/>
              <w:rPr>
                <w:color w:val="000000"/>
                <w:sz w:val="18"/>
                <w:szCs w:val="18"/>
              </w:rPr>
            </w:pPr>
            <w:r w:rsidRPr="00B8310F">
              <w:rPr>
                <w:color w:val="000000"/>
                <w:sz w:val="18"/>
                <w:szCs w:val="18"/>
              </w:rPr>
              <w:t>361,000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rHeight w:val="164"/>
          <w:tblCellSpacing w:w="5" w:type="nil"/>
          <w:jc w:val="center"/>
        </w:trPr>
        <w:tc>
          <w:tcPr>
            <w:tcW w:w="3771" w:type="dxa"/>
            <w:gridSpan w:val="5"/>
            <w:vMerge w:val="restart"/>
          </w:tcPr>
          <w:p w:rsidR="00DF1563" w:rsidRPr="00B8310F" w:rsidRDefault="00DF1563" w:rsidP="001E0FE4">
            <w:pPr>
              <w:autoSpaceDE w:val="0"/>
              <w:autoSpaceDN w:val="0"/>
              <w:adjustRightInd w:val="0"/>
              <w:rPr>
                <w:sz w:val="18"/>
                <w:szCs w:val="18"/>
              </w:rPr>
            </w:pPr>
            <w:r w:rsidRPr="00B8310F">
              <w:rPr>
                <w:sz w:val="18"/>
                <w:szCs w:val="18"/>
              </w:rPr>
              <w:t>Итого по подпрограмме № 1</w:t>
            </w:r>
          </w:p>
        </w:tc>
        <w:tc>
          <w:tcPr>
            <w:tcW w:w="761" w:type="dxa"/>
            <w:gridSpan w:val="2"/>
          </w:tcPr>
          <w:p w:rsidR="00DF1563" w:rsidRPr="00B8310F" w:rsidRDefault="00DF1563" w:rsidP="001E0FE4">
            <w:pPr>
              <w:autoSpaceDE w:val="0"/>
              <w:autoSpaceDN w:val="0"/>
              <w:adjustRightInd w:val="0"/>
              <w:rPr>
                <w:sz w:val="18"/>
                <w:szCs w:val="18"/>
              </w:rPr>
            </w:pPr>
            <w:r w:rsidRPr="00B8310F">
              <w:rPr>
                <w:sz w:val="18"/>
                <w:szCs w:val="18"/>
              </w:rPr>
              <w:t xml:space="preserve">Итого </w:t>
            </w:r>
          </w:p>
        </w:tc>
        <w:tc>
          <w:tcPr>
            <w:tcW w:w="843" w:type="dxa"/>
          </w:tcPr>
          <w:p w:rsidR="00DF1563" w:rsidRPr="00B8310F" w:rsidRDefault="00DF1563" w:rsidP="001E0FE4">
            <w:pPr>
              <w:jc w:val="center"/>
              <w:rPr>
                <w:color w:val="000000"/>
                <w:sz w:val="18"/>
                <w:szCs w:val="18"/>
              </w:rPr>
            </w:pPr>
            <w:r w:rsidRPr="00B8310F">
              <w:rPr>
                <w:color w:val="000000"/>
                <w:sz w:val="18"/>
                <w:szCs w:val="18"/>
              </w:rPr>
              <w:t>2166,000</w:t>
            </w:r>
          </w:p>
        </w:tc>
        <w:tc>
          <w:tcPr>
            <w:tcW w:w="906" w:type="dxa"/>
          </w:tcPr>
          <w:p w:rsidR="00DF1563" w:rsidRPr="00B8310F" w:rsidRDefault="00DF1563" w:rsidP="001E0FE4">
            <w:pPr>
              <w:jc w:val="center"/>
              <w:rPr>
                <w:color w:val="000000"/>
                <w:sz w:val="18"/>
                <w:szCs w:val="18"/>
              </w:rPr>
            </w:pPr>
            <w:r w:rsidRPr="00B8310F">
              <w:rPr>
                <w:color w:val="000000"/>
                <w:sz w:val="18"/>
                <w:szCs w:val="18"/>
              </w:rPr>
              <w:t>2166,000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rHeight w:val="309"/>
          <w:tblCellSpacing w:w="5" w:type="nil"/>
          <w:jc w:val="center"/>
        </w:trPr>
        <w:tc>
          <w:tcPr>
            <w:tcW w:w="3771" w:type="dxa"/>
            <w:gridSpan w:val="5"/>
            <w:vMerge/>
          </w:tcPr>
          <w:p w:rsidR="00DF1563" w:rsidRPr="00B8310F" w:rsidRDefault="00DF1563" w:rsidP="001E0FE4">
            <w:pPr>
              <w:autoSpaceDE w:val="0"/>
              <w:autoSpaceDN w:val="0"/>
              <w:adjustRightInd w:val="0"/>
              <w:jc w:val="center"/>
              <w:rPr>
                <w:sz w:val="18"/>
                <w:szCs w:val="18"/>
              </w:rPr>
            </w:pPr>
          </w:p>
        </w:tc>
        <w:tc>
          <w:tcPr>
            <w:tcW w:w="76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2019</w:t>
            </w:r>
          </w:p>
        </w:tc>
        <w:tc>
          <w:tcPr>
            <w:tcW w:w="843" w:type="dxa"/>
          </w:tcPr>
          <w:p w:rsidR="00DF1563" w:rsidRPr="00B8310F" w:rsidRDefault="00DF1563" w:rsidP="001E0FE4">
            <w:pPr>
              <w:jc w:val="center"/>
              <w:rPr>
                <w:color w:val="000000"/>
                <w:sz w:val="18"/>
                <w:szCs w:val="18"/>
              </w:rPr>
            </w:pPr>
            <w:r w:rsidRPr="00B8310F">
              <w:rPr>
                <w:color w:val="000000"/>
                <w:sz w:val="18"/>
                <w:szCs w:val="18"/>
              </w:rPr>
              <w:t>361,000</w:t>
            </w:r>
          </w:p>
        </w:tc>
        <w:tc>
          <w:tcPr>
            <w:tcW w:w="906" w:type="dxa"/>
          </w:tcPr>
          <w:p w:rsidR="00DF1563" w:rsidRPr="00B8310F" w:rsidRDefault="00DF1563" w:rsidP="001E0FE4">
            <w:pPr>
              <w:jc w:val="center"/>
              <w:rPr>
                <w:color w:val="000000"/>
                <w:sz w:val="18"/>
                <w:szCs w:val="18"/>
              </w:rPr>
            </w:pPr>
            <w:r w:rsidRPr="00B8310F">
              <w:rPr>
                <w:color w:val="000000"/>
                <w:sz w:val="18"/>
                <w:szCs w:val="18"/>
              </w:rPr>
              <w:t>361,000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rHeight w:val="116"/>
          <w:tblCellSpacing w:w="5" w:type="nil"/>
          <w:jc w:val="center"/>
        </w:trPr>
        <w:tc>
          <w:tcPr>
            <w:tcW w:w="3771" w:type="dxa"/>
            <w:gridSpan w:val="5"/>
            <w:vMerge/>
          </w:tcPr>
          <w:p w:rsidR="00DF1563" w:rsidRPr="00B8310F" w:rsidRDefault="00DF1563" w:rsidP="001E0FE4">
            <w:pPr>
              <w:autoSpaceDE w:val="0"/>
              <w:autoSpaceDN w:val="0"/>
              <w:adjustRightInd w:val="0"/>
              <w:jc w:val="center"/>
              <w:rPr>
                <w:sz w:val="18"/>
                <w:szCs w:val="18"/>
              </w:rPr>
            </w:pPr>
          </w:p>
        </w:tc>
        <w:tc>
          <w:tcPr>
            <w:tcW w:w="76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2020</w:t>
            </w:r>
          </w:p>
        </w:tc>
        <w:tc>
          <w:tcPr>
            <w:tcW w:w="843" w:type="dxa"/>
          </w:tcPr>
          <w:p w:rsidR="00DF1563" w:rsidRPr="00B8310F" w:rsidRDefault="00DF1563" w:rsidP="001E0FE4">
            <w:pPr>
              <w:jc w:val="center"/>
              <w:rPr>
                <w:sz w:val="18"/>
                <w:szCs w:val="18"/>
              </w:rPr>
            </w:pPr>
            <w:r w:rsidRPr="00B8310F">
              <w:rPr>
                <w:sz w:val="18"/>
                <w:szCs w:val="18"/>
              </w:rPr>
              <w:t>361,000</w:t>
            </w:r>
          </w:p>
        </w:tc>
        <w:tc>
          <w:tcPr>
            <w:tcW w:w="906" w:type="dxa"/>
          </w:tcPr>
          <w:p w:rsidR="00DF1563" w:rsidRPr="00B8310F" w:rsidRDefault="00DF1563" w:rsidP="001E0FE4">
            <w:pPr>
              <w:jc w:val="center"/>
              <w:rPr>
                <w:sz w:val="18"/>
                <w:szCs w:val="18"/>
              </w:rPr>
            </w:pPr>
            <w:r w:rsidRPr="00B8310F">
              <w:rPr>
                <w:sz w:val="18"/>
                <w:szCs w:val="18"/>
              </w:rPr>
              <w:t>361,000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rHeight w:val="262"/>
          <w:tblCellSpacing w:w="5" w:type="nil"/>
          <w:jc w:val="center"/>
        </w:trPr>
        <w:tc>
          <w:tcPr>
            <w:tcW w:w="3771" w:type="dxa"/>
            <w:gridSpan w:val="5"/>
            <w:vMerge/>
          </w:tcPr>
          <w:p w:rsidR="00DF1563" w:rsidRPr="00B8310F" w:rsidRDefault="00DF1563" w:rsidP="001E0FE4">
            <w:pPr>
              <w:autoSpaceDE w:val="0"/>
              <w:autoSpaceDN w:val="0"/>
              <w:adjustRightInd w:val="0"/>
              <w:jc w:val="center"/>
              <w:rPr>
                <w:sz w:val="18"/>
                <w:szCs w:val="18"/>
              </w:rPr>
            </w:pPr>
          </w:p>
        </w:tc>
        <w:tc>
          <w:tcPr>
            <w:tcW w:w="76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2021</w:t>
            </w:r>
          </w:p>
        </w:tc>
        <w:tc>
          <w:tcPr>
            <w:tcW w:w="843" w:type="dxa"/>
          </w:tcPr>
          <w:p w:rsidR="00DF1563" w:rsidRPr="00B8310F" w:rsidRDefault="00DF1563" w:rsidP="001E0FE4">
            <w:pPr>
              <w:jc w:val="center"/>
              <w:rPr>
                <w:sz w:val="18"/>
                <w:szCs w:val="18"/>
              </w:rPr>
            </w:pPr>
            <w:r w:rsidRPr="00B8310F">
              <w:rPr>
                <w:sz w:val="18"/>
                <w:szCs w:val="18"/>
              </w:rPr>
              <w:t>361,000</w:t>
            </w:r>
          </w:p>
        </w:tc>
        <w:tc>
          <w:tcPr>
            <w:tcW w:w="906" w:type="dxa"/>
          </w:tcPr>
          <w:p w:rsidR="00DF1563" w:rsidRPr="00B8310F" w:rsidRDefault="00DF1563" w:rsidP="001E0FE4">
            <w:pPr>
              <w:jc w:val="center"/>
              <w:rPr>
                <w:sz w:val="18"/>
                <w:szCs w:val="18"/>
              </w:rPr>
            </w:pPr>
            <w:r w:rsidRPr="00B8310F">
              <w:rPr>
                <w:sz w:val="18"/>
                <w:szCs w:val="18"/>
              </w:rPr>
              <w:t>361,000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rHeight w:val="110"/>
          <w:tblCellSpacing w:w="5" w:type="nil"/>
          <w:jc w:val="center"/>
        </w:trPr>
        <w:tc>
          <w:tcPr>
            <w:tcW w:w="3771" w:type="dxa"/>
            <w:gridSpan w:val="5"/>
            <w:vMerge/>
          </w:tcPr>
          <w:p w:rsidR="00DF1563" w:rsidRPr="00B8310F" w:rsidRDefault="00DF1563" w:rsidP="001E0FE4">
            <w:pPr>
              <w:autoSpaceDE w:val="0"/>
              <w:autoSpaceDN w:val="0"/>
              <w:adjustRightInd w:val="0"/>
              <w:jc w:val="center"/>
              <w:rPr>
                <w:sz w:val="18"/>
                <w:szCs w:val="18"/>
              </w:rPr>
            </w:pPr>
          </w:p>
        </w:tc>
        <w:tc>
          <w:tcPr>
            <w:tcW w:w="76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2022</w:t>
            </w:r>
          </w:p>
        </w:tc>
        <w:tc>
          <w:tcPr>
            <w:tcW w:w="843" w:type="dxa"/>
          </w:tcPr>
          <w:p w:rsidR="00DF1563" w:rsidRPr="00B8310F" w:rsidRDefault="00DF1563" w:rsidP="001E0FE4">
            <w:pPr>
              <w:jc w:val="center"/>
              <w:rPr>
                <w:sz w:val="18"/>
                <w:szCs w:val="18"/>
              </w:rPr>
            </w:pPr>
            <w:r w:rsidRPr="00B8310F">
              <w:rPr>
                <w:sz w:val="18"/>
                <w:szCs w:val="18"/>
              </w:rPr>
              <w:t>361,000</w:t>
            </w:r>
          </w:p>
        </w:tc>
        <w:tc>
          <w:tcPr>
            <w:tcW w:w="906" w:type="dxa"/>
          </w:tcPr>
          <w:p w:rsidR="00DF1563" w:rsidRPr="00B8310F" w:rsidRDefault="00DF1563" w:rsidP="001E0FE4">
            <w:pPr>
              <w:jc w:val="center"/>
              <w:rPr>
                <w:sz w:val="18"/>
                <w:szCs w:val="18"/>
              </w:rPr>
            </w:pPr>
            <w:r w:rsidRPr="00B8310F">
              <w:rPr>
                <w:sz w:val="18"/>
                <w:szCs w:val="18"/>
              </w:rPr>
              <w:t>361,000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rHeight w:val="114"/>
          <w:tblCellSpacing w:w="5" w:type="nil"/>
          <w:jc w:val="center"/>
        </w:trPr>
        <w:tc>
          <w:tcPr>
            <w:tcW w:w="3771" w:type="dxa"/>
            <w:gridSpan w:val="5"/>
            <w:vMerge/>
          </w:tcPr>
          <w:p w:rsidR="00DF1563" w:rsidRPr="00B8310F" w:rsidRDefault="00DF1563" w:rsidP="001E0FE4">
            <w:pPr>
              <w:autoSpaceDE w:val="0"/>
              <w:autoSpaceDN w:val="0"/>
              <w:adjustRightInd w:val="0"/>
              <w:jc w:val="center"/>
              <w:rPr>
                <w:sz w:val="18"/>
                <w:szCs w:val="18"/>
              </w:rPr>
            </w:pPr>
          </w:p>
        </w:tc>
        <w:tc>
          <w:tcPr>
            <w:tcW w:w="76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2023</w:t>
            </w:r>
          </w:p>
        </w:tc>
        <w:tc>
          <w:tcPr>
            <w:tcW w:w="843" w:type="dxa"/>
          </w:tcPr>
          <w:p w:rsidR="00DF1563" w:rsidRPr="00B8310F" w:rsidRDefault="00DF1563" w:rsidP="001E0FE4">
            <w:pPr>
              <w:jc w:val="center"/>
              <w:rPr>
                <w:sz w:val="18"/>
                <w:szCs w:val="18"/>
              </w:rPr>
            </w:pPr>
            <w:r w:rsidRPr="00B8310F">
              <w:rPr>
                <w:sz w:val="18"/>
                <w:szCs w:val="18"/>
              </w:rPr>
              <w:t>361,000</w:t>
            </w:r>
          </w:p>
        </w:tc>
        <w:tc>
          <w:tcPr>
            <w:tcW w:w="906" w:type="dxa"/>
          </w:tcPr>
          <w:p w:rsidR="00DF1563" w:rsidRPr="00B8310F" w:rsidRDefault="00DF1563" w:rsidP="001E0FE4">
            <w:pPr>
              <w:jc w:val="center"/>
              <w:rPr>
                <w:sz w:val="18"/>
                <w:szCs w:val="18"/>
              </w:rPr>
            </w:pPr>
            <w:r w:rsidRPr="00B8310F">
              <w:rPr>
                <w:sz w:val="18"/>
                <w:szCs w:val="18"/>
              </w:rPr>
              <w:t>361,000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rHeight w:val="104"/>
          <w:tblCellSpacing w:w="5" w:type="nil"/>
          <w:jc w:val="center"/>
        </w:trPr>
        <w:tc>
          <w:tcPr>
            <w:tcW w:w="3771" w:type="dxa"/>
            <w:gridSpan w:val="5"/>
            <w:vMerge/>
          </w:tcPr>
          <w:p w:rsidR="00DF1563" w:rsidRPr="00B8310F" w:rsidRDefault="00DF1563" w:rsidP="001E0FE4">
            <w:pPr>
              <w:autoSpaceDE w:val="0"/>
              <w:autoSpaceDN w:val="0"/>
              <w:adjustRightInd w:val="0"/>
              <w:jc w:val="center"/>
              <w:rPr>
                <w:sz w:val="18"/>
                <w:szCs w:val="18"/>
              </w:rPr>
            </w:pPr>
          </w:p>
        </w:tc>
        <w:tc>
          <w:tcPr>
            <w:tcW w:w="76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2024</w:t>
            </w:r>
          </w:p>
        </w:tc>
        <w:tc>
          <w:tcPr>
            <w:tcW w:w="843" w:type="dxa"/>
          </w:tcPr>
          <w:p w:rsidR="00DF1563" w:rsidRPr="00B8310F" w:rsidRDefault="00DF1563" w:rsidP="001E0FE4">
            <w:pPr>
              <w:jc w:val="center"/>
              <w:rPr>
                <w:sz w:val="18"/>
                <w:szCs w:val="18"/>
              </w:rPr>
            </w:pPr>
            <w:r w:rsidRPr="00B8310F">
              <w:rPr>
                <w:sz w:val="18"/>
                <w:szCs w:val="18"/>
              </w:rPr>
              <w:t>361,000</w:t>
            </w:r>
          </w:p>
        </w:tc>
        <w:tc>
          <w:tcPr>
            <w:tcW w:w="906" w:type="dxa"/>
          </w:tcPr>
          <w:p w:rsidR="00DF1563" w:rsidRPr="00B8310F" w:rsidRDefault="00DF1563" w:rsidP="001E0FE4">
            <w:pPr>
              <w:jc w:val="center"/>
              <w:rPr>
                <w:sz w:val="18"/>
                <w:szCs w:val="18"/>
              </w:rPr>
            </w:pPr>
            <w:r w:rsidRPr="00B8310F">
              <w:rPr>
                <w:sz w:val="18"/>
                <w:szCs w:val="18"/>
              </w:rPr>
              <w:t>361,000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10130" w:type="dxa"/>
            <w:gridSpan w:val="18"/>
          </w:tcPr>
          <w:p w:rsidR="00DF1563" w:rsidRPr="00B8310F" w:rsidRDefault="00DF1563" w:rsidP="001E0FE4">
            <w:pPr>
              <w:autoSpaceDE w:val="0"/>
              <w:autoSpaceDN w:val="0"/>
              <w:adjustRightInd w:val="0"/>
              <w:rPr>
                <w:sz w:val="18"/>
                <w:szCs w:val="18"/>
              </w:rPr>
            </w:pPr>
            <w:r w:rsidRPr="00B8310F">
              <w:rPr>
                <w:sz w:val="18"/>
                <w:szCs w:val="18"/>
              </w:rPr>
              <w:t>Подпрограмма 2 «Организация в границах поселения водоснабжения населения, водоотведение в пределах полномочий, установленных законодательством Российской Федерации»</w:t>
            </w:r>
          </w:p>
        </w:tc>
      </w:tr>
      <w:tr w:rsidR="00DF1563" w:rsidRPr="00B8310F" w:rsidTr="001E0FE4">
        <w:trPr>
          <w:tblCellSpacing w:w="5" w:type="nil"/>
          <w:jc w:val="center"/>
        </w:trPr>
        <w:tc>
          <w:tcPr>
            <w:tcW w:w="10130" w:type="dxa"/>
            <w:gridSpan w:val="18"/>
          </w:tcPr>
          <w:p w:rsidR="00DF1563" w:rsidRPr="00B8310F" w:rsidRDefault="00DF1563" w:rsidP="001E0FE4">
            <w:pPr>
              <w:autoSpaceDE w:val="0"/>
              <w:autoSpaceDN w:val="0"/>
              <w:adjustRightInd w:val="0"/>
              <w:rPr>
                <w:sz w:val="18"/>
                <w:szCs w:val="18"/>
              </w:rPr>
            </w:pPr>
            <w:r w:rsidRPr="00B8310F">
              <w:rPr>
                <w:sz w:val="18"/>
                <w:szCs w:val="18"/>
              </w:rPr>
              <w:t xml:space="preserve">Цель подпрограммы: </w:t>
            </w:r>
          </w:p>
          <w:p w:rsidR="00DF1563" w:rsidRPr="00B8310F" w:rsidRDefault="00DF1563" w:rsidP="001E0FE4">
            <w:pPr>
              <w:autoSpaceDE w:val="0"/>
              <w:autoSpaceDN w:val="0"/>
              <w:adjustRightInd w:val="0"/>
              <w:rPr>
                <w:sz w:val="18"/>
                <w:szCs w:val="18"/>
              </w:rPr>
            </w:pPr>
            <w:r w:rsidRPr="00B8310F">
              <w:rPr>
                <w:sz w:val="18"/>
                <w:szCs w:val="18"/>
              </w:rPr>
              <w:t xml:space="preserve">-Обеспечение населения </w:t>
            </w:r>
            <w:r w:rsidRPr="00B8310F">
              <w:rPr>
                <w:color w:val="000000"/>
                <w:sz w:val="18"/>
                <w:szCs w:val="18"/>
              </w:rPr>
              <w:t>Мошковского</w:t>
            </w:r>
            <w:r w:rsidRPr="00B8310F">
              <w:rPr>
                <w:sz w:val="18"/>
                <w:szCs w:val="18"/>
              </w:rPr>
              <w:t xml:space="preserve"> сельсовета Бековского района питьевой водой.</w:t>
            </w:r>
          </w:p>
        </w:tc>
      </w:tr>
      <w:tr w:rsidR="00DF1563" w:rsidRPr="00B8310F" w:rsidTr="001E0FE4">
        <w:trPr>
          <w:tblCellSpacing w:w="5" w:type="nil"/>
          <w:jc w:val="center"/>
        </w:trPr>
        <w:tc>
          <w:tcPr>
            <w:tcW w:w="10130" w:type="dxa"/>
            <w:gridSpan w:val="18"/>
            <w:tcBorders>
              <w:top w:val="nil"/>
            </w:tcBorders>
          </w:tcPr>
          <w:p w:rsidR="00DF1563" w:rsidRPr="00B8310F" w:rsidRDefault="00DF1563" w:rsidP="001E0FE4">
            <w:pPr>
              <w:jc w:val="both"/>
              <w:rPr>
                <w:sz w:val="18"/>
                <w:szCs w:val="18"/>
              </w:rPr>
            </w:pPr>
            <w:r w:rsidRPr="00B8310F">
              <w:rPr>
                <w:sz w:val="18"/>
                <w:szCs w:val="18"/>
              </w:rPr>
              <w:t xml:space="preserve">Задачи подпрограммы: </w:t>
            </w:r>
          </w:p>
          <w:p w:rsidR="00DF1563" w:rsidRPr="00B8310F" w:rsidRDefault="00DF1563" w:rsidP="001E0FE4">
            <w:pPr>
              <w:jc w:val="both"/>
              <w:rPr>
                <w:sz w:val="18"/>
                <w:szCs w:val="18"/>
              </w:rPr>
            </w:pPr>
            <w:r w:rsidRPr="00B8310F">
              <w:rPr>
                <w:sz w:val="18"/>
                <w:szCs w:val="18"/>
              </w:rPr>
              <w:t>- обеспечение сохранности объектов водоснабжения;</w:t>
            </w:r>
          </w:p>
          <w:p w:rsidR="00DF1563" w:rsidRPr="00B8310F" w:rsidRDefault="00DF1563" w:rsidP="001E0FE4">
            <w:pPr>
              <w:jc w:val="both"/>
              <w:rPr>
                <w:sz w:val="18"/>
                <w:szCs w:val="18"/>
              </w:rPr>
            </w:pPr>
            <w:r w:rsidRPr="00B8310F">
              <w:rPr>
                <w:sz w:val="18"/>
                <w:szCs w:val="18"/>
              </w:rPr>
              <w:t>- снижение количества аварий на водопроводных сетях, увеличение срока службы оборудования;</w:t>
            </w:r>
          </w:p>
          <w:p w:rsidR="00DF1563" w:rsidRPr="00B8310F" w:rsidRDefault="00DF1563" w:rsidP="001E0FE4">
            <w:pPr>
              <w:autoSpaceDE w:val="0"/>
              <w:autoSpaceDN w:val="0"/>
              <w:adjustRightInd w:val="0"/>
              <w:rPr>
                <w:sz w:val="18"/>
                <w:szCs w:val="18"/>
              </w:rPr>
            </w:pPr>
            <w:r w:rsidRPr="00B8310F">
              <w:rPr>
                <w:sz w:val="18"/>
                <w:szCs w:val="18"/>
              </w:rPr>
              <w:t>- рациональное использование источников питьевого водоснабжения</w:t>
            </w:r>
          </w:p>
        </w:tc>
      </w:tr>
      <w:tr w:rsidR="00DF1563" w:rsidRPr="00B8310F" w:rsidTr="001E0FE4">
        <w:trPr>
          <w:tblCellSpacing w:w="5" w:type="nil"/>
          <w:jc w:val="center"/>
        </w:trPr>
        <w:tc>
          <w:tcPr>
            <w:tcW w:w="525" w:type="dxa"/>
            <w:vMerge w:val="restart"/>
          </w:tcPr>
          <w:p w:rsidR="00DF1563" w:rsidRPr="00B8310F" w:rsidRDefault="00DF1563" w:rsidP="001E0FE4">
            <w:pPr>
              <w:autoSpaceDE w:val="0"/>
              <w:autoSpaceDN w:val="0"/>
              <w:adjustRightInd w:val="0"/>
              <w:jc w:val="center"/>
              <w:rPr>
                <w:sz w:val="18"/>
                <w:szCs w:val="18"/>
              </w:rPr>
            </w:pPr>
            <w:r w:rsidRPr="00B8310F">
              <w:rPr>
                <w:sz w:val="18"/>
                <w:szCs w:val="18"/>
              </w:rPr>
              <w:t>2.1</w:t>
            </w:r>
          </w:p>
        </w:tc>
        <w:tc>
          <w:tcPr>
            <w:tcW w:w="1891" w:type="dxa"/>
            <w:gridSpan w:val="2"/>
            <w:vMerge w:val="restart"/>
          </w:tcPr>
          <w:p w:rsidR="00DF1563" w:rsidRPr="00B8310F" w:rsidRDefault="00DF1563" w:rsidP="001E0FE4">
            <w:pPr>
              <w:autoSpaceDE w:val="0"/>
              <w:autoSpaceDN w:val="0"/>
              <w:adjustRightInd w:val="0"/>
              <w:rPr>
                <w:sz w:val="18"/>
                <w:szCs w:val="18"/>
              </w:rPr>
            </w:pPr>
            <w:r w:rsidRPr="00B8310F">
              <w:rPr>
                <w:sz w:val="18"/>
                <w:szCs w:val="18"/>
              </w:rPr>
              <w:t>Организация водоснабжения населения</w:t>
            </w:r>
          </w:p>
        </w:tc>
        <w:tc>
          <w:tcPr>
            <w:tcW w:w="1374" w:type="dxa"/>
            <w:gridSpan w:val="3"/>
            <w:vMerge w:val="restart"/>
          </w:tcPr>
          <w:p w:rsidR="00DF1563" w:rsidRPr="00B8310F" w:rsidRDefault="00DF1563" w:rsidP="001E0FE4">
            <w:pPr>
              <w:autoSpaceDE w:val="0"/>
              <w:autoSpaceDN w:val="0"/>
              <w:adjustRightInd w:val="0"/>
              <w:rPr>
                <w:sz w:val="18"/>
                <w:szCs w:val="18"/>
              </w:rPr>
            </w:pPr>
            <w:r w:rsidRPr="00B8310F">
              <w:rPr>
                <w:sz w:val="18"/>
                <w:szCs w:val="18"/>
              </w:rPr>
              <w:t xml:space="preserve">Администрация </w:t>
            </w:r>
            <w:r w:rsidRPr="00B8310F">
              <w:rPr>
                <w:color w:val="000000"/>
                <w:sz w:val="18"/>
                <w:szCs w:val="18"/>
              </w:rPr>
              <w:t>Мошковского</w:t>
            </w:r>
            <w:r w:rsidRPr="00B8310F">
              <w:rPr>
                <w:sz w:val="18"/>
                <w:szCs w:val="18"/>
              </w:rPr>
              <w:t xml:space="preserve"> сельсовета Бековского района Пензенской области</w:t>
            </w: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Итого</w:t>
            </w:r>
          </w:p>
        </w:tc>
        <w:tc>
          <w:tcPr>
            <w:tcW w:w="843" w:type="dxa"/>
          </w:tcPr>
          <w:p w:rsidR="00DF1563" w:rsidRPr="00B8310F" w:rsidRDefault="00DF1563" w:rsidP="001E0FE4">
            <w:pPr>
              <w:jc w:val="center"/>
              <w:rPr>
                <w:sz w:val="18"/>
                <w:szCs w:val="18"/>
              </w:rPr>
            </w:pPr>
            <w:r w:rsidRPr="00B8310F">
              <w:rPr>
                <w:sz w:val="18"/>
                <w:szCs w:val="18"/>
              </w:rPr>
              <w:t>0,000</w:t>
            </w:r>
          </w:p>
        </w:tc>
        <w:tc>
          <w:tcPr>
            <w:tcW w:w="906" w:type="dxa"/>
          </w:tcPr>
          <w:p w:rsidR="00DF1563" w:rsidRPr="00B8310F" w:rsidRDefault="00DF1563" w:rsidP="001E0FE4">
            <w:pPr>
              <w:jc w:val="center"/>
              <w:rPr>
                <w:sz w:val="18"/>
                <w:szCs w:val="18"/>
              </w:rPr>
            </w:pPr>
            <w:r w:rsidRPr="00B8310F">
              <w:rPr>
                <w:sz w:val="18"/>
                <w:szCs w:val="18"/>
              </w:rPr>
              <w:t>0,000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Pr>
          <w:p w:rsidR="00DF1563" w:rsidRPr="00B8310F" w:rsidRDefault="00DF1563" w:rsidP="001E0FE4">
            <w:pPr>
              <w:autoSpaceDE w:val="0"/>
              <w:autoSpaceDN w:val="0"/>
              <w:adjustRightInd w:val="0"/>
              <w:jc w:val="center"/>
              <w:rPr>
                <w:sz w:val="18"/>
                <w:szCs w:val="18"/>
              </w:rPr>
            </w:pPr>
          </w:p>
        </w:tc>
        <w:tc>
          <w:tcPr>
            <w:tcW w:w="1891" w:type="dxa"/>
            <w:gridSpan w:val="2"/>
            <w:vMerge/>
          </w:tcPr>
          <w:p w:rsidR="00DF1563" w:rsidRPr="00B8310F" w:rsidRDefault="00DF1563" w:rsidP="001E0FE4">
            <w:pPr>
              <w:autoSpaceDE w:val="0"/>
              <w:autoSpaceDN w:val="0"/>
              <w:adjustRightInd w:val="0"/>
              <w:jc w:val="center"/>
              <w:rPr>
                <w:sz w:val="18"/>
                <w:szCs w:val="18"/>
              </w:rPr>
            </w:pPr>
          </w:p>
        </w:tc>
        <w:tc>
          <w:tcPr>
            <w:tcW w:w="1374" w:type="dxa"/>
            <w:gridSpan w:val="3"/>
            <w:vMerge/>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2019</w:t>
            </w:r>
          </w:p>
        </w:tc>
        <w:tc>
          <w:tcPr>
            <w:tcW w:w="843" w:type="dxa"/>
          </w:tcPr>
          <w:p w:rsidR="00DF1563" w:rsidRPr="00B8310F" w:rsidRDefault="00DF1563" w:rsidP="001E0FE4">
            <w:pPr>
              <w:jc w:val="center"/>
              <w:rPr>
                <w:sz w:val="18"/>
                <w:szCs w:val="18"/>
              </w:rPr>
            </w:pPr>
            <w:r w:rsidRPr="00B8310F">
              <w:rPr>
                <w:sz w:val="18"/>
                <w:szCs w:val="18"/>
              </w:rPr>
              <w:t>0,000</w:t>
            </w:r>
          </w:p>
        </w:tc>
        <w:tc>
          <w:tcPr>
            <w:tcW w:w="906" w:type="dxa"/>
          </w:tcPr>
          <w:p w:rsidR="00DF1563" w:rsidRPr="00B8310F" w:rsidRDefault="00DF1563" w:rsidP="001E0FE4">
            <w:pPr>
              <w:jc w:val="center"/>
              <w:rPr>
                <w:sz w:val="18"/>
                <w:szCs w:val="18"/>
              </w:rPr>
            </w:pPr>
            <w:r w:rsidRPr="00B8310F">
              <w:rPr>
                <w:sz w:val="18"/>
                <w:szCs w:val="18"/>
              </w:rPr>
              <w:t>0,000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Pr>
          <w:p w:rsidR="00DF1563" w:rsidRPr="00B8310F" w:rsidRDefault="00DF1563" w:rsidP="001E0FE4">
            <w:pPr>
              <w:autoSpaceDE w:val="0"/>
              <w:autoSpaceDN w:val="0"/>
              <w:adjustRightInd w:val="0"/>
              <w:jc w:val="center"/>
              <w:rPr>
                <w:sz w:val="18"/>
                <w:szCs w:val="18"/>
              </w:rPr>
            </w:pPr>
          </w:p>
        </w:tc>
        <w:tc>
          <w:tcPr>
            <w:tcW w:w="1891" w:type="dxa"/>
            <w:gridSpan w:val="2"/>
            <w:vMerge/>
          </w:tcPr>
          <w:p w:rsidR="00DF1563" w:rsidRPr="00B8310F" w:rsidRDefault="00DF1563" w:rsidP="001E0FE4">
            <w:pPr>
              <w:autoSpaceDE w:val="0"/>
              <w:autoSpaceDN w:val="0"/>
              <w:adjustRightInd w:val="0"/>
              <w:jc w:val="center"/>
              <w:rPr>
                <w:sz w:val="18"/>
                <w:szCs w:val="18"/>
              </w:rPr>
            </w:pPr>
          </w:p>
        </w:tc>
        <w:tc>
          <w:tcPr>
            <w:tcW w:w="1374" w:type="dxa"/>
            <w:gridSpan w:val="3"/>
            <w:vMerge/>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2020</w:t>
            </w:r>
          </w:p>
        </w:tc>
        <w:tc>
          <w:tcPr>
            <w:tcW w:w="843"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906"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Pr>
          <w:p w:rsidR="00DF1563" w:rsidRPr="00B8310F" w:rsidRDefault="00DF1563" w:rsidP="001E0FE4">
            <w:pPr>
              <w:autoSpaceDE w:val="0"/>
              <w:autoSpaceDN w:val="0"/>
              <w:adjustRightInd w:val="0"/>
              <w:jc w:val="center"/>
              <w:rPr>
                <w:sz w:val="18"/>
                <w:szCs w:val="18"/>
              </w:rPr>
            </w:pPr>
          </w:p>
        </w:tc>
        <w:tc>
          <w:tcPr>
            <w:tcW w:w="1891" w:type="dxa"/>
            <w:gridSpan w:val="2"/>
            <w:vMerge/>
          </w:tcPr>
          <w:p w:rsidR="00DF1563" w:rsidRPr="00B8310F" w:rsidRDefault="00DF1563" w:rsidP="001E0FE4">
            <w:pPr>
              <w:autoSpaceDE w:val="0"/>
              <w:autoSpaceDN w:val="0"/>
              <w:adjustRightInd w:val="0"/>
              <w:jc w:val="center"/>
              <w:rPr>
                <w:sz w:val="18"/>
                <w:szCs w:val="18"/>
              </w:rPr>
            </w:pPr>
          </w:p>
        </w:tc>
        <w:tc>
          <w:tcPr>
            <w:tcW w:w="1374" w:type="dxa"/>
            <w:gridSpan w:val="3"/>
            <w:vMerge/>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2021</w:t>
            </w:r>
          </w:p>
        </w:tc>
        <w:tc>
          <w:tcPr>
            <w:tcW w:w="843" w:type="dxa"/>
          </w:tcPr>
          <w:p w:rsidR="00DF1563" w:rsidRPr="00B8310F" w:rsidRDefault="00DF1563" w:rsidP="001E0FE4">
            <w:pPr>
              <w:jc w:val="center"/>
              <w:rPr>
                <w:sz w:val="18"/>
                <w:szCs w:val="18"/>
              </w:rPr>
            </w:pPr>
            <w:r w:rsidRPr="00B8310F">
              <w:rPr>
                <w:sz w:val="18"/>
                <w:szCs w:val="18"/>
              </w:rPr>
              <w:t>0,000</w:t>
            </w:r>
          </w:p>
        </w:tc>
        <w:tc>
          <w:tcPr>
            <w:tcW w:w="906" w:type="dxa"/>
          </w:tcPr>
          <w:p w:rsidR="00DF1563" w:rsidRPr="00B8310F" w:rsidRDefault="00DF1563" w:rsidP="001E0FE4">
            <w:pPr>
              <w:jc w:val="center"/>
              <w:rPr>
                <w:sz w:val="18"/>
                <w:szCs w:val="18"/>
              </w:rPr>
            </w:pPr>
            <w:r w:rsidRPr="00B8310F">
              <w:rPr>
                <w:sz w:val="18"/>
                <w:szCs w:val="18"/>
              </w:rPr>
              <w:t>0,000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Pr>
          <w:p w:rsidR="00DF1563" w:rsidRPr="00B8310F" w:rsidRDefault="00DF1563" w:rsidP="001E0FE4">
            <w:pPr>
              <w:autoSpaceDE w:val="0"/>
              <w:autoSpaceDN w:val="0"/>
              <w:adjustRightInd w:val="0"/>
              <w:jc w:val="center"/>
              <w:rPr>
                <w:sz w:val="18"/>
                <w:szCs w:val="18"/>
              </w:rPr>
            </w:pPr>
          </w:p>
        </w:tc>
        <w:tc>
          <w:tcPr>
            <w:tcW w:w="1891" w:type="dxa"/>
            <w:gridSpan w:val="2"/>
            <w:vMerge/>
          </w:tcPr>
          <w:p w:rsidR="00DF1563" w:rsidRPr="00B8310F" w:rsidRDefault="00DF1563" w:rsidP="001E0FE4">
            <w:pPr>
              <w:autoSpaceDE w:val="0"/>
              <w:autoSpaceDN w:val="0"/>
              <w:adjustRightInd w:val="0"/>
              <w:jc w:val="center"/>
              <w:rPr>
                <w:sz w:val="18"/>
                <w:szCs w:val="18"/>
              </w:rPr>
            </w:pPr>
          </w:p>
        </w:tc>
        <w:tc>
          <w:tcPr>
            <w:tcW w:w="1374" w:type="dxa"/>
            <w:gridSpan w:val="3"/>
            <w:vMerge/>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2022</w:t>
            </w:r>
          </w:p>
        </w:tc>
        <w:tc>
          <w:tcPr>
            <w:tcW w:w="843" w:type="dxa"/>
          </w:tcPr>
          <w:p w:rsidR="00DF1563" w:rsidRPr="00B8310F" w:rsidRDefault="00DF1563" w:rsidP="001E0FE4">
            <w:pPr>
              <w:jc w:val="center"/>
              <w:rPr>
                <w:sz w:val="18"/>
                <w:szCs w:val="18"/>
              </w:rPr>
            </w:pPr>
            <w:r w:rsidRPr="00B8310F">
              <w:rPr>
                <w:sz w:val="18"/>
                <w:szCs w:val="18"/>
              </w:rPr>
              <w:t>0,000</w:t>
            </w:r>
          </w:p>
        </w:tc>
        <w:tc>
          <w:tcPr>
            <w:tcW w:w="906" w:type="dxa"/>
          </w:tcPr>
          <w:p w:rsidR="00DF1563" w:rsidRPr="00B8310F" w:rsidRDefault="00DF1563" w:rsidP="001E0FE4">
            <w:pPr>
              <w:jc w:val="center"/>
              <w:rPr>
                <w:sz w:val="18"/>
                <w:szCs w:val="18"/>
              </w:rPr>
            </w:pPr>
            <w:r w:rsidRPr="00B8310F">
              <w:rPr>
                <w:sz w:val="18"/>
                <w:szCs w:val="18"/>
              </w:rPr>
              <w:t>0,000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Pr>
          <w:p w:rsidR="00DF1563" w:rsidRPr="00B8310F" w:rsidRDefault="00DF1563" w:rsidP="001E0FE4">
            <w:pPr>
              <w:autoSpaceDE w:val="0"/>
              <w:autoSpaceDN w:val="0"/>
              <w:adjustRightInd w:val="0"/>
              <w:jc w:val="center"/>
              <w:rPr>
                <w:sz w:val="18"/>
                <w:szCs w:val="18"/>
              </w:rPr>
            </w:pPr>
          </w:p>
        </w:tc>
        <w:tc>
          <w:tcPr>
            <w:tcW w:w="1891" w:type="dxa"/>
            <w:gridSpan w:val="2"/>
            <w:vMerge/>
          </w:tcPr>
          <w:p w:rsidR="00DF1563" w:rsidRPr="00B8310F" w:rsidRDefault="00DF1563" w:rsidP="001E0FE4">
            <w:pPr>
              <w:autoSpaceDE w:val="0"/>
              <w:autoSpaceDN w:val="0"/>
              <w:adjustRightInd w:val="0"/>
              <w:jc w:val="center"/>
              <w:rPr>
                <w:sz w:val="18"/>
                <w:szCs w:val="18"/>
              </w:rPr>
            </w:pPr>
          </w:p>
        </w:tc>
        <w:tc>
          <w:tcPr>
            <w:tcW w:w="1374" w:type="dxa"/>
            <w:gridSpan w:val="3"/>
            <w:vMerge/>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2023</w:t>
            </w:r>
          </w:p>
        </w:tc>
        <w:tc>
          <w:tcPr>
            <w:tcW w:w="843" w:type="dxa"/>
          </w:tcPr>
          <w:p w:rsidR="00DF1563" w:rsidRPr="00B8310F" w:rsidRDefault="00DF1563" w:rsidP="001E0FE4">
            <w:pPr>
              <w:jc w:val="center"/>
              <w:rPr>
                <w:sz w:val="18"/>
                <w:szCs w:val="18"/>
              </w:rPr>
            </w:pPr>
            <w:r w:rsidRPr="00B8310F">
              <w:rPr>
                <w:sz w:val="18"/>
                <w:szCs w:val="18"/>
              </w:rPr>
              <w:t>0,000</w:t>
            </w:r>
          </w:p>
        </w:tc>
        <w:tc>
          <w:tcPr>
            <w:tcW w:w="906" w:type="dxa"/>
          </w:tcPr>
          <w:p w:rsidR="00DF1563" w:rsidRPr="00B8310F" w:rsidRDefault="00DF1563" w:rsidP="001E0FE4">
            <w:pPr>
              <w:jc w:val="center"/>
              <w:rPr>
                <w:sz w:val="18"/>
                <w:szCs w:val="18"/>
              </w:rPr>
            </w:pPr>
            <w:r w:rsidRPr="00B8310F">
              <w:rPr>
                <w:sz w:val="18"/>
                <w:szCs w:val="18"/>
              </w:rPr>
              <w:t>0,000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Pr>
          <w:p w:rsidR="00DF1563" w:rsidRPr="00B8310F" w:rsidRDefault="00DF1563" w:rsidP="001E0FE4">
            <w:pPr>
              <w:autoSpaceDE w:val="0"/>
              <w:autoSpaceDN w:val="0"/>
              <w:adjustRightInd w:val="0"/>
              <w:jc w:val="center"/>
              <w:rPr>
                <w:sz w:val="18"/>
                <w:szCs w:val="18"/>
              </w:rPr>
            </w:pPr>
          </w:p>
        </w:tc>
        <w:tc>
          <w:tcPr>
            <w:tcW w:w="1891" w:type="dxa"/>
            <w:gridSpan w:val="2"/>
            <w:vMerge/>
          </w:tcPr>
          <w:p w:rsidR="00DF1563" w:rsidRPr="00B8310F" w:rsidRDefault="00DF1563" w:rsidP="001E0FE4">
            <w:pPr>
              <w:autoSpaceDE w:val="0"/>
              <w:autoSpaceDN w:val="0"/>
              <w:adjustRightInd w:val="0"/>
              <w:jc w:val="center"/>
              <w:rPr>
                <w:sz w:val="18"/>
                <w:szCs w:val="18"/>
              </w:rPr>
            </w:pPr>
          </w:p>
        </w:tc>
        <w:tc>
          <w:tcPr>
            <w:tcW w:w="1374" w:type="dxa"/>
            <w:gridSpan w:val="3"/>
            <w:vMerge/>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2024</w:t>
            </w:r>
          </w:p>
        </w:tc>
        <w:tc>
          <w:tcPr>
            <w:tcW w:w="843" w:type="dxa"/>
          </w:tcPr>
          <w:p w:rsidR="00DF1563" w:rsidRPr="00B8310F" w:rsidRDefault="00DF1563" w:rsidP="001E0FE4">
            <w:pPr>
              <w:jc w:val="center"/>
              <w:rPr>
                <w:sz w:val="18"/>
                <w:szCs w:val="18"/>
              </w:rPr>
            </w:pPr>
            <w:r w:rsidRPr="00B8310F">
              <w:rPr>
                <w:sz w:val="18"/>
                <w:szCs w:val="18"/>
              </w:rPr>
              <w:t>0,000</w:t>
            </w:r>
          </w:p>
        </w:tc>
        <w:tc>
          <w:tcPr>
            <w:tcW w:w="906" w:type="dxa"/>
          </w:tcPr>
          <w:p w:rsidR="00DF1563" w:rsidRPr="00B8310F" w:rsidRDefault="00DF1563" w:rsidP="001E0FE4">
            <w:pPr>
              <w:jc w:val="center"/>
              <w:rPr>
                <w:sz w:val="18"/>
                <w:szCs w:val="18"/>
              </w:rPr>
            </w:pPr>
            <w:r w:rsidRPr="00B8310F">
              <w:rPr>
                <w:sz w:val="18"/>
                <w:szCs w:val="18"/>
              </w:rPr>
              <w:t>0,000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val="restart"/>
          </w:tcPr>
          <w:p w:rsidR="00DF1563" w:rsidRPr="00B8310F" w:rsidRDefault="00DF1563" w:rsidP="001E0FE4">
            <w:pPr>
              <w:autoSpaceDE w:val="0"/>
              <w:autoSpaceDN w:val="0"/>
              <w:adjustRightInd w:val="0"/>
              <w:rPr>
                <w:sz w:val="18"/>
                <w:szCs w:val="18"/>
              </w:rPr>
            </w:pPr>
            <w:r w:rsidRPr="00B8310F">
              <w:rPr>
                <w:sz w:val="18"/>
                <w:szCs w:val="18"/>
              </w:rPr>
              <w:t>Итого по подпрограмме № 2</w:t>
            </w: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Итого</w:t>
            </w:r>
          </w:p>
        </w:tc>
        <w:tc>
          <w:tcPr>
            <w:tcW w:w="843" w:type="dxa"/>
          </w:tcPr>
          <w:p w:rsidR="00DF1563" w:rsidRPr="00B8310F" w:rsidRDefault="00DF1563" w:rsidP="001E0FE4">
            <w:pPr>
              <w:jc w:val="center"/>
              <w:rPr>
                <w:sz w:val="18"/>
                <w:szCs w:val="18"/>
              </w:rPr>
            </w:pPr>
            <w:r w:rsidRPr="00B8310F">
              <w:rPr>
                <w:sz w:val="18"/>
                <w:szCs w:val="18"/>
              </w:rPr>
              <w:t>0,000</w:t>
            </w:r>
          </w:p>
        </w:tc>
        <w:tc>
          <w:tcPr>
            <w:tcW w:w="906" w:type="dxa"/>
          </w:tcPr>
          <w:p w:rsidR="00DF1563" w:rsidRPr="00B8310F" w:rsidRDefault="00DF1563" w:rsidP="001E0FE4">
            <w:pPr>
              <w:jc w:val="center"/>
              <w:rPr>
                <w:sz w:val="18"/>
                <w:szCs w:val="18"/>
              </w:rPr>
            </w:pPr>
            <w:r w:rsidRPr="00B8310F">
              <w:rPr>
                <w:sz w:val="18"/>
                <w:szCs w:val="18"/>
              </w:rPr>
              <w:t>0,000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2019</w:t>
            </w:r>
          </w:p>
        </w:tc>
        <w:tc>
          <w:tcPr>
            <w:tcW w:w="843" w:type="dxa"/>
          </w:tcPr>
          <w:p w:rsidR="00DF1563" w:rsidRPr="00B8310F" w:rsidRDefault="00DF1563" w:rsidP="001E0FE4">
            <w:pPr>
              <w:jc w:val="center"/>
              <w:rPr>
                <w:sz w:val="18"/>
                <w:szCs w:val="18"/>
              </w:rPr>
            </w:pPr>
            <w:r w:rsidRPr="00B8310F">
              <w:rPr>
                <w:sz w:val="18"/>
                <w:szCs w:val="18"/>
              </w:rPr>
              <w:t>0,000</w:t>
            </w:r>
          </w:p>
        </w:tc>
        <w:tc>
          <w:tcPr>
            <w:tcW w:w="906" w:type="dxa"/>
          </w:tcPr>
          <w:p w:rsidR="00DF1563" w:rsidRPr="00B8310F" w:rsidRDefault="00DF1563" w:rsidP="001E0FE4">
            <w:pPr>
              <w:jc w:val="center"/>
              <w:rPr>
                <w:sz w:val="18"/>
                <w:szCs w:val="18"/>
              </w:rPr>
            </w:pPr>
            <w:r w:rsidRPr="00B8310F">
              <w:rPr>
                <w:sz w:val="18"/>
                <w:szCs w:val="18"/>
              </w:rPr>
              <w:t>0,000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rHeight w:val="203"/>
          <w:tblCellSpacing w:w="5" w:type="nil"/>
          <w:jc w:val="center"/>
        </w:trPr>
        <w:tc>
          <w:tcPr>
            <w:tcW w:w="3790" w:type="dxa"/>
            <w:gridSpan w:val="6"/>
            <w:vMerge/>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2020</w:t>
            </w:r>
          </w:p>
        </w:tc>
        <w:tc>
          <w:tcPr>
            <w:tcW w:w="843"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906" w:type="dxa"/>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2021</w:t>
            </w:r>
          </w:p>
        </w:tc>
        <w:tc>
          <w:tcPr>
            <w:tcW w:w="843" w:type="dxa"/>
          </w:tcPr>
          <w:p w:rsidR="00DF1563" w:rsidRPr="00B8310F" w:rsidRDefault="00DF1563" w:rsidP="001E0FE4">
            <w:pPr>
              <w:jc w:val="center"/>
              <w:rPr>
                <w:sz w:val="18"/>
                <w:szCs w:val="18"/>
              </w:rPr>
            </w:pPr>
            <w:r w:rsidRPr="00B8310F">
              <w:rPr>
                <w:sz w:val="18"/>
                <w:szCs w:val="18"/>
              </w:rPr>
              <w:t>0,000</w:t>
            </w:r>
          </w:p>
        </w:tc>
        <w:tc>
          <w:tcPr>
            <w:tcW w:w="906" w:type="dxa"/>
          </w:tcPr>
          <w:p w:rsidR="00DF1563" w:rsidRPr="00B8310F" w:rsidRDefault="00DF1563" w:rsidP="001E0FE4">
            <w:pPr>
              <w:jc w:val="center"/>
              <w:rPr>
                <w:sz w:val="18"/>
                <w:szCs w:val="18"/>
              </w:rPr>
            </w:pPr>
            <w:r w:rsidRPr="00B8310F">
              <w:rPr>
                <w:sz w:val="18"/>
                <w:szCs w:val="18"/>
              </w:rPr>
              <w:t>0,000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2022</w:t>
            </w:r>
          </w:p>
        </w:tc>
        <w:tc>
          <w:tcPr>
            <w:tcW w:w="843" w:type="dxa"/>
          </w:tcPr>
          <w:p w:rsidR="00DF1563" w:rsidRPr="00B8310F" w:rsidRDefault="00DF1563" w:rsidP="001E0FE4">
            <w:pPr>
              <w:jc w:val="center"/>
              <w:rPr>
                <w:sz w:val="18"/>
                <w:szCs w:val="18"/>
              </w:rPr>
            </w:pPr>
            <w:r w:rsidRPr="00B8310F">
              <w:rPr>
                <w:sz w:val="18"/>
                <w:szCs w:val="18"/>
              </w:rPr>
              <w:t>0,000</w:t>
            </w:r>
          </w:p>
        </w:tc>
        <w:tc>
          <w:tcPr>
            <w:tcW w:w="906" w:type="dxa"/>
          </w:tcPr>
          <w:p w:rsidR="00DF1563" w:rsidRPr="00B8310F" w:rsidRDefault="00DF1563" w:rsidP="001E0FE4">
            <w:pPr>
              <w:jc w:val="center"/>
              <w:rPr>
                <w:sz w:val="18"/>
                <w:szCs w:val="18"/>
              </w:rPr>
            </w:pPr>
            <w:r w:rsidRPr="00B8310F">
              <w:rPr>
                <w:sz w:val="18"/>
                <w:szCs w:val="18"/>
              </w:rPr>
              <w:t>0,000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2023</w:t>
            </w:r>
          </w:p>
        </w:tc>
        <w:tc>
          <w:tcPr>
            <w:tcW w:w="843" w:type="dxa"/>
          </w:tcPr>
          <w:p w:rsidR="00DF1563" w:rsidRPr="00B8310F" w:rsidRDefault="00DF1563" w:rsidP="001E0FE4">
            <w:pPr>
              <w:jc w:val="center"/>
              <w:rPr>
                <w:sz w:val="18"/>
                <w:szCs w:val="18"/>
              </w:rPr>
            </w:pPr>
            <w:r w:rsidRPr="00B8310F">
              <w:rPr>
                <w:sz w:val="18"/>
                <w:szCs w:val="18"/>
              </w:rPr>
              <w:t>0,000</w:t>
            </w:r>
          </w:p>
        </w:tc>
        <w:tc>
          <w:tcPr>
            <w:tcW w:w="906" w:type="dxa"/>
          </w:tcPr>
          <w:p w:rsidR="00DF1563" w:rsidRPr="00B8310F" w:rsidRDefault="00DF1563" w:rsidP="001E0FE4">
            <w:pPr>
              <w:jc w:val="center"/>
              <w:rPr>
                <w:sz w:val="18"/>
                <w:szCs w:val="18"/>
              </w:rPr>
            </w:pPr>
            <w:r w:rsidRPr="00B8310F">
              <w:rPr>
                <w:sz w:val="18"/>
                <w:szCs w:val="18"/>
              </w:rPr>
              <w:t>0,000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2024</w:t>
            </w:r>
          </w:p>
        </w:tc>
        <w:tc>
          <w:tcPr>
            <w:tcW w:w="843" w:type="dxa"/>
          </w:tcPr>
          <w:p w:rsidR="00DF1563" w:rsidRPr="00B8310F" w:rsidRDefault="00DF1563" w:rsidP="001E0FE4">
            <w:pPr>
              <w:jc w:val="center"/>
              <w:rPr>
                <w:sz w:val="18"/>
                <w:szCs w:val="18"/>
              </w:rPr>
            </w:pPr>
            <w:r w:rsidRPr="00B8310F">
              <w:rPr>
                <w:sz w:val="18"/>
                <w:szCs w:val="18"/>
              </w:rPr>
              <w:t>0,000</w:t>
            </w:r>
          </w:p>
        </w:tc>
        <w:tc>
          <w:tcPr>
            <w:tcW w:w="906" w:type="dxa"/>
          </w:tcPr>
          <w:p w:rsidR="00DF1563" w:rsidRPr="00B8310F" w:rsidRDefault="00DF1563" w:rsidP="001E0FE4">
            <w:pPr>
              <w:jc w:val="center"/>
              <w:rPr>
                <w:sz w:val="18"/>
                <w:szCs w:val="18"/>
              </w:rPr>
            </w:pPr>
            <w:r w:rsidRPr="00B8310F">
              <w:rPr>
                <w:sz w:val="18"/>
                <w:szCs w:val="18"/>
              </w:rPr>
              <w:t>0,000</w:t>
            </w:r>
          </w:p>
        </w:tc>
        <w:tc>
          <w:tcPr>
            <w:tcW w:w="960" w:type="dxa"/>
            <w:gridSpan w:val="4"/>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81" w:type="dxa"/>
            <w:gridSpan w:val="2"/>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774" w:type="dxa"/>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134" w:type="dxa"/>
            <w:gridSpan w:val="2"/>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10130" w:type="dxa"/>
            <w:gridSpan w:val="18"/>
          </w:tcPr>
          <w:p w:rsidR="00DF1563" w:rsidRPr="00B8310F" w:rsidRDefault="00DF1563" w:rsidP="001E0FE4">
            <w:pPr>
              <w:autoSpaceDE w:val="0"/>
              <w:autoSpaceDN w:val="0"/>
              <w:adjustRightInd w:val="0"/>
              <w:rPr>
                <w:sz w:val="18"/>
                <w:szCs w:val="18"/>
              </w:rPr>
            </w:pPr>
            <w:r w:rsidRPr="00B8310F">
              <w:rPr>
                <w:sz w:val="18"/>
                <w:szCs w:val="18"/>
              </w:rPr>
              <w:t xml:space="preserve">Подпрограмма 3 «Территориальное планирование и градостроительное зонирование населенных пунктов </w:t>
            </w:r>
            <w:r w:rsidRPr="00B8310F">
              <w:rPr>
                <w:color w:val="000000"/>
                <w:sz w:val="18"/>
                <w:szCs w:val="18"/>
              </w:rPr>
              <w:t>Мошковского</w:t>
            </w:r>
            <w:r w:rsidRPr="00B8310F">
              <w:rPr>
                <w:sz w:val="18"/>
                <w:szCs w:val="18"/>
              </w:rPr>
              <w:t xml:space="preserve"> сельсовета Бековского района Пензенской области</w:t>
            </w:r>
            <w:r w:rsidRPr="00B8310F">
              <w:rPr>
                <w:snapToGrid w:val="0"/>
                <w:sz w:val="18"/>
                <w:szCs w:val="18"/>
              </w:rPr>
              <w:t>»</w:t>
            </w:r>
          </w:p>
        </w:tc>
      </w:tr>
      <w:tr w:rsidR="00DF1563" w:rsidRPr="00B8310F" w:rsidTr="001E0FE4">
        <w:trPr>
          <w:tblCellSpacing w:w="5" w:type="nil"/>
          <w:jc w:val="center"/>
        </w:trPr>
        <w:tc>
          <w:tcPr>
            <w:tcW w:w="10130" w:type="dxa"/>
            <w:gridSpan w:val="18"/>
          </w:tcPr>
          <w:p w:rsidR="00DF1563" w:rsidRPr="00B8310F" w:rsidRDefault="00DF1563" w:rsidP="001E0FE4">
            <w:pPr>
              <w:jc w:val="both"/>
              <w:rPr>
                <w:sz w:val="18"/>
                <w:szCs w:val="18"/>
              </w:rPr>
            </w:pPr>
            <w:r w:rsidRPr="00B8310F">
              <w:rPr>
                <w:sz w:val="18"/>
                <w:szCs w:val="18"/>
              </w:rPr>
              <w:t xml:space="preserve"> Цель подпрограммы: Обеспечение территории поселения нормативными правовыми актами и технической документацией по градостроительному зонированию и территориальному планированию.</w:t>
            </w:r>
          </w:p>
        </w:tc>
      </w:tr>
      <w:tr w:rsidR="00DF1563" w:rsidRPr="00B8310F" w:rsidTr="001E0FE4">
        <w:trPr>
          <w:tblCellSpacing w:w="5" w:type="nil"/>
          <w:jc w:val="center"/>
        </w:trPr>
        <w:tc>
          <w:tcPr>
            <w:tcW w:w="10130" w:type="dxa"/>
            <w:gridSpan w:val="18"/>
          </w:tcPr>
          <w:p w:rsidR="00DF1563" w:rsidRPr="00B8310F" w:rsidRDefault="00DF1563" w:rsidP="001E0FE4">
            <w:pPr>
              <w:autoSpaceDE w:val="0"/>
              <w:autoSpaceDN w:val="0"/>
              <w:adjustRightInd w:val="0"/>
              <w:jc w:val="both"/>
              <w:rPr>
                <w:sz w:val="18"/>
                <w:szCs w:val="18"/>
              </w:rPr>
            </w:pPr>
            <w:r w:rsidRPr="00B8310F">
              <w:rPr>
                <w:sz w:val="18"/>
                <w:szCs w:val="18"/>
              </w:rPr>
              <w:t>Задачи подпрограммы: Завершение разработки документов территориального планирования, установление границ и постановка на кадастровый учет муниципального образования «Мошковский сельсовет» Бековского района Пензенской области.</w:t>
            </w:r>
          </w:p>
        </w:tc>
      </w:tr>
      <w:tr w:rsidR="00DF1563" w:rsidRPr="00B8310F" w:rsidTr="001E0FE4">
        <w:trPr>
          <w:tblCellSpacing w:w="5" w:type="nil"/>
          <w:jc w:val="center"/>
        </w:trPr>
        <w:tc>
          <w:tcPr>
            <w:tcW w:w="525" w:type="dxa"/>
            <w:vMerge w:val="restart"/>
            <w:tcBorders>
              <w:top w:val="single" w:sz="4"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3.1</w:t>
            </w:r>
          </w:p>
        </w:tc>
        <w:tc>
          <w:tcPr>
            <w:tcW w:w="2022" w:type="dxa"/>
            <w:gridSpan w:val="3"/>
            <w:vMerge w:val="restart"/>
            <w:tcBorders>
              <w:top w:val="single" w:sz="4"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Мероприятие по градостроительному зонированию </w:t>
            </w:r>
            <w:r w:rsidRPr="00B8310F">
              <w:rPr>
                <w:color w:val="000000"/>
                <w:sz w:val="18"/>
                <w:szCs w:val="18"/>
              </w:rPr>
              <w:t>Мошковского</w:t>
            </w:r>
            <w:r w:rsidRPr="00B8310F">
              <w:rPr>
                <w:sz w:val="18"/>
                <w:szCs w:val="18"/>
              </w:rPr>
              <w:t xml:space="preserve"> сельсовета Бековского района Пензенской области</w:t>
            </w:r>
          </w:p>
        </w:tc>
        <w:tc>
          <w:tcPr>
            <w:tcW w:w="1243" w:type="dxa"/>
            <w:gridSpan w:val="2"/>
            <w:vMerge w:val="restart"/>
            <w:tcBorders>
              <w:top w:val="single" w:sz="4" w:space="0" w:color="auto"/>
              <w:left w:val="single" w:sz="4" w:space="0" w:color="auto"/>
              <w:bottom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Администрация </w:t>
            </w:r>
            <w:r w:rsidRPr="00B8310F">
              <w:rPr>
                <w:color w:val="000000"/>
                <w:sz w:val="18"/>
                <w:szCs w:val="18"/>
              </w:rPr>
              <w:t>Мошковского</w:t>
            </w:r>
            <w:r w:rsidRPr="00B8310F">
              <w:rPr>
                <w:sz w:val="18"/>
                <w:szCs w:val="18"/>
              </w:rPr>
              <w:t xml:space="preserve"> сельсовета Бековского района Пензенской области</w:t>
            </w: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Итого</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top w:val="single" w:sz="4"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top w:val="single" w:sz="4"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top w:val="single" w:sz="4" w:space="0" w:color="auto"/>
              <w:left w:val="single" w:sz="4" w:space="0" w:color="auto"/>
              <w:bottom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2019</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top w:val="single" w:sz="4"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top w:val="single" w:sz="4"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top w:val="single" w:sz="4" w:space="0" w:color="auto"/>
              <w:left w:val="single" w:sz="4" w:space="0" w:color="auto"/>
              <w:bottom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2020</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top w:val="single" w:sz="4"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top w:val="single" w:sz="4"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top w:val="single" w:sz="4" w:space="0" w:color="auto"/>
              <w:left w:val="single" w:sz="4" w:space="0" w:color="auto"/>
              <w:bottom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2021</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top w:val="single" w:sz="4"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top w:val="single" w:sz="4"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top w:val="single" w:sz="4" w:space="0" w:color="auto"/>
              <w:left w:val="single" w:sz="4" w:space="0" w:color="auto"/>
              <w:bottom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2022</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rHeight w:val="70"/>
          <w:tblCellSpacing w:w="5" w:type="nil"/>
          <w:jc w:val="center"/>
        </w:trPr>
        <w:tc>
          <w:tcPr>
            <w:tcW w:w="525" w:type="dxa"/>
            <w:vMerge/>
            <w:tcBorders>
              <w:top w:val="single" w:sz="4"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top w:val="single" w:sz="4"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top w:val="single" w:sz="4" w:space="0" w:color="auto"/>
              <w:left w:val="single" w:sz="4" w:space="0" w:color="auto"/>
              <w:bottom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2023</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rHeight w:hRule="exact" w:val="333"/>
          <w:tblCellSpacing w:w="5" w:type="nil"/>
          <w:jc w:val="center"/>
        </w:trPr>
        <w:tc>
          <w:tcPr>
            <w:tcW w:w="525" w:type="dxa"/>
            <w:vMerge/>
            <w:tcBorders>
              <w:top w:val="single" w:sz="4"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top w:val="single" w:sz="4" w:space="0" w:color="auto"/>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top w:val="single" w:sz="4" w:space="0" w:color="auto"/>
              <w:left w:val="single" w:sz="4" w:space="0" w:color="auto"/>
              <w:bottom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2024</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val="restart"/>
            <w:tcBorders>
              <w:top w:val="single" w:sz="4" w:space="0" w:color="auto"/>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lastRenderedPageBreak/>
              <w:t>3.2</w:t>
            </w:r>
          </w:p>
        </w:tc>
        <w:tc>
          <w:tcPr>
            <w:tcW w:w="2022" w:type="dxa"/>
            <w:gridSpan w:val="3"/>
            <w:vMerge w:val="restart"/>
            <w:tcBorders>
              <w:top w:val="single" w:sz="4" w:space="0" w:color="auto"/>
              <w:left w:val="single" w:sz="4" w:space="0" w:color="auto"/>
              <w:righ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Мероприятие по территориальному планированию </w:t>
            </w:r>
            <w:r w:rsidRPr="00B8310F">
              <w:rPr>
                <w:color w:val="000000"/>
                <w:sz w:val="18"/>
                <w:szCs w:val="18"/>
              </w:rPr>
              <w:t>Мошковского</w:t>
            </w:r>
            <w:r w:rsidRPr="00B8310F">
              <w:rPr>
                <w:sz w:val="18"/>
                <w:szCs w:val="18"/>
              </w:rPr>
              <w:t xml:space="preserve"> сельсовета Бековского района Пензенской области</w:t>
            </w:r>
          </w:p>
        </w:tc>
        <w:tc>
          <w:tcPr>
            <w:tcW w:w="1243" w:type="dxa"/>
            <w:gridSpan w:val="2"/>
            <w:vMerge w:val="restart"/>
            <w:tcBorders>
              <w:top w:val="single" w:sz="4" w:space="0" w:color="auto"/>
              <w:lef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Администрация </w:t>
            </w:r>
            <w:r w:rsidRPr="00B8310F">
              <w:rPr>
                <w:color w:val="000000"/>
                <w:sz w:val="18"/>
                <w:szCs w:val="18"/>
              </w:rPr>
              <w:t>Мошковского</w:t>
            </w:r>
            <w:r w:rsidRPr="00B8310F">
              <w:rPr>
                <w:sz w:val="18"/>
                <w:szCs w:val="18"/>
              </w:rPr>
              <w:t xml:space="preserve"> сельсовета Бековского района Пензенской области</w:t>
            </w: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Итого</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2019</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2020</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2021</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2022</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2023</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left w:val="single" w:sz="4" w:space="0" w:color="auto"/>
              <w:bottom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left w:val="single" w:sz="4" w:space="0" w:color="auto"/>
              <w:bottom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2024</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val="restart"/>
            <w:tcBorders>
              <w:top w:val="single" w:sz="4" w:space="0" w:color="auto"/>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3.3</w:t>
            </w:r>
          </w:p>
        </w:tc>
        <w:tc>
          <w:tcPr>
            <w:tcW w:w="2022" w:type="dxa"/>
            <w:gridSpan w:val="3"/>
            <w:vMerge w:val="restart"/>
            <w:tcBorders>
              <w:top w:val="single" w:sz="4" w:space="0" w:color="auto"/>
              <w:left w:val="single" w:sz="4" w:space="0" w:color="auto"/>
              <w:righ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Выполнение кадастровых работ на недвижимое имущество, имеющего признаки бесхозяйного в границах поселения</w:t>
            </w:r>
          </w:p>
        </w:tc>
        <w:tc>
          <w:tcPr>
            <w:tcW w:w="1243" w:type="dxa"/>
            <w:gridSpan w:val="2"/>
            <w:vMerge w:val="restart"/>
            <w:tcBorders>
              <w:top w:val="single" w:sz="4" w:space="0" w:color="auto"/>
              <w:left w:val="single" w:sz="4" w:space="0" w:color="auto"/>
            </w:tcBorders>
          </w:tcPr>
          <w:p w:rsidR="00DF1563" w:rsidRPr="00B8310F" w:rsidRDefault="00DF1563" w:rsidP="001E0FE4">
            <w:pPr>
              <w:autoSpaceDE w:val="0"/>
              <w:autoSpaceDN w:val="0"/>
              <w:adjustRightInd w:val="0"/>
              <w:jc w:val="both"/>
              <w:rPr>
                <w:sz w:val="18"/>
                <w:szCs w:val="18"/>
              </w:rPr>
            </w:pPr>
            <w:r w:rsidRPr="00B8310F">
              <w:rPr>
                <w:sz w:val="18"/>
                <w:szCs w:val="18"/>
              </w:rPr>
              <w:t xml:space="preserve">Администрация </w:t>
            </w:r>
            <w:r w:rsidRPr="00B8310F">
              <w:rPr>
                <w:color w:val="000000"/>
                <w:sz w:val="18"/>
                <w:szCs w:val="18"/>
              </w:rPr>
              <w:t>Мошковского</w:t>
            </w:r>
            <w:r w:rsidRPr="00B8310F">
              <w:rPr>
                <w:sz w:val="18"/>
                <w:szCs w:val="18"/>
              </w:rPr>
              <w:t xml:space="preserve"> сельсовета Бековского района Пензенской области</w:t>
            </w: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Итого</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2019</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2020</w:t>
            </w:r>
          </w:p>
        </w:tc>
        <w:tc>
          <w:tcPr>
            <w:tcW w:w="843"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2021</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2022</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2023</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2024</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val="restart"/>
            <w:tcBorders>
              <w:lef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Итого по подпрограмме № 3</w:t>
            </w: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Итого</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2019</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2020</w:t>
            </w:r>
          </w:p>
        </w:tc>
        <w:tc>
          <w:tcPr>
            <w:tcW w:w="843"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2021</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2022</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2023</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2024</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10130" w:type="dxa"/>
            <w:gridSpan w:val="18"/>
            <w:tcBorders>
              <w:lef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Подпрограмма 4 «Оформление в муниципальную собственность бесхозяйного имущества в Мошковском сельсовете Бековского района Пензенской области»</w:t>
            </w:r>
          </w:p>
        </w:tc>
      </w:tr>
      <w:tr w:rsidR="00DF1563" w:rsidRPr="00B8310F" w:rsidTr="001E0FE4">
        <w:trPr>
          <w:trHeight w:hRule="exact" w:val="555"/>
          <w:tblCellSpacing w:w="5" w:type="nil"/>
          <w:jc w:val="center"/>
        </w:trPr>
        <w:tc>
          <w:tcPr>
            <w:tcW w:w="10130" w:type="dxa"/>
            <w:gridSpan w:val="18"/>
            <w:tcBorders>
              <w:left w:val="single" w:sz="4" w:space="0" w:color="auto"/>
            </w:tcBorders>
          </w:tcPr>
          <w:p w:rsidR="00DF1563" w:rsidRPr="00B8310F" w:rsidRDefault="00DF1563" w:rsidP="001E0FE4">
            <w:pPr>
              <w:pStyle w:val="a0"/>
              <w:spacing w:after="0"/>
              <w:rPr>
                <w:b w:val="0"/>
                <w:i w:val="0"/>
                <w:sz w:val="18"/>
                <w:szCs w:val="18"/>
              </w:rPr>
            </w:pPr>
            <w:r w:rsidRPr="00B8310F">
              <w:rPr>
                <w:b w:val="0"/>
                <w:i w:val="0"/>
                <w:sz w:val="18"/>
                <w:szCs w:val="18"/>
              </w:rPr>
              <w:t xml:space="preserve">Цель подпрограммы: </w:t>
            </w:r>
            <w:r w:rsidRPr="00B8310F">
              <w:rPr>
                <w:b w:val="0"/>
                <w:i w:val="0"/>
                <w:color w:val="000000"/>
                <w:sz w:val="18"/>
                <w:szCs w:val="18"/>
              </w:rPr>
              <w:t>Оформление права муниципальной собственности на все бесхозяйные объекты недвижимости на территории Мошковского сельсовета</w:t>
            </w:r>
            <w:r w:rsidRPr="00B8310F">
              <w:rPr>
                <w:b w:val="0"/>
                <w:i w:val="0"/>
                <w:sz w:val="18"/>
                <w:szCs w:val="18"/>
              </w:rPr>
              <w:t xml:space="preserve"> Бековского района Пензенской области</w:t>
            </w:r>
          </w:p>
        </w:tc>
      </w:tr>
      <w:tr w:rsidR="00DF1563" w:rsidRPr="00B8310F" w:rsidTr="001E0FE4">
        <w:trPr>
          <w:tblCellSpacing w:w="5" w:type="nil"/>
          <w:jc w:val="center"/>
        </w:trPr>
        <w:tc>
          <w:tcPr>
            <w:tcW w:w="10130" w:type="dxa"/>
            <w:gridSpan w:val="18"/>
            <w:tcBorders>
              <w:lef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Задачи подпрограммы: Повышение эффективности распоряжения муниципальной собственностью</w:t>
            </w:r>
          </w:p>
        </w:tc>
      </w:tr>
      <w:tr w:rsidR="00DF1563" w:rsidRPr="00B8310F" w:rsidTr="001E0FE4">
        <w:trPr>
          <w:tblCellSpacing w:w="5" w:type="nil"/>
          <w:jc w:val="center"/>
        </w:trPr>
        <w:tc>
          <w:tcPr>
            <w:tcW w:w="525" w:type="dxa"/>
            <w:vMerge w:val="restart"/>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4.1</w:t>
            </w:r>
          </w:p>
        </w:tc>
        <w:tc>
          <w:tcPr>
            <w:tcW w:w="2022" w:type="dxa"/>
            <w:gridSpan w:val="3"/>
            <w:vMerge w:val="restart"/>
            <w:tcBorders>
              <w:left w:val="single" w:sz="4" w:space="0" w:color="auto"/>
              <w:righ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Мероприятие по оформлению в муниципальную собственность и выполнению кадастровых работ на недвижимое имущество, имеющего признаки бесхозяйного в границах поселения</w:t>
            </w:r>
          </w:p>
        </w:tc>
        <w:tc>
          <w:tcPr>
            <w:tcW w:w="1243" w:type="dxa"/>
            <w:gridSpan w:val="2"/>
            <w:vMerge w:val="restart"/>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 xml:space="preserve">Администрация </w:t>
            </w:r>
            <w:r w:rsidRPr="00B8310F">
              <w:rPr>
                <w:color w:val="000000"/>
                <w:sz w:val="18"/>
                <w:szCs w:val="18"/>
              </w:rPr>
              <w:t>Мошковского</w:t>
            </w:r>
            <w:r w:rsidRPr="00B8310F">
              <w:rPr>
                <w:sz w:val="18"/>
                <w:szCs w:val="18"/>
              </w:rPr>
              <w:t xml:space="preserve"> сельсовета Бековского района Пензенской области</w:t>
            </w: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Итого</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2019</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2020</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2021</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2022</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2023</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2024</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10130" w:type="dxa"/>
            <w:gridSpan w:val="18"/>
            <w:tcBorders>
              <w:left w:val="single" w:sz="4" w:space="0" w:color="auto"/>
            </w:tcBorders>
          </w:tcPr>
          <w:p w:rsidR="00DF1563" w:rsidRPr="00B8310F" w:rsidRDefault="00DF1563" w:rsidP="001E0FE4">
            <w:pPr>
              <w:tabs>
                <w:tab w:val="left" w:pos="180"/>
              </w:tabs>
              <w:rPr>
                <w:sz w:val="18"/>
                <w:szCs w:val="18"/>
              </w:rPr>
            </w:pPr>
            <w:r w:rsidRPr="00B8310F">
              <w:rPr>
                <w:sz w:val="18"/>
                <w:szCs w:val="18"/>
              </w:rPr>
              <w:t>Подпрограмма 5 «Управление муниципальной собственностью в Мошковском сельсовете Бековского района Пензенской области»</w:t>
            </w:r>
          </w:p>
        </w:tc>
      </w:tr>
      <w:tr w:rsidR="00DF1563" w:rsidRPr="00B8310F" w:rsidTr="00DF1563">
        <w:trPr>
          <w:trHeight w:hRule="exact" w:val="462"/>
          <w:tblCellSpacing w:w="5" w:type="nil"/>
          <w:jc w:val="center"/>
        </w:trPr>
        <w:tc>
          <w:tcPr>
            <w:tcW w:w="10130" w:type="dxa"/>
            <w:gridSpan w:val="18"/>
            <w:tcBorders>
              <w:lef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 xml:space="preserve">Цель подпрограммы: Эффективное управление муниципальной собственностью </w:t>
            </w:r>
            <w:r w:rsidRPr="00B8310F">
              <w:rPr>
                <w:snapToGrid w:val="0"/>
                <w:sz w:val="18"/>
                <w:szCs w:val="18"/>
              </w:rPr>
              <w:t xml:space="preserve">Мошковского </w:t>
            </w:r>
            <w:r w:rsidRPr="00B8310F">
              <w:rPr>
                <w:sz w:val="18"/>
                <w:szCs w:val="18"/>
              </w:rPr>
              <w:t>сельсовета Бековского района Пензенской области</w:t>
            </w:r>
            <w:r w:rsidRPr="00B8310F">
              <w:rPr>
                <w:color w:val="FF0000"/>
                <w:sz w:val="18"/>
                <w:szCs w:val="18"/>
              </w:rPr>
              <w:t xml:space="preserve"> </w:t>
            </w:r>
          </w:p>
        </w:tc>
      </w:tr>
      <w:tr w:rsidR="00DF1563" w:rsidRPr="00B8310F" w:rsidTr="001E0FE4">
        <w:trPr>
          <w:tblCellSpacing w:w="5" w:type="nil"/>
          <w:jc w:val="center"/>
        </w:trPr>
        <w:tc>
          <w:tcPr>
            <w:tcW w:w="10130" w:type="dxa"/>
            <w:gridSpan w:val="18"/>
            <w:tcBorders>
              <w:left w:val="single" w:sz="4" w:space="0" w:color="auto"/>
            </w:tcBorders>
          </w:tcPr>
          <w:p w:rsidR="00DF1563" w:rsidRPr="00B8310F" w:rsidRDefault="00DF1563" w:rsidP="001E0FE4">
            <w:pPr>
              <w:jc w:val="center"/>
              <w:rPr>
                <w:sz w:val="18"/>
                <w:szCs w:val="18"/>
              </w:rPr>
            </w:pPr>
            <w:r w:rsidRPr="00B8310F">
              <w:rPr>
                <w:sz w:val="18"/>
                <w:szCs w:val="18"/>
              </w:rPr>
              <w:t>Задачи подпрограммы: Обеспечение деятельности по управлению муниципальной собственностью</w:t>
            </w:r>
            <w:r w:rsidRPr="00B8310F">
              <w:rPr>
                <w:snapToGrid w:val="0"/>
                <w:sz w:val="18"/>
                <w:szCs w:val="18"/>
              </w:rPr>
              <w:t xml:space="preserve"> Мошковского </w:t>
            </w:r>
            <w:r w:rsidRPr="00B8310F">
              <w:rPr>
                <w:sz w:val="18"/>
                <w:szCs w:val="18"/>
              </w:rPr>
              <w:t>сельсовета Бековского района Пензенской области</w:t>
            </w:r>
          </w:p>
        </w:tc>
      </w:tr>
      <w:tr w:rsidR="00DF1563" w:rsidRPr="00B8310F" w:rsidTr="001E0FE4">
        <w:trPr>
          <w:tblCellSpacing w:w="5" w:type="nil"/>
          <w:jc w:val="center"/>
        </w:trPr>
        <w:tc>
          <w:tcPr>
            <w:tcW w:w="525" w:type="dxa"/>
            <w:vMerge w:val="restart"/>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5.1</w:t>
            </w:r>
          </w:p>
        </w:tc>
        <w:tc>
          <w:tcPr>
            <w:tcW w:w="2022" w:type="dxa"/>
            <w:gridSpan w:val="3"/>
            <w:vMerge w:val="restart"/>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Обеспечение деятельности по управлению муниципальной собственностью</w:t>
            </w:r>
          </w:p>
        </w:tc>
        <w:tc>
          <w:tcPr>
            <w:tcW w:w="1243" w:type="dxa"/>
            <w:gridSpan w:val="2"/>
            <w:vMerge w:val="restart"/>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 xml:space="preserve">Администрация </w:t>
            </w:r>
            <w:r w:rsidRPr="00B8310F">
              <w:rPr>
                <w:color w:val="000000"/>
                <w:sz w:val="18"/>
                <w:szCs w:val="18"/>
              </w:rPr>
              <w:t>Мошковского</w:t>
            </w:r>
            <w:r w:rsidRPr="00B8310F">
              <w:rPr>
                <w:sz w:val="18"/>
                <w:szCs w:val="18"/>
              </w:rPr>
              <w:t xml:space="preserve"> сельсовета Бековского района Пензенской области</w:t>
            </w: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Итого</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2019</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2020</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2021</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2022</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2023</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525" w:type="dxa"/>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2022" w:type="dxa"/>
            <w:gridSpan w:val="3"/>
            <w:vMerge/>
            <w:tcBorders>
              <w:left w:val="single" w:sz="4" w:space="0" w:color="auto"/>
              <w:right w:val="single" w:sz="4" w:space="0" w:color="auto"/>
            </w:tcBorders>
          </w:tcPr>
          <w:p w:rsidR="00DF1563" w:rsidRPr="00B8310F" w:rsidRDefault="00DF1563" w:rsidP="001E0FE4">
            <w:pPr>
              <w:autoSpaceDE w:val="0"/>
              <w:autoSpaceDN w:val="0"/>
              <w:adjustRightInd w:val="0"/>
              <w:jc w:val="center"/>
              <w:rPr>
                <w:sz w:val="18"/>
                <w:szCs w:val="18"/>
              </w:rPr>
            </w:pPr>
          </w:p>
        </w:tc>
        <w:tc>
          <w:tcPr>
            <w:tcW w:w="1243" w:type="dxa"/>
            <w:gridSpan w:val="2"/>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2024</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val="restart"/>
            <w:tcBorders>
              <w:left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Итого по подпрограмме № 5</w:t>
            </w: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Итого</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2019</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2020</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rHeight w:val="294"/>
          <w:tblCellSpacing w:w="5" w:type="nil"/>
          <w:jc w:val="center"/>
        </w:trPr>
        <w:tc>
          <w:tcPr>
            <w:tcW w:w="3790" w:type="dxa"/>
            <w:gridSpan w:val="6"/>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2021</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2022</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2023</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2024</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0,000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10130" w:type="dxa"/>
            <w:gridSpan w:val="18"/>
            <w:tcBorders>
              <w:top w:val="single" w:sz="4" w:space="0" w:color="auto"/>
              <w:left w:val="single" w:sz="4" w:space="0" w:color="auto"/>
              <w:bottom w:val="single" w:sz="4" w:space="0" w:color="auto"/>
            </w:tcBorders>
          </w:tcPr>
          <w:p w:rsidR="00DF1563" w:rsidRPr="00B8310F" w:rsidRDefault="00DF1563" w:rsidP="001E0FE4">
            <w:pPr>
              <w:autoSpaceDE w:val="0"/>
              <w:autoSpaceDN w:val="0"/>
              <w:adjustRightInd w:val="0"/>
              <w:rPr>
                <w:sz w:val="18"/>
                <w:szCs w:val="18"/>
              </w:rPr>
            </w:pPr>
            <w:r w:rsidRPr="00B8310F">
              <w:rPr>
                <w:sz w:val="18"/>
                <w:szCs w:val="18"/>
              </w:rPr>
              <w:t>Итого по мероприятиям:</w:t>
            </w:r>
          </w:p>
        </w:tc>
      </w:tr>
      <w:tr w:rsidR="00DF1563" w:rsidRPr="00B8310F" w:rsidTr="001E0FE4">
        <w:trPr>
          <w:tblCellSpacing w:w="5" w:type="nil"/>
          <w:jc w:val="center"/>
        </w:trPr>
        <w:tc>
          <w:tcPr>
            <w:tcW w:w="3790" w:type="dxa"/>
            <w:gridSpan w:val="6"/>
            <w:vMerge w:val="restart"/>
            <w:tcBorders>
              <w:top w:val="single" w:sz="4" w:space="0" w:color="auto"/>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Итого</w:t>
            </w:r>
          </w:p>
        </w:tc>
        <w:tc>
          <w:tcPr>
            <w:tcW w:w="843" w:type="dxa"/>
            <w:tcBorders>
              <w:left w:val="single" w:sz="4" w:space="0" w:color="auto"/>
            </w:tcBorders>
          </w:tcPr>
          <w:p w:rsidR="00DF1563" w:rsidRPr="00B8310F" w:rsidRDefault="00DF1563" w:rsidP="001E0FE4">
            <w:pPr>
              <w:jc w:val="center"/>
              <w:rPr>
                <w:color w:val="000000"/>
                <w:sz w:val="18"/>
                <w:szCs w:val="18"/>
              </w:rPr>
            </w:pPr>
            <w:r w:rsidRPr="00B8310F">
              <w:rPr>
                <w:color w:val="000000"/>
                <w:sz w:val="18"/>
                <w:szCs w:val="18"/>
              </w:rPr>
              <w:t>2166,000</w:t>
            </w:r>
          </w:p>
        </w:tc>
        <w:tc>
          <w:tcPr>
            <w:tcW w:w="906" w:type="dxa"/>
            <w:tcBorders>
              <w:left w:val="single" w:sz="4" w:space="0" w:color="auto"/>
            </w:tcBorders>
          </w:tcPr>
          <w:p w:rsidR="00DF1563" w:rsidRPr="00B8310F" w:rsidRDefault="00DF1563" w:rsidP="001E0FE4">
            <w:pPr>
              <w:jc w:val="center"/>
              <w:rPr>
                <w:color w:val="000000"/>
                <w:sz w:val="18"/>
                <w:szCs w:val="18"/>
              </w:rPr>
            </w:pPr>
            <w:r w:rsidRPr="00B8310F">
              <w:rPr>
                <w:color w:val="000000"/>
                <w:sz w:val="18"/>
                <w:szCs w:val="18"/>
              </w:rPr>
              <w:t>2166,000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2019</w:t>
            </w:r>
          </w:p>
        </w:tc>
        <w:tc>
          <w:tcPr>
            <w:tcW w:w="843" w:type="dxa"/>
            <w:tcBorders>
              <w:lef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906" w:type="dxa"/>
            <w:tcBorders>
              <w:left w:val="single" w:sz="4" w:space="0" w:color="auto"/>
            </w:tcBorders>
          </w:tcPr>
          <w:p w:rsidR="00DF1563" w:rsidRPr="00B8310F" w:rsidRDefault="00DF1563" w:rsidP="001E0FE4">
            <w:pPr>
              <w:jc w:val="center"/>
              <w:rPr>
                <w:color w:val="000000"/>
                <w:sz w:val="18"/>
                <w:szCs w:val="18"/>
              </w:rPr>
            </w:pPr>
            <w:r w:rsidRPr="00B8310F">
              <w:rPr>
                <w:color w:val="000000"/>
                <w:sz w:val="18"/>
                <w:szCs w:val="18"/>
              </w:rPr>
              <w:t>361,000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2020</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361,000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361,000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2021</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361,000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361,000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2022</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361,000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361,000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2023</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361,000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361,000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r w:rsidR="00DF1563" w:rsidRPr="00B8310F" w:rsidTr="001E0FE4">
        <w:trPr>
          <w:tblCellSpacing w:w="5" w:type="nil"/>
          <w:jc w:val="center"/>
        </w:trPr>
        <w:tc>
          <w:tcPr>
            <w:tcW w:w="3790" w:type="dxa"/>
            <w:gridSpan w:val="6"/>
            <w:vMerge/>
            <w:tcBorders>
              <w:left w:val="single" w:sz="4" w:space="0" w:color="auto"/>
            </w:tcBorders>
          </w:tcPr>
          <w:p w:rsidR="00DF1563" w:rsidRPr="00B8310F" w:rsidRDefault="00DF1563" w:rsidP="001E0FE4">
            <w:pPr>
              <w:autoSpaceDE w:val="0"/>
              <w:autoSpaceDN w:val="0"/>
              <w:adjustRightInd w:val="0"/>
              <w:jc w:val="center"/>
              <w:rPr>
                <w:sz w:val="18"/>
                <w:szCs w:val="18"/>
              </w:rPr>
            </w:pPr>
          </w:p>
        </w:tc>
        <w:tc>
          <w:tcPr>
            <w:tcW w:w="742" w:type="dxa"/>
          </w:tcPr>
          <w:p w:rsidR="00DF1563" w:rsidRPr="00B8310F" w:rsidRDefault="00DF1563" w:rsidP="001E0FE4">
            <w:pPr>
              <w:autoSpaceDE w:val="0"/>
              <w:autoSpaceDN w:val="0"/>
              <w:adjustRightInd w:val="0"/>
              <w:jc w:val="center"/>
              <w:rPr>
                <w:sz w:val="18"/>
                <w:szCs w:val="18"/>
              </w:rPr>
            </w:pPr>
            <w:r w:rsidRPr="00B8310F">
              <w:rPr>
                <w:sz w:val="18"/>
                <w:szCs w:val="18"/>
              </w:rPr>
              <w:t>2024</w:t>
            </w:r>
          </w:p>
        </w:tc>
        <w:tc>
          <w:tcPr>
            <w:tcW w:w="843" w:type="dxa"/>
            <w:tcBorders>
              <w:left w:val="single" w:sz="4" w:space="0" w:color="auto"/>
            </w:tcBorders>
          </w:tcPr>
          <w:p w:rsidR="00DF1563" w:rsidRPr="00B8310F" w:rsidRDefault="00DF1563" w:rsidP="001E0FE4">
            <w:pPr>
              <w:jc w:val="center"/>
              <w:rPr>
                <w:sz w:val="18"/>
                <w:szCs w:val="18"/>
              </w:rPr>
            </w:pPr>
            <w:r w:rsidRPr="00B8310F">
              <w:rPr>
                <w:sz w:val="18"/>
                <w:szCs w:val="18"/>
              </w:rPr>
              <w:t>361,000</w:t>
            </w:r>
          </w:p>
        </w:tc>
        <w:tc>
          <w:tcPr>
            <w:tcW w:w="906" w:type="dxa"/>
            <w:tcBorders>
              <w:left w:val="single" w:sz="4" w:space="0" w:color="auto"/>
            </w:tcBorders>
          </w:tcPr>
          <w:p w:rsidR="00DF1563" w:rsidRPr="00B8310F" w:rsidRDefault="00DF1563" w:rsidP="001E0FE4">
            <w:pPr>
              <w:jc w:val="center"/>
              <w:rPr>
                <w:sz w:val="18"/>
                <w:szCs w:val="18"/>
              </w:rPr>
            </w:pPr>
            <w:r w:rsidRPr="00B8310F">
              <w:rPr>
                <w:sz w:val="18"/>
                <w:szCs w:val="18"/>
              </w:rPr>
              <w:t>361,000</w:t>
            </w:r>
          </w:p>
        </w:tc>
        <w:tc>
          <w:tcPr>
            <w:tcW w:w="930" w:type="dxa"/>
            <w:gridSpan w:val="2"/>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973"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877" w:type="dxa"/>
            <w:gridSpan w:val="3"/>
            <w:tcBorders>
              <w:left w:val="single" w:sz="4" w:space="0" w:color="auto"/>
            </w:tcBorders>
          </w:tcPr>
          <w:p w:rsidR="00DF1563" w:rsidRPr="00B8310F" w:rsidRDefault="00DF1563" w:rsidP="001E0FE4">
            <w:pPr>
              <w:autoSpaceDE w:val="0"/>
              <w:autoSpaceDN w:val="0"/>
              <w:adjustRightInd w:val="0"/>
              <w:jc w:val="center"/>
              <w:rPr>
                <w:sz w:val="18"/>
                <w:szCs w:val="18"/>
              </w:rPr>
            </w:pPr>
            <w:r w:rsidRPr="00B8310F">
              <w:rPr>
                <w:sz w:val="18"/>
                <w:szCs w:val="18"/>
              </w:rPr>
              <w:t>-</w:t>
            </w:r>
          </w:p>
        </w:tc>
        <w:tc>
          <w:tcPr>
            <w:tcW w:w="1069" w:type="dxa"/>
            <w:tcBorders>
              <w:left w:val="single" w:sz="4" w:space="0" w:color="auto"/>
            </w:tcBorders>
          </w:tcPr>
          <w:p w:rsidR="00DF1563" w:rsidRPr="00B8310F" w:rsidRDefault="00DF1563" w:rsidP="001E0FE4">
            <w:pPr>
              <w:jc w:val="center"/>
              <w:rPr>
                <w:sz w:val="18"/>
                <w:szCs w:val="18"/>
              </w:rPr>
            </w:pPr>
            <w:r w:rsidRPr="00B8310F">
              <w:rPr>
                <w:sz w:val="18"/>
                <w:szCs w:val="18"/>
              </w:rPr>
              <w:t>100%</w:t>
            </w:r>
          </w:p>
        </w:tc>
      </w:tr>
    </w:tbl>
    <w:p w:rsidR="00DF1563" w:rsidRDefault="00DF1563" w:rsidP="00DF1563">
      <w:pPr>
        <w:jc w:val="both"/>
        <w:rPr>
          <w:b/>
          <w:i/>
          <w:sz w:val="18"/>
          <w:szCs w:val="18"/>
          <w:lang w:eastAsia="en-US"/>
        </w:rPr>
      </w:pPr>
      <w:r>
        <w:rPr>
          <w:b/>
          <w:i/>
          <w:sz w:val="18"/>
          <w:szCs w:val="18"/>
          <w:lang w:eastAsia="en-US"/>
        </w:rPr>
        <w:lastRenderedPageBreak/>
        <w:t>_________________________________________________________________________________________________________________</w:t>
      </w:r>
    </w:p>
    <w:p w:rsidR="00DF1563" w:rsidRDefault="00DF1563" w:rsidP="00DF1563">
      <w:pPr>
        <w:autoSpaceDE w:val="0"/>
        <w:autoSpaceDN w:val="0"/>
        <w:adjustRightInd w:val="0"/>
        <w:jc w:val="center"/>
        <w:rPr>
          <w:b/>
          <w:sz w:val="18"/>
          <w:szCs w:val="18"/>
          <w:lang w:eastAsia="en-US"/>
        </w:rPr>
      </w:pPr>
    </w:p>
    <w:p w:rsidR="00DF1563" w:rsidRPr="00793129" w:rsidRDefault="00DF1563" w:rsidP="00DF1563">
      <w:pPr>
        <w:autoSpaceDE w:val="0"/>
        <w:autoSpaceDN w:val="0"/>
        <w:adjustRightInd w:val="0"/>
        <w:jc w:val="center"/>
        <w:rPr>
          <w:b/>
          <w:sz w:val="18"/>
          <w:szCs w:val="18"/>
        </w:rPr>
      </w:pPr>
      <w:r w:rsidRPr="00793129">
        <w:rPr>
          <w:b/>
          <w:sz w:val="18"/>
          <w:szCs w:val="18"/>
          <w:lang w:eastAsia="en-US"/>
        </w:rPr>
        <w:t>Постановление администрации Мошковского сельсовета Бековского района Пензенской области от 20.12.2019 № 138 «</w:t>
      </w:r>
      <w:r w:rsidRPr="00793129">
        <w:rPr>
          <w:b/>
          <w:sz w:val="18"/>
          <w:szCs w:val="18"/>
        </w:rPr>
        <w:t xml:space="preserve">О внесении изменений в муниципальную программу Мошковского сельсовета Бековского района Пензенской области </w:t>
      </w:r>
      <w:r w:rsidRPr="00793129">
        <w:rPr>
          <w:b/>
          <w:bCs/>
          <w:spacing w:val="-1"/>
          <w:sz w:val="18"/>
          <w:szCs w:val="18"/>
        </w:rPr>
        <w:t>«</w:t>
      </w:r>
      <w:r w:rsidRPr="00793129">
        <w:rPr>
          <w:b/>
          <w:spacing w:val="-2"/>
          <w:sz w:val="18"/>
          <w:szCs w:val="18"/>
        </w:rPr>
        <w:t>Организация муниципального управления в Мошковском сельсовете Бековского района Пензенской области»</w:t>
      </w:r>
      <w:r w:rsidRPr="00793129">
        <w:rPr>
          <w:b/>
          <w:sz w:val="18"/>
          <w:szCs w:val="18"/>
        </w:rPr>
        <w:t>, утвержденную постановлением администрации Мошковского сельсовета Бековского района Пензенской области от 28.09.2018 № 48</w:t>
      </w:r>
      <w:r>
        <w:rPr>
          <w:b/>
          <w:sz w:val="18"/>
          <w:szCs w:val="18"/>
        </w:rPr>
        <w:t>»</w:t>
      </w:r>
    </w:p>
    <w:p w:rsidR="00DF1563" w:rsidRPr="00793129" w:rsidRDefault="00DF1563" w:rsidP="00DF1563">
      <w:pPr>
        <w:tabs>
          <w:tab w:val="left" w:pos="3213"/>
        </w:tabs>
        <w:jc w:val="both"/>
        <w:rPr>
          <w:sz w:val="18"/>
          <w:szCs w:val="18"/>
        </w:rPr>
      </w:pPr>
      <w:r w:rsidRPr="00793129">
        <w:rPr>
          <w:bCs/>
          <w:sz w:val="18"/>
          <w:szCs w:val="18"/>
        </w:rPr>
        <w:t>В соответствии</w:t>
      </w:r>
      <w:r w:rsidRPr="00793129">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793129">
        <w:rPr>
          <w:bCs/>
          <w:sz w:val="18"/>
          <w:szCs w:val="18"/>
        </w:rPr>
        <w:t xml:space="preserve">Об утверждении Порядка разработки и реализации муниципальных программ </w:t>
      </w:r>
      <w:r w:rsidRPr="00793129">
        <w:rPr>
          <w:sz w:val="18"/>
          <w:szCs w:val="18"/>
        </w:rPr>
        <w:t>Мошковского</w:t>
      </w:r>
      <w:r w:rsidRPr="00793129">
        <w:rPr>
          <w:bCs/>
          <w:sz w:val="18"/>
          <w:szCs w:val="18"/>
        </w:rPr>
        <w:t xml:space="preserve">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793129">
        <w:rPr>
          <w:sz w:val="18"/>
          <w:szCs w:val="18"/>
        </w:rPr>
        <w:t>, на основании статьи 23 Устава Мошковского сельсовета Бековского района Пензенской области</w:t>
      </w:r>
    </w:p>
    <w:p w:rsidR="00DF1563" w:rsidRPr="00793129" w:rsidRDefault="00DF1563" w:rsidP="00DF1563">
      <w:pPr>
        <w:autoSpaceDE w:val="0"/>
        <w:autoSpaceDN w:val="0"/>
        <w:adjustRightInd w:val="0"/>
        <w:jc w:val="center"/>
        <w:rPr>
          <w:sz w:val="18"/>
          <w:szCs w:val="18"/>
        </w:rPr>
      </w:pPr>
      <w:r w:rsidRPr="00793129">
        <w:rPr>
          <w:sz w:val="18"/>
          <w:szCs w:val="18"/>
        </w:rPr>
        <w:t xml:space="preserve">администрация Мошковского сельсовета </w:t>
      </w:r>
      <w:r w:rsidRPr="00793129">
        <w:rPr>
          <w:b/>
          <w:sz w:val="18"/>
          <w:szCs w:val="18"/>
        </w:rPr>
        <w:t>постановляет</w:t>
      </w:r>
      <w:r w:rsidRPr="00793129">
        <w:rPr>
          <w:sz w:val="18"/>
          <w:szCs w:val="18"/>
        </w:rPr>
        <w:t>:</w:t>
      </w:r>
    </w:p>
    <w:p w:rsidR="00DF1563" w:rsidRPr="00793129" w:rsidRDefault="00DF1563" w:rsidP="00DF1563">
      <w:pPr>
        <w:autoSpaceDE w:val="0"/>
        <w:autoSpaceDN w:val="0"/>
        <w:adjustRightInd w:val="0"/>
        <w:jc w:val="both"/>
        <w:rPr>
          <w:sz w:val="18"/>
          <w:szCs w:val="18"/>
        </w:rPr>
      </w:pPr>
      <w:r w:rsidRPr="00793129">
        <w:rPr>
          <w:bCs/>
          <w:sz w:val="18"/>
          <w:szCs w:val="18"/>
        </w:rPr>
        <w:t xml:space="preserve">1. Внести в </w:t>
      </w:r>
      <w:r w:rsidRPr="00793129">
        <w:rPr>
          <w:sz w:val="18"/>
          <w:szCs w:val="18"/>
        </w:rPr>
        <w:t>муниципальную программу Мошковского сельсовета Бековского района Пензенской области</w:t>
      </w:r>
      <w:r w:rsidRPr="00793129">
        <w:rPr>
          <w:bCs/>
          <w:spacing w:val="-1"/>
          <w:sz w:val="18"/>
          <w:szCs w:val="18"/>
        </w:rPr>
        <w:t xml:space="preserve"> «</w:t>
      </w:r>
      <w:r w:rsidRPr="00793129">
        <w:rPr>
          <w:spacing w:val="-2"/>
          <w:sz w:val="18"/>
          <w:szCs w:val="18"/>
        </w:rPr>
        <w:t>Организация муниципального управления в Мошковском сельсовете Бековского района Пензенской области</w:t>
      </w:r>
      <w:r w:rsidRPr="00793129">
        <w:rPr>
          <w:sz w:val="18"/>
          <w:szCs w:val="18"/>
        </w:rPr>
        <w:t>», утвержденную постановлением администрации Мошковского сельсовета Бековского района Пензенской области от 28.09.2018 № 48,</w:t>
      </w:r>
      <w:r w:rsidRPr="00793129">
        <w:rPr>
          <w:b/>
          <w:sz w:val="18"/>
          <w:szCs w:val="18"/>
        </w:rPr>
        <w:t xml:space="preserve"> </w:t>
      </w:r>
      <w:r w:rsidRPr="00793129">
        <w:rPr>
          <w:sz w:val="18"/>
          <w:szCs w:val="18"/>
        </w:rPr>
        <w:t>следующие изменения:</w:t>
      </w:r>
    </w:p>
    <w:p w:rsidR="00DF1563" w:rsidRPr="00793129" w:rsidRDefault="00DF1563" w:rsidP="00DF1563">
      <w:pPr>
        <w:pStyle w:val="ConsPlusTitle"/>
        <w:widowControl/>
        <w:jc w:val="both"/>
        <w:rPr>
          <w:rFonts w:ascii="Times New Roman" w:hAnsi="Times New Roman" w:cs="Times New Roman"/>
          <w:b w:val="0"/>
          <w:sz w:val="18"/>
          <w:szCs w:val="18"/>
        </w:rPr>
      </w:pPr>
      <w:r w:rsidRPr="00793129">
        <w:rPr>
          <w:b w:val="0"/>
          <w:sz w:val="18"/>
          <w:szCs w:val="18"/>
        </w:rPr>
        <w:t xml:space="preserve">1.1. </w:t>
      </w:r>
      <w:r w:rsidRPr="00793129">
        <w:rPr>
          <w:rFonts w:ascii="Times New Roman" w:hAnsi="Times New Roman" w:cs="Times New Roman"/>
          <w:b w:val="0"/>
          <w:sz w:val="18"/>
          <w:szCs w:val="18"/>
        </w:rPr>
        <w:t>В паспорте муниципальной программы позицию «Объемы бюджетных ассигнований муниципальной программы</w:t>
      </w:r>
      <w:r w:rsidRPr="00793129">
        <w:rPr>
          <w:rFonts w:ascii="Times New Roman" w:hAnsi="Times New Roman" w:cs="Times New Roman"/>
          <w:sz w:val="18"/>
          <w:szCs w:val="18"/>
        </w:rPr>
        <w:t>»</w:t>
      </w:r>
      <w:r w:rsidRPr="00793129">
        <w:rPr>
          <w:b w:val="0"/>
          <w:sz w:val="18"/>
          <w:szCs w:val="18"/>
        </w:rPr>
        <w:t xml:space="preserve"> </w:t>
      </w:r>
      <w:r w:rsidRPr="00793129">
        <w:rPr>
          <w:rFonts w:ascii="Times New Roman" w:hAnsi="Times New Roman" w:cs="Times New Roman"/>
          <w:b w:val="0"/>
          <w:sz w:val="18"/>
          <w:szCs w:val="18"/>
        </w:rPr>
        <w:t>изложить в следующей редакции:</w:t>
      </w:r>
    </w:p>
    <w:p w:rsidR="00DF1563" w:rsidRPr="00793129" w:rsidRDefault="00DF1563" w:rsidP="00DF1563">
      <w:pPr>
        <w:pStyle w:val="ConsPlusTitle"/>
        <w:widowControl/>
        <w:jc w:val="both"/>
        <w:rPr>
          <w:rFonts w:ascii="Times New Roman" w:hAnsi="Times New Roman" w:cs="Times New Roman"/>
          <w:b w:val="0"/>
          <w:sz w:val="18"/>
          <w:szCs w:val="18"/>
        </w:rPr>
      </w:pPr>
      <w:r w:rsidRPr="00793129">
        <w:rPr>
          <w:rFonts w:ascii="Times New Roman" w:hAnsi="Times New Roman" w:cs="Times New Roman"/>
          <w:b w:val="0"/>
          <w:sz w:val="18"/>
          <w:szCs w:val="18"/>
        </w:rPr>
        <w:t>«</w:t>
      </w:r>
    </w:p>
    <w:tbl>
      <w:tblPr>
        <w:tblW w:w="9680" w:type="dxa"/>
        <w:jc w:val="center"/>
        <w:tblCellSpacing w:w="5" w:type="nil"/>
        <w:tblLayout w:type="fixed"/>
        <w:tblCellMar>
          <w:left w:w="75" w:type="dxa"/>
          <w:right w:w="75" w:type="dxa"/>
        </w:tblCellMar>
        <w:tblLook w:val="0000" w:firstRow="0" w:lastRow="0" w:firstColumn="0" w:lastColumn="0" w:noHBand="0" w:noVBand="0"/>
      </w:tblPr>
      <w:tblGrid>
        <w:gridCol w:w="3619"/>
        <w:gridCol w:w="6061"/>
      </w:tblGrid>
      <w:tr w:rsidR="00DF1563" w:rsidRPr="00793129" w:rsidTr="001E0FE4">
        <w:trPr>
          <w:trHeight w:val="273"/>
          <w:tblCellSpacing w:w="5" w:type="nil"/>
          <w:jc w:val="center"/>
        </w:trPr>
        <w:tc>
          <w:tcPr>
            <w:tcW w:w="3619" w:type="dxa"/>
            <w:tcBorders>
              <w:top w:val="single" w:sz="4" w:space="0" w:color="auto"/>
              <w:left w:val="single" w:sz="4" w:space="0" w:color="auto"/>
              <w:bottom w:val="single" w:sz="4" w:space="0" w:color="auto"/>
              <w:right w:val="single" w:sz="4" w:space="0" w:color="auto"/>
            </w:tcBorders>
          </w:tcPr>
          <w:p w:rsidR="00DF1563" w:rsidRPr="00793129" w:rsidRDefault="00DF1563" w:rsidP="001E0FE4">
            <w:pPr>
              <w:pStyle w:val="ConsPlusCell"/>
              <w:rPr>
                <w:rFonts w:ascii="Times New Roman" w:hAnsi="Times New Roman" w:cs="Times New Roman"/>
                <w:sz w:val="18"/>
                <w:szCs w:val="18"/>
              </w:rPr>
            </w:pPr>
            <w:r w:rsidRPr="00793129">
              <w:rPr>
                <w:rFonts w:ascii="Times New Roman" w:hAnsi="Times New Roman" w:cs="Times New Roman"/>
                <w:sz w:val="18"/>
                <w:szCs w:val="18"/>
              </w:rPr>
              <w:t xml:space="preserve">Объемы бюджетных ассигнований муниципальной программы (по годам и источникам финансирования) </w:t>
            </w:r>
          </w:p>
        </w:tc>
        <w:tc>
          <w:tcPr>
            <w:tcW w:w="6061" w:type="dxa"/>
            <w:tcBorders>
              <w:top w:val="single" w:sz="4" w:space="0" w:color="auto"/>
              <w:left w:val="single" w:sz="4" w:space="0" w:color="auto"/>
              <w:bottom w:val="single" w:sz="4" w:space="0" w:color="auto"/>
              <w:right w:val="single" w:sz="4" w:space="0" w:color="auto"/>
            </w:tcBorders>
          </w:tcPr>
          <w:p w:rsidR="00DF1563" w:rsidRPr="00793129" w:rsidRDefault="00DF1563" w:rsidP="001E0FE4">
            <w:pPr>
              <w:jc w:val="both"/>
              <w:rPr>
                <w:color w:val="000000"/>
                <w:sz w:val="18"/>
                <w:szCs w:val="18"/>
              </w:rPr>
            </w:pPr>
            <w:r w:rsidRPr="00793129">
              <w:rPr>
                <w:sz w:val="18"/>
                <w:szCs w:val="18"/>
              </w:rPr>
              <w:t xml:space="preserve">Объем бюджетных ассигнований на реализацию Программы за счет средств бюджета </w:t>
            </w:r>
            <w:r w:rsidRPr="00793129">
              <w:rPr>
                <w:bCs/>
                <w:sz w:val="18"/>
                <w:szCs w:val="18"/>
              </w:rPr>
              <w:t>Мошковского</w:t>
            </w:r>
            <w:r w:rsidRPr="00793129">
              <w:rPr>
                <w:sz w:val="18"/>
                <w:szCs w:val="18"/>
              </w:rPr>
              <w:t xml:space="preserve"> сельсовета Бековского района Пензенской области составляет </w:t>
            </w:r>
            <w:r w:rsidRPr="00793129">
              <w:rPr>
                <w:color w:val="000000"/>
                <w:sz w:val="18"/>
                <w:szCs w:val="18"/>
              </w:rPr>
              <w:t>7 889,335 тыс. рублей, в том числе:</w:t>
            </w:r>
          </w:p>
          <w:p w:rsidR="00DF1563" w:rsidRPr="00793129" w:rsidRDefault="00DF1563" w:rsidP="001E0FE4">
            <w:pPr>
              <w:jc w:val="both"/>
              <w:rPr>
                <w:color w:val="000000"/>
                <w:sz w:val="18"/>
                <w:szCs w:val="18"/>
              </w:rPr>
            </w:pPr>
            <w:r w:rsidRPr="00793129">
              <w:rPr>
                <w:color w:val="000000"/>
                <w:sz w:val="18"/>
                <w:szCs w:val="18"/>
              </w:rPr>
              <w:t xml:space="preserve">2019 год – </w:t>
            </w:r>
            <w:r w:rsidRPr="00793129">
              <w:rPr>
                <w:bCs/>
                <w:iCs/>
                <w:color w:val="000000"/>
                <w:sz w:val="18"/>
                <w:szCs w:val="18"/>
              </w:rPr>
              <w:t xml:space="preserve">1 678,045 </w:t>
            </w:r>
            <w:r w:rsidRPr="00793129">
              <w:rPr>
                <w:color w:val="000000"/>
                <w:sz w:val="18"/>
                <w:szCs w:val="18"/>
              </w:rPr>
              <w:t>тыс. руб.;</w:t>
            </w:r>
          </w:p>
          <w:p w:rsidR="00DF1563" w:rsidRPr="00793129" w:rsidRDefault="00DF1563" w:rsidP="001E0FE4">
            <w:pPr>
              <w:jc w:val="both"/>
              <w:rPr>
                <w:color w:val="000000"/>
                <w:sz w:val="18"/>
                <w:szCs w:val="18"/>
              </w:rPr>
            </w:pPr>
            <w:r w:rsidRPr="00793129">
              <w:rPr>
                <w:color w:val="000000"/>
                <w:sz w:val="18"/>
                <w:szCs w:val="18"/>
              </w:rPr>
              <w:t xml:space="preserve">2020 год – </w:t>
            </w:r>
            <w:r w:rsidRPr="00793129">
              <w:rPr>
                <w:bCs/>
                <w:iCs/>
                <w:color w:val="000000"/>
                <w:sz w:val="18"/>
                <w:szCs w:val="18"/>
              </w:rPr>
              <w:t xml:space="preserve">1 056,130 </w:t>
            </w:r>
            <w:r w:rsidRPr="00793129">
              <w:rPr>
                <w:color w:val="000000"/>
                <w:sz w:val="18"/>
                <w:szCs w:val="18"/>
              </w:rPr>
              <w:t>тыс. руб.;</w:t>
            </w:r>
          </w:p>
          <w:p w:rsidR="00DF1563" w:rsidRPr="00793129" w:rsidRDefault="00DF1563" w:rsidP="001E0FE4">
            <w:pPr>
              <w:jc w:val="both"/>
              <w:rPr>
                <w:color w:val="000000"/>
                <w:sz w:val="18"/>
                <w:szCs w:val="18"/>
              </w:rPr>
            </w:pPr>
            <w:r w:rsidRPr="00793129">
              <w:rPr>
                <w:color w:val="000000"/>
                <w:sz w:val="18"/>
                <w:szCs w:val="18"/>
              </w:rPr>
              <w:t xml:space="preserve">2021 год – </w:t>
            </w:r>
            <w:r w:rsidRPr="00793129">
              <w:rPr>
                <w:bCs/>
                <w:iCs/>
                <w:color w:val="000000"/>
                <w:sz w:val="18"/>
                <w:szCs w:val="18"/>
              </w:rPr>
              <w:t xml:space="preserve">1 289,180 </w:t>
            </w:r>
            <w:r w:rsidRPr="00793129">
              <w:rPr>
                <w:color w:val="000000"/>
                <w:sz w:val="18"/>
                <w:szCs w:val="18"/>
              </w:rPr>
              <w:t>тыс. руб.;</w:t>
            </w:r>
          </w:p>
          <w:p w:rsidR="00DF1563" w:rsidRPr="00793129" w:rsidRDefault="00DF1563" w:rsidP="001E0FE4">
            <w:pPr>
              <w:jc w:val="both"/>
              <w:rPr>
                <w:color w:val="000000"/>
                <w:sz w:val="18"/>
                <w:szCs w:val="18"/>
              </w:rPr>
            </w:pPr>
            <w:r w:rsidRPr="00793129">
              <w:rPr>
                <w:color w:val="000000"/>
                <w:sz w:val="18"/>
                <w:szCs w:val="18"/>
              </w:rPr>
              <w:t xml:space="preserve">2022 год – </w:t>
            </w:r>
            <w:r w:rsidRPr="00793129">
              <w:rPr>
                <w:bCs/>
                <w:iCs/>
                <w:color w:val="000000"/>
                <w:sz w:val="18"/>
                <w:szCs w:val="18"/>
              </w:rPr>
              <w:t xml:space="preserve">1 288,660 </w:t>
            </w:r>
            <w:r w:rsidRPr="00793129">
              <w:rPr>
                <w:color w:val="000000"/>
                <w:sz w:val="18"/>
                <w:szCs w:val="18"/>
              </w:rPr>
              <w:t>тыс. руб.;</w:t>
            </w:r>
          </w:p>
          <w:p w:rsidR="00DF1563" w:rsidRPr="00793129" w:rsidRDefault="00DF1563" w:rsidP="001E0FE4">
            <w:pPr>
              <w:jc w:val="both"/>
              <w:rPr>
                <w:color w:val="000000"/>
                <w:sz w:val="18"/>
                <w:szCs w:val="18"/>
              </w:rPr>
            </w:pPr>
            <w:r w:rsidRPr="00793129">
              <w:rPr>
                <w:color w:val="000000"/>
                <w:sz w:val="18"/>
                <w:szCs w:val="18"/>
              </w:rPr>
              <w:t xml:space="preserve">2023 год – </w:t>
            </w:r>
            <w:r w:rsidRPr="00793129">
              <w:rPr>
                <w:bCs/>
                <w:iCs/>
                <w:color w:val="000000"/>
                <w:sz w:val="18"/>
                <w:szCs w:val="18"/>
              </w:rPr>
              <w:t xml:space="preserve">1 288,660 </w:t>
            </w:r>
            <w:r w:rsidRPr="00793129">
              <w:rPr>
                <w:color w:val="000000"/>
                <w:sz w:val="18"/>
                <w:szCs w:val="18"/>
              </w:rPr>
              <w:t>тыс. руб.;</w:t>
            </w:r>
          </w:p>
          <w:p w:rsidR="00DF1563" w:rsidRPr="00793129" w:rsidRDefault="00DF1563" w:rsidP="001E0FE4">
            <w:pPr>
              <w:jc w:val="both"/>
              <w:rPr>
                <w:sz w:val="18"/>
                <w:szCs w:val="18"/>
              </w:rPr>
            </w:pPr>
            <w:r w:rsidRPr="00793129">
              <w:rPr>
                <w:color w:val="000000"/>
                <w:sz w:val="18"/>
                <w:szCs w:val="18"/>
              </w:rPr>
              <w:t xml:space="preserve">2024 год – </w:t>
            </w:r>
            <w:r w:rsidRPr="00793129">
              <w:rPr>
                <w:bCs/>
                <w:iCs/>
                <w:color w:val="000000"/>
                <w:sz w:val="18"/>
                <w:szCs w:val="18"/>
              </w:rPr>
              <w:t xml:space="preserve">1 288,660 </w:t>
            </w:r>
            <w:r w:rsidRPr="00793129">
              <w:rPr>
                <w:color w:val="000000"/>
                <w:sz w:val="18"/>
                <w:szCs w:val="18"/>
              </w:rPr>
              <w:t>тыс. руб.</w:t>
            </w:r>
          </w:p>
        </w:tc>
      </w:tr>
    </w:tbl>
    <w:p w:rsidR="00DF1563" w:rsidRPr="00793129" w:rsidRDefault="00DF1563" w:rsidP="00DF1563">
      <w:pPr>
        <w:pStyle w:val="ConsPlusTitle"/>
        <w:widowControl/>
        <w:jc w:val="right"/>
        <w:rPr>
          <w:rFonts w:ascii="Times New Roman" w:hAnsi="Times New Roman" w:cs="Times New Roman"/>
          <w:b w:val="0"/>
          <w:sz w:val="18"/>
          <w:szCs w:val="18"/>
        </w:rPr>
      </w:pPr>
      <w:r w:rsidRPr="00793129">
        <w:rPr>
          <w:rFonts w:ascii="Times New Roman" w:hAnsi="Times New Roman" w:cs="Times New Roman"/>
          <w:b w:val="0"/>
          <w:sz w:val="18"/>
          <w:szCs w:val="18"/>
        </w:rPr>
        <w:t>»;</w:t>
      </w:r>
    </w:p>
    <w:p w:rsidR="00DF1563" w:rsidRPr="00793129" w:rsidRDefault="00DF1563" w:rsidP="00DF1563">
      <w:pPr>
        <w:pStyle w:val="ConsPlusTitle"/>
        <w:widowControl/>
        <w:jc w:val="both"/>
        <w:rPr>
          <w:rFonts w:ascii="Times New Roman" w:hAnsi="Times New Roman" w:cs="Times New Roman"/>
          <w:b w:val="0"/>
          <w:sz w:val="18"/>
          <w:szCs w:val="18"/>
        </w:rPr>
      </w:pPr>
      <w:r w:rsidRPr="00793129">
        <w:rPr>
          <w:rFonts w:ascii="Times New Roman" w:hAnsi="Times New Roman" w:cs="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DF1563" w:rsidRPr="00793129" w:rsidRDefault="00DF1563" w:rsidP="00DF1563">
      <w:pPr>
        <w:pStyle w:val="21"/>
        <w:spacing w:after="0" w:line="240" w:lineRule="auto"/>
        <w:jc w:val="center"/>
        <w:rPr>
          <w:b/>
          <w:sz w:val="18"/>
          <w:szCs w:val="18"/>
        </w:rPr>
      </w:pPr>
      <w:r w:rsidRPr="00793129">
        <w:rPr>
          <w:b/>
          <w:sz w:val="18"/>
          <w:szCs w:val="18"/>
        </w:rPr>
        <w:t>«4. Ресурсное обеспечение и перечень мероприятий муниципальной программы</w:t>
      </w:r>
    </w:p>
    <w:p w:rsidR="00DF1563" w:rsidRPr="00793129" w:rsidRDefault="00DF1563" w:rsidP="00DF1563">
      <w:pPr>
        <w:jc w:val="both"/>
        <w:rPr>
          <w:sz w:val="18"/>
          <w:szCs w:val="18"/>
        </w:rPr>
      </w:pPr>
      <w:r w:rsidRPr="00793129">
        <w:rPr>
          <w:sz w:val="18"/>
          <w:szCs w:val="18"/>
        </w:rPr>
        <w:t>Общий объем финансирования муниципальной программы составляет 7 889,335 тыс. рублей, в том числе:</w:t>
      </w:r>
    </w:p>
    <w:p w:rsidR="00DF1563" w:rsidRPr="00793129" w:rsidRDefault="00DF1563" w:rsidP="00DF1563">
      <w:pPr>
        <w:jc w:val="both"/>
        <w:rPr>
          <w:color w:val="000000"/>
          <w:sz w:val="18"/>
          <w:szCs w:val="18"/>
        </w:rPr>
      </w:pPr>
      <w:r w:rsidRPr="00793129">
        <w:rPr>
          <w:color w:val="000000"/>
          <w:sz w:val="18"/>
          <w:szCs w:val="18"/>
        </w:rPr>
        <w:t xml:space="preserve">2019 год – </w:t>
      </w:r>
      <w:r w:rsidRPr="00793129">
        <w:rPr>
          <w:bCs/>
          <w:iCs/>
          <w:color w:val="000000"/>
          <w:sz w:val="18"/>
          <w:szCs w:val="18"/>
        </w:rPr>
        <w:t xml:space="preserve">1 678,045 </w:t>
      </w:r>
      <w:r w:rsidRPr="00793129">
        <w:rPr>
          <w:color w:val="000000"/>
          <w:sz w:val="18"/>
          <w:szCs w:val="18"/>
        </w:rPr>
        <w:t>тыс. руб.;</w:t>
      </w:r>
    </w:p>
    <w:p w:rsidR="00DF1563" w:rsidRPr="00793129" w:rsidRDefault="00DF1563" w:rsidP="00DF1563">
      <w:pPr>
        <w:jc w:val="both"/>
        <w:rPr>
          <w:color w:val="000000"/>
          <w:sz w:val="18"/>
          <w:szCs w:val="18"/>
        </w:rPr>
      </w:pPr>
      <w:r w:rsidRPr="00793129">
        <w:rPr>
          <w:color w:val="000000"/>
          <w:sz w:val="18"/>
          <w:szCs w:val="18"/>
        </w:rPr>
        <w:t xml:space="preserve">2020 год – </w:t>
      </w:r>
      <w:r w:rsidRPr="00793129">
        <w:rPr>
          <w:bCs/>
          <w:iCs/>
          <w:color w:val="000000"/>
          <w:sz w:val="18"/>
          <w:szCs w:val="18"/>
        </w:rPr>
        <w:t xml:space="preserve">1 056,130 </w:t>
      </w:r>
      <w:r w:rsidRPr="00793129">
        <w:rPr>
          <w:color w:val="000000"/>
          <w:sz w:val="18"/>
          <w:szCs w:val="18"/>
        </w:rPr>
        <w:t>тыс. руб.;</w:t>
      </w:r>
    </w:p>
    <w:p w:rsidR="00DF1563" w:rsidRPr="00793129" w:rsidRDefault="00DF1563" w:rsidP="00DF1563">
      <w:pPr>
        <w:jc w:val="both"/>
        <w:rPr>
          <w:color w:val="000000"/>
          <w:sz w:val="18"/>
          <w:szCs w:val="18"/>
        </w:rPr>
      </w:pPr>
      <w:r w:rsidRPr="00793129">
        <w:rPr>
          <w:color w:val="000000"/>
          <w:sz w:val="18"/>
          <w:szCs w:val="18"/>
        </w:rPr>
        <w:t xml:space="preserve">2021 год – </w:t>
      </w:r>
      <w:r w:rsidRPr="00793129">
        <w:rPr>
          <w:bCs/>
          <w:iCs/>
          <w:color w:val="000000"/>
          <w:sz w:val="18"/>
          <w:szCs w:val="18"/>
        </w:rPr>
        <w:t xml:space="preserve">1 289,180 </w:t>
      </w:r>
      <w:r w:rsidRPr="00793129">
        <w:rPr>
          <w:color w:val="000000"/>
          <w:sz w:val="18"/>
          <w:szCs w:val="18"/>
        </w:rPr>
        <w:t>тыс. руб.;</w:t>
      </w:r>
    </w:p>
    <w:p w:rsidR="00DF1563" w:rsidRPr="00793129" w:rsidRDefault="00DF1563" w:rsidP="00DF1563">
      <w:pPr>
        <w:jc w:val="both"/>
        <w:rPr>
          <w:color w:val="000000"/>
          <w:sz w:val="18"/>
          <w:szCs w:val="18"/>
        </w:rPr>
      </w:pPr>
      <w:r w:rsidRPr="00793129">
        <w:rPr>
          <w:color w:val="000000"/>
          <w:sz w:val="18"/>
          <w:szCs w:val="18"/>
        </w:rPr>
        <w:t xml:space="preserve">2022 год – </w:t>
      </w:r>
      <w:r w:rsidRPr="00793129">
        <w:rPr>
          <w:bCs/>
          <w:iCs/>
          <w:color w:val="000000"/>
          <w:sz w:val="18"/>
          <w:szCs w:val="18"/>
        </w:rPr>
        <w:t xml:space="preserve">1 288,660 </w:t>
      </w:r>
      <w:r w:rsidRPr="00793129">
        <w:rPr>
          <w:color w:val="000000"/>
          <w:sz w:val="18"/>
          <w:szCs w:val="18"/>
        </w:rPr>
        <w:t>тыс. руб.;</w:t>
      </w:r>
    </w:p>
    <w:p w:rsidR="00DF1563" w:rsidRPr="00793129" w:rsidRDefault="00DF1563" w:rsidP="00DF1563">
      <w:pPr>
        <w:jc w:val="both"/>
        <w:rPr>
          <w:color w:val="000000"/>
          <w:sz w:val="18"/>
          <w:szCs w:val="18"/>
        </w:rPr>
      </w:pPr>
      <w:r w:rsidRPr="00793129">
        <w:rPr>
          <w:color w:val="000000"/>
          <w:sz w:val="18"/>
          <w:szCs w:val="18"/>
        </w:rPr>
        <w:t xml:space="preserve">2023 год – </w:t>
      </w:r>
      <w:r w:rsidRPr="00793129">
        <w:rPr>
          <w:bCs/>
          <w:iCs/>
          <w:color w:val="000000"/>
          <w:sz w:val="18"/>
          <w:szCs w:val="18"/>
        </w:rPr>
        <w:t xml:space="preserve">1 288,660 </w:t>
      </w:r>
      <w:r w:rsidRPr="00793129">
        <w:rPr>
          <w:color w:val="000000"/>
          <w:sz w:val="18"/>
          <w:szCs w:val="18"/>
        </w:rPr>
        <w:t>тыс. руб.;</w:t>
      </w:r>
    </w:p>
    <w:p w:rsidR="00DF1563" w:rsidRPr="00793129" w:rsidRDefault="00DF1563" w:rsidP="00DF1563">
      <w:pPr>
        <w:autoSpaceDE w:val="0"/>
        <w:autoSpaceDN w:val="0"/>
        <w:adjustRightInd w:val="0"/>
        <w:jc w:val="both"/>
        <w:outlineLvl w:val="1"/>
        <w:rPr>
          <w:color w:val="000000"/>
          <w:sz w:val="18"/>
          <w:szCs w:val="18"/>
        </w:rPr>
      </w:pPr>
      <w:r w:rsidRPr="00793129">
        <w:rPr>
          <w:color w:val="000000"/>
          <w:sz w:val="18"/>
          <w:szCs w:val="18"/>
        </w:rPr>
        <w:t xml:space="preserve">2024 год – </w:t>
      </w:r>
      <w:r w:rsidRPr="00793129">
        <w:rPr>
          <w:bCs/>
          <w:iCs/>
          <w:color w:val="000000"/>
          <w:sz w:val="18"/>
          <w:szCs w:val="18"/>
        </w:rPr>
        <w:t xml:space="preserve">1 288,660 </w:t>
      </w:r>
      <w:r w:rsidRPr="00793129">
        <w:rPr>
          <w:color w:val="000000"/>
          <w:sz w:val="18"/>
          <w:szCs w:val="18"/>
        </w:rPr>
        <w:t>тыс. руб.</w:t>
      </w:r>
    </w:p>
    <w:p w:rsidR="00DF1563" w:rsidRPr="00793129" w:rsidRDefault="00DF1563" w:rsidP="00DF1563">
      <w:pPr>
        <w:autoSpaceDE w:val="0"/>
        <w:autoSpaceDN w:val="0"/>
        <w:adjustRightInd w:val="0"/>
        <w:jc w:val="both"/>
        <w:outlineLvl w:val="1"/>
        <w:rPr>
          <w:sz w:val="18"/>
          <w:szCs w:val="18"/>
          <w:lang w:eastAsia="ar-SA"/>
        </w:rPr>
      </w:pPr>
      <w:r w:rsidRPr="00793129">
        <w:rPr>
          <w:sz w:val="18"/>
          <w:szCs w:val="18"/>
          <w:lang w:eastAsia="ar-SA"/>
        </w:rPr>
        <w:t>Сведения о ресурсном обеспечении муниципальной программы за счет всех источников приводятся в приложении № 2 к муниципальной программе.</w:t>
      </w:r>
    </w:p>
    <w:p w:rsidR="00DF1563" w:rsidRPr="00793129" w:rsidRDefault="00DF1563" w:rsidP="00DF1563">
      <w:pPr>
        <w:tabs>
          <w:tab w:val="left" w:pos="709"/>
        </w:tabs>
        <w:suppressAutoHyphens/>
        <w:autoSpaceDE w:val="0"/>
        <w:autoSpaceDN w:val="0"/>
        <w:adjustRightInd w:val="0"/>
        <w:jc w:val="both"/>
        <w:rPr>
          <w:sz w:val="18"/>
          <w:szCs w:val="18"/>
          <w:lang w:eastAsia="ar-SA"/>
        </w:rPr>
      </w:pPr>
      <w:r w:rsidRPr="00793129">
        <w:rPr>
          <w:sz w:val="18"/>
          <w:szCs w:val="18"/>
          <w:lang w:eastAsia="ar-SA"/>
        </w:rPr>
        <w:t xml:space="preserve">Сведения о ресурсном обеспечении муниципальной программы за счет средств бюджета </w:t>
      </w:r>
      <w:r w:rsidRPr="00793129">
        <w:rPr>
          <w:sz w:val="18"/>
          <w:szCs w:val="18"/>
        </w:rPr>
        <w:t>Мошковского</w:t>
      </w:r>
      <w:r w:rsidRPr="00793129">
        <w:rPr>
          <w:sz w:val="18"/>
          <w:szCs w:val="18"/>
          <w:lang w:eastAsia="ar-SA"/>
        </w:rPr>
        <w:t xml:space="preserve"> сельсовета Бековского района Пензенской области приводятся в приложении № 3 к муниципальной программе. </w:t>
      </w:r>
    </w:p>
    <w:p w:rsidR="00DF1563" w:rsidRPr="00793129" w:rsidRDefault="00DF1563" w:rsidP="00DF1563">
      <w:pPr>
        <w:suppressAutoHyphens/>
        <w:autoSpaceDE w:val="0"/>
        <w:autoSpaceDN w:val="0"/>
        <w:adjustRightInd w:val="0"/>
        <w:jc w:val="both"/>
        <w:rPr>
          <w:sz w:val="18"/>
          <w:szCs w:val="18"/>
          <w:lang w:eastAsia="ar-SA"/>
        </w:rPr>
      </w:pPr>
      <w:r w:rsidRPr="00793129">
        <w:rPr>
          <w:sz w:val="18"/>
          <w:szCs w:val="18"/>
          <w:lang w:eastAsia="ar-SA"/>
        </w:rPr>
        <w:t>Ресурсное обеспечение реализации м</w:t>
      </w:r>
      <w:r w:rsidRPr="00793129">
        <w:rPr>
          <w:rFonts w:cs="Calibri"/>
          <w:sz w:val="18"/>
          <w:szCs w:val="18"/>
          <w:lang w:eastAsia="ar-SA"/>
        </w:rPr>
        <w:t xml:space="preserve">униципальной программы </w:t>
      </w:r>
      <w:r w:rsidRPr="00793129">
        <w:rPr>
          <w:sz w:val="18"/>
          <w:szCs w:val="18"/>
          <w:lang w:eastAsia="ar-SA"/>
        </w:rPr>
        <w:t xml:space="preserve">за счет средств бюджета </w:t>
      </w:r>
      <w:r w:rsidRPr="00793129">
        <w:rPr>
          <w:sz w:val="18"/>
          <w:szCs w:val="18"/>
        </w:rPr>
        <w:t>Мошковского</w:t>
      </w:r>
      <w:r w:rsidRPr="00793129">
        <w:rPr>
          <w:sz w:val="18"/>
          <w:szCs w:val="18"/>
          <w:lang w:eastAsia="ar-SA"/>
        </w:rPr>
        <w:t xml:space="preserve">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DF1563" w:rsidRPr="00793129" w:rsidRDefault="00DF1563" w:rsidP="00DF1563">
      <w:pPr>
        <w:jc w:val="both"/>
        <w:rPr>
          <w:sz w:val="18"/>
          <w:szCs w:val="18"/>
        </w:rPr>
      </w:pPr>
      <w:r w:rsidRPr="00793129">
        <w:rPr>
          <w:sz w:val="18"/>
          <w:szCs w:val="18"/>
          <w:lang w:eastAsia="ar-SA"/>
        </w:rPr>
        <w:t xml:space="preserve"> 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r w:rsidRPr="00793129">
        <w:rPr>
          <w:sz w:val="18"/>
          <w:szCs w:val="18"/>
        </w:rPr>
        <w:t>»;</w:t>
      </w:r>
    </w:p>
    <w:p w:rsidR="00DF1563" w:rsidRPr="00793129" w:rsidRDefault="00DF1563" w:rsidP="00DF1563">
      <w:pPr>
        <w:pStyle w:val="ConsPlusCell"/>
        <w:jc w:val="both"/>
        <w:rPr>
          <w:rFonts w:ascii="Times New Roman" w:hAnsi="Times New Roman" w:cs="Times New Roman"/>
          <w:snapToGrid w:val="0"/>
          <w:sz w:val="18"/>
          <w:szCs w:val="18"/>
        </w:rPr>
      </w:pPr>
      <w:r w:rsidRPr="00793129">
        <w:rPr>
          <w:rFonts w:ascii="Times New Roman" w:hAnsi="Times New Roman" w:cs="Times New Roman"/>
          <w:sz w:val="18"/>
          <w:szCs w:val="18"/>
        </w:rPr>
        <w:t>1.3. В паспорте подпрограммы «Обеспечение деятельности администрации Мошковского сельсовета Бековского района Пензенской области»</w:t>
      </w:r>
      <w:r w:rsidRPr="00793129">
        <w:rPr>
          <w:rFonts w:ascii="Times New Roman" w:hAnsi="Times New Roman" w:cs="Times New Roman"/>
          <w:snapToGrid w:val="0"/>
          <w:sz w:val="18"/>
          <w:szCs w:val="18"/>
        </w:rPr>
        <w:t xml:space="preserve"> позицию «Объем и источники финансирования подпрограммы (по годам)» изложить в следующей редакции:</w:t>
      </w:r>
    </w:p>
    <w:p w:rsidR="00DF1563" w:rsidRPr="00793129" w:rsidRDefault="00DF1563" w:rsidP="00DF1563">
      <w:pPr>
        <w:pStyle w:val="ConsPlusCell"/>
        <w:jc w:val="both"/>
        <w:rPr>
          <w:rFonts w:ascii="Times New Roman" w:hAnsi="Times New Roman" w:cs="Times New Roman"/>
          <w:snapToGrid w:val="0"/>
          <w:sz w:val="18"/>
          <w:szCs w:val="18"/>
        </w:rPr>
      </w:pPr>
      <w:r w:rsidRPr="00793129">
        <w:rPr>
          <w:rFonts w:ascii="Times New Roman" w:hAnsi="Times New Roman" w:cs="Times New Roman"/>
          <w:snapToGrid w:val="0"/>
          <w:sz w:val="18"/>
          <w:szCs w:val="18"/>
        </w:rPr>
        <w:t>«</w:t>
      </w:r>
    </w:p>
    <w:tbl>
      <w:tblPr>
        <w:tblW w:w="9789" w:type="dxa"/>
        <w:jc w:val="center"/>
        <w:tblCellSpacing w:w="5" w:type="nil"/>
        <w:tblLayout w:type="fixed"/>
        <w:tblCellMar>
          <w:left w:w="75" w:type="dxa"/>
          <w:right w:w="75" w:type="dxa"/>
        </w:tblCellMar>
        <w:tblLook w:val="0000" w:firstRow="0" w:lastRow="0" w:firstColumn="0" w:lastColumn="0" w:noHBand="0" w:noVBand="0"/>
      </w:tblPr>
      <w:tblGrid>
        <w:gridCol w:w="3240"/>
        <w:gridCol w:w="6549"/>
      </w:tblGrid>
      <w:tr w:rsidR="00DF1563" w:rsidRPr="00793129" w:rsidTr="001E0FE4">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DF1563" w:rsidRPr="00793129" w:rsidRDefault="00DF1563" w:rsidP="001E0FE4">
            <w:pPr>
              <w:rPr>
                <w:sz w:val="18"/>
                <w:szCs w:val="18"/>
              </w:rPr>
            </w:pPr>
            <w:r w:rsidRPr="00793129">
              <w:rPr>
                <w:sz w:val="18"/>
                <w:szCs w:val="18"/>
              </w:rPr>
              <w:t xml:space="preserve">Объем и источники финансирования подпрограммы (по годам) </w:t>
            </w:r>
          </w:p>
        </w:tc>
        <w:tc>
          <w:tcPr>
            <w:tcW w:w="6549" w:type="dxa"/>
            <w:tcBorders>
              <w:top w:val="single" w:sz="4" w:space="0" w:color="auto"/>
              <w:left w:val="single" w:sz="4" w:space="0" w:color="auto"/>
              <w:bottom w:val="single" w:sz="4" w:space="0" w:color="auto"/>
              <w:right w:val="single" w:sz="4" w:space="0" w:color="auto"/>
            </w:tcBorders>
          </w:tcPr>
          <w:p w:rsidR="00DF1563" w:rsidRPr="00793129" w:rsidRDefault="00DF1563" w:rsidP="001E0FE4">
            <w:pPr>
              <w:jc w:val="both"/>
              <w:rPr>
                <w:color w:val="000000"/>
                <w:sz w:val="18"/>
                <w:szCs w:val="18"/>
              </w:rPr>
            </w:pPr>
            <w:r w:rsidRPr="00793129">
              <w:rPr>
                <w:sz w:val="18"/>
                <w:szCs w:val="18"/>
              </w:rPr>
              <w:t xml:space="preserve">Объем бюджетных ассигнований на реализацию подпрограммы из бюджета Мошковского сельсовета Бековского района Пензенской области составляет – </w:t>
            </w:r>
            <w:r w:rsidRPr="00793129">
              <w:rPr>
                <w:color w:val="000000"/>
                <w:sz w:val="18"/>
                <w:szCs w:val="18"/>
              </w:rPr>
              <w:t>7 783,530 тыс. руб., в том числе:</w:t>
            </w:r>
          </w:p>
          <w:p w:rsidR="00DF1563" w:rsidRPr="00793129" w:rsidRDefault="00DF1563" w:rsidP="001E0FE4">
            <w:pPr>
              <w:pStyle w:val="3f"/>
              <w:widowControl w:val="0"/>
              <w:autoSpaceDE w:val="0"/>
              <w:autoSpaceDN w:val="0"/>
              <w:adjustRightInd w:val="0"/>
              <w:ind w:left="0"/>
              <w:jc w:val="both"/>
              <w:outlineLvl w:val="1"/>
              <w:rPr>
                <w:color w:val="000000"/>
                <w:sz w:val="18"/>
                <w:szCs w:val="18"/>
              </w:rPr>
            </w:pPr>
            <w:r w:rsidRPr="00793129">
              <w:rPr>
                <w:color w:val="000000"/>
                <w:sz w:val="18"/>
                <w:szCs w:val="18"/>
              </w:rPr>
              <w:t xml:space="preserve">2019 год – </w:t>
            </w:r>
            <w:r w:rsidRPr="00793129">
              <w:rPr>
                <w:bCs/>
                <w:iCs/>
                <w:color w:val="000000"/>
                <w:sz w:val="18"/>
                <w:szCs w:val="18"/>
              </w:rPr>
              <w:t xml:space="preserve">1 658,630 </w:t>
            </w:r>
            <w:r w:rsidRPr="00793129">
              <w:rPr>
                <w:color w:val="000000"/>
                <w:sz w:val="18"/>
                <w:szCs w:val="18"/>
              </w:rPr>
              <w:t>тыс. руб.;</w:t>
            </w:r>
          </w:p>
          <w:p w:rsidR="00DF1563" w:rsidRPr="00793129" w:rsidRDefault="00DF1563" w:rsidP="001E0FE4">
            <w:pPr>
              <w:pStyle w:val="3f"/>
              <w:widowControl w:val="0"/>
              <w:autoSpaceDE w:val="0"/>
              <w:autoSpaceDN w:val="0"/>
              <w:adjustRightInd w:val="0"/>
              <w:ind w:left="0"/>
              <w:jc w:val="both"/>
              <w:outlineLvl w:val="1"/>
              <w:rPr>
                <w:color w:val="000000"/>
                <w:sz w:val="18"/>
                <w:szCs w:val="18"/>
              </w:rPr>
            </w:pPr>
            <w:r w:rsidRPr="00793129">
              <w:rPr>
                <w:color w:val="000000"/>
                <w:sz w:val="18"/>
                <w:szCs w:val="18"/>
              </w:rPr>
              <w:t xml:space="preserve">2020 год – </w:t>
            </w:r>
            <w:r w:rsidRPr="00793129">
              <w:rPr>
                <w:bCs/>
                <w:iCs/>
                <w:color w:val="000000"/>
                <w:sz w:val="18"/>
                <w:szCs w:val="18"/>
              </w:rPr>
              <w:t xml:space="preserve">1 038,852 </w:t>
            </w:r>
            <w:r w:rsidRPr="00793129">
              <w:rPr>
                <w:color w:val="000000"/>
                <w:sz w:val="18"/>
                <w:szCs w:val="18"/>
              </w:rPr>
              <w:t>тыс. руб.;</w:t>
            </w:r>
          </w:p>
          <w:p w:rsidR="00DF1563" w:rsidRPr="00793129" w:rsidRDefault="00DF1563" w:rsidP="001E0FE4">
            <w:pPr>
              <w:pStyle w:val="3f"/>
              <w:widowControl w:val="0"/>
              <w:autoSpaceDE w:val="0"/>
              <w:autoSpaceDN w:val="0"/>
              <w:adjustRightInd w:val="0"/>
              <w:ind w:left="0"/>
              <w:jc w:val="both"/>
              <w:outlineLvl w:val="1"/>
              <w:rPr>
                <w:color w:val="000000"/>
                <w:sz w:val="18"/>
                <w:szCs w:val="18"/>
              </w:rPr>
            </w:pPr>
            <w:r w:rsidRPr="00793129">
              <w:rPr>
                <w:color w:val="000000"/>
                <w:sz w:val="18"/>
                <w:szCs w:val="18"/>
              </w:rPr>
              <w:t xml:space="preserve">2021 год – </w:t>
            </w:r>
            <w:r w:rsidRPr="00793129">
              <w:rPr>
                <w:bCs/>
                <w:iCs/>
                <w:color w:val="000000"/>
                <w:sz w:val="18"/>
                <w:szCs w:val="18"/>
              </w:rPr>
              <w:t xml:space="preserve">1 271,902 </w:t>
            </w:r>
            <w:r w:rsidRPr="00793129">
              <w:rPr>
                <w:color w:val="000000"/>
                <w:sz w:val="18"/>
                <w:szCs w:val="18"/>
              </w:rPr>
              <w:t>тыс. руб.;</w:t>
            </w:r>
          </w:p>
          <w:p w:rsidR="00DF1563" w:rsidRPr="00793129" w:rsidRDefault="00DF1563" w:rsidP="001E0FE4">
            <w:pPr>
              <w:pStyle w:val="3f"/>
              <w:widowControl w:val="0"/>
              <w:autoSpaceDE w:val="0"/>
              <w:autoSpaceDN w:val="0"/>
              <w:adjustRightInd w:val="0"/>
              <w:ind w:left="0"/>
              <w:jc w:val="both"/>
              <w:outlineLvl w:val="1"/>
              <w:rPr>
                <w:color w:val="000000"/>
                <w:sz w:val="18"/>
                <w:szCs w:val="18"/>
              </w:rPr>
            </w:pPr>
            <w:r w:rsidRPr="00793129">
              <w:rPr>
                <w:color w:val="000000"/>
                <w:sz w:val="18"/>
                <w:szCs w:val="18"/>
              </w:rPr>
              <w:t xml:space="preserve">2022 год – </w:t>
            </w:r>
            <w:r w:rsidRPr="00793129">
              <w:rPr>
                <w:bCs/>
                <w:iCs/>
                <w:color w:val="000000"/>
                <w:sz w:val="18"/>
                <w:szCs w:val="18"/>
              </w:rPr>
              <w:t xml:space="preserve">1 271,382 </w:t>
            </w:r>
            <w:r w:rsidRPr="00793129">
              <w:rPr>
                <w:color w:val="000000"/>
                <w:sz w:val="18"/>
                <w:szCs w:val="18"/>
              </w:rPr>
              <w:t>тыс. руб.;</w:t>
            </w:r>
          </w:p>
          <w:p w:rsidR="00DF1563" w:rsidRPr="00793129" w:rsidRDefault="00DF1563" w:rsidP="001E0FE4">
            <w:pPr>
              <w:pStyle w:val="3f"/>
              <w:widowControl w:val="0"/>
              <w:autoSpaceDE w:val="0"/>
              <w:autoSpaceDN w:val="0"/>
              <w:adjustRightInd w:val="0"/>
              <w:ind w:left="0"/>
              <w:jc w:val="both"/>
              <w:outlineLvl w:val="1"/>
              <w:rPr>
                <w:color w:val="000000"/>
                <w:sz w:val="18"/>
                <w:szCs w:val="18"/>
              </w:rPr>
            </w:pPr>
            <w:r w:rsidRPr="00793129">
              <w:rPr>
                <w:color w:val="000000"/>
                <w:sz w:val="18"/>
                <w:szCs w:val="18"/>
              </w:rPr>
              <w:t xml:space="preserve">2023 год – </w:t>
            </w:r>
            <w:r w:rsidRPr="00793129">
              <w:rPr>
                <w:bCs/>
                <w:iCs/>
                <w:color w:val="000000"/>
                <w:sz w:val="18"/>
                <w:szCs w:val="18"/>
              </w:rPr>
              <w:t xml:space="preserve">1 271,382 </w:t>
            </w:r>
            <w:r w:rsidRPr="00793129">
              <w:rPr>
                <w:color w:val="000000"/>
                <w:sz w:val="18"/>
                <w:szCs w:val="18"/>
              </w:rPr>
              <w:t>тыс. руб.;</w:t>
            </w:r>
          </w:p>
          <w:p w:rsidR="00DF1563" w:rsidRPr="00793129" w:rsidRDefault="00DF1563" w:rsidP="001E0FE4">
            <w:pPr>
              <w:jc w:val="both"/>
              <w:rPr>
                <w:sz w:val="18"/>
                <w:szCs w:val="18"/>
              </w:rPr>
            </w:pPr>
            <w:r w:rsidRPr="00793129">
              <w:rPr>
                <w:color w:val="000000"/>
                <w:sz w:val="18"/>
                <w:szCs w:val="18"/>
              </w:rPr>
              <w:t xml:space="preserve">2024 год – </w:t>
            </w:r>
            <w:r w:rsidRPr="00793129">
              <w:rPr>
                <w:bCs/>
                <w:iCs/>
                <w:color w:val="000000"/>
                <w:sz w:val="18"/>
                <w:szCs w:val="18"/>
              </w:rPr>
              <w:t xml:space="preserve">1 271,382 </w:t>
            </w:r>
            <w:r w:rsidRPr="00793129">
              <w:rPr>
                <w:color w:val="000000"/>
                <w:sz w:val="18"/>
                <w:szCs w:val="18"/>
              </w:rPr>
              <w:t>тыс. руб.</w:t>
            </w:r>
          </w:p>
        </w:tc>
      </w:tr>
    </w:tbl>
    <w:p w:rsidR="00DF1563" w:rsidRPr="00793129" w:rsidRDefault="00DF1563" w:rsidP="00DF1563">
      <w:pPr>
        <w:widowControl w:val="0"/>
        <w:autoSpaceDE w:val="0"/>
        <w:autoSpaceDN w:val="0"/>
        <w:adjustRightInd w:val="0"/>
        <w:jc w:val="right"/>
        <w:outlineLvl w:val="1"/>
        <w:rPr>
          <w:sz w:val="18"/>
          <w:szCs w:val="18"/>
        </w:rPr>
      </w:pPr>
      <w:r w:rsidRPr="00793129">
        <w:rPr>
          <w:sz w:val="18"/>
          <w:szCs w:val="18"/>
        </w:rPr>
        <w:t>»;</w:t>
      </w:r>
    </w:p>
    <w:p w:rsidR="00DF1563" w:rsidRPr="00793129" w:rsidRDefault="00DF1563" w:rsidP="00DF1563">
      <w:pPr>
        <w:tabs>
          <w:tab w:val="left" w:pos="0"/>
        </w:tabs>
        <w:jc w:val="both"/>
        <w:rPr>
          <w:snapToGrid w:val="0"/>
          <w:sz w:val="18"/>
          <w:szCs w:val="18"/>
        </w:rPr>
      </w:pPr>
      <w:r w:rsidRPr="00793129">
        <w:rPr>
          <w:snapToGrid w:val="0"/>
          <w:sz w:val="18"/>
          <w:szCs w:val="18"/>
        </w:rPr>
        <w:t xml:space="preserve">1.4. Раздел 5.1.5 </w:t>
      </w:r>
      <w:r w:rsidRPr="00793129">
        <w:rPr>
          <w:sz w:val="18"/>
          <w:szCs w:val="18"/>
        </w:rPr>
        <w:t xml:space="preserve">подпрограммы «Обеспечение деятельности администрации Мошковского сельсовета Бековского района Пензенской области» </w:t>
      </w:r>
      <w:r w:rsidRPr="00793129">
        <w:rPr>
          <w:snapToGrid w:val="0"/>
          <w:sz w:val="18"/>
          <w:szCs w:val="18"/>
        </w:rPr>
        <w:t>«Объем финансовых ресурсов, необходимых для реализации Подпрограммы» изложить в следующей редакции:</w:t>
      </w:r>
    </w:p>
    <w:p w:rsidR="00DF1563" w:rsidRPr="00793129" w:rsidRDefault="00DF1563" w:rsidP="00DF1563">
      <w:pPr>
        <w:pStyle w:val="ConsPlusNormal2"/>
        <w:jc w:val="center"/>
        <w:rPr>
          <w:rFonts w:ascii="Times New Roman" w:hAnsi="Times New Roman"/>
          <w:b/>
          <w:sz w:val="18"/>
          <w:szCs w:val="18"/>
        </w:rPr>
      </w:pPr>
      <w:r w:rsidRPr="00793129">
        <w:rPr>
          <w:rFonts w:ascii="Times New Roman" w:hAnsi="Times New Roman"/>
          <w:b/>
          <w:sz w:val="18"/>
          <w:szCs w:val="18"/>
        </w:rPr>
        <w:t>«5.1.5. Объем финансовых ресурсов, необходимых для реализации Подпрограммы</w:t>
      </w:r>
    </w:p>
    <w:p w:rsidR="00DF1563" w:rsidRPr="00793129" w:rsidRDefault="00DF1563" w:rsidP="00DF1563">
      <w:pPr>
        <w:pStyle w:val="3f"/>
        <w:ind w:left="0"/>
        <w:jc w:val="both"/>
        <w:outlineLvl w:val="0"/>
        <w:rPr>
          <w:color w:val="000000"/>
          <w:sz w:val="18"/>
          <w:szCs w:val="18"/>
        </w:rPr>
      </w:pPr>
      <w:r w:rsidRPr="00793129">
        <w:rPr>
          <w:sz w:val="18"/>
          <w:szCs w:val="18"/>
        </w:rPr>
        <w:t xml:space="preserve">Объем бюджетных ассигнований на реализацию Подпрограммы из бюджета Мошковского сельсовета Бековского района Пензенской области составляет </w:t>
      </w:r>
      <w:r w:rsidRPr="00793129">
        <w:rPr>
          <w:color w:val="000000"/>
          <w:sz w:val="18"/>
          <w:szCs w:val="18"/>
        </w:rPr>
        <w:t>7 783,530 тыс. рублей, в том числе:</w:t>
      </w:r>
    </w:p>
    <w:p w:rsidR="00DF1563" w:rsidRPr="00793129" w:rsidRDefault="00DF1563" w:rsidP="00DF1563">
      <w:pPr>
        <w:pStyle w:val="3f"/>
        <w:widowControl w:val="0"/>
        <w:autoSpaceDE w:val="0"/>
        <w:autoSpaceDN w:val="0"/>
        <w:adjustRightInd w:val="0"/>
        <w:ind w:left="0"/>
        <w:outlineLvl w:val="1"/>
        <w:rPr>
          <w:color w:val="000000"/>
          <w:sz w:val="18"/>
          <w:szCs w:val="18"/>
        </w:rPr>
      </w:pPr>
      <w:r w:rsidRPr="00793129">
        <w:rPr>
          <w:color w:val="000000"/>
          <w:sz w:val="18"/>
          <w:szCs w:val="18"/>
        </w:rPr>
        <w:t xml:space="preserve">2019 год – </w:t>
      </w:r>
      <w:r w:rsidRPr="00793129">
        <w:rPr>
          <w:bCs/>
          <w:iCs/>
          <w:color w:val="000000"/>
          <w:sz w:val="18"/>
          <w:szCs w:val="18"/>
        </w:rPr>
        <w:t xml:space="preserve">1 658,630 </w:t>
      </w:r>
      <w:r w:rsidRPr="00793129">
        <w:rPr>
          <w:color w:val="000000"/>
          <w:sz w:val="18"/>
          <w:szCs w:val="18"/>
        </w:rPr>
        <w:t>тыс. руб.;</w:t>
      </w:r>
    </w:p>
    <w:p w:rsidR="00DF1563" w:rsidRPr="00793129" w:rsidRDefault="00DF1563" w:rsidP="00DF1563">
      <w:pPr>
        <w:pStyle w:val="3f"/>
        <w:widowControl w:val="0"/>
        <w:autoSpaceDE w:val="0"/>
        <w:autoSpaceDN w:val="0"/>
        <w:adjustRightInd w:val="0"/>
        <w:ind w:left="0"/>
        <w:outlineLvl w:val="1"/>
        <w:rPr>
          <w:color w:val="000000"/>
          <w:sz w:val="18"/>
          <w:szCs w:val="18"/>
        </w:rPr>
      </w:pPr>
      <w:r w:rsidRPr="00793129">
        <w:rPr>
          <w:color w:val="000000"/>
          <w:sz w:val="18"/>
          <w:szCs w:val="18"/>
        </w:rPr>
        <w:t xml:space="preserve">2020 год – </w:t>
      </w:r>
      <w:r w:rsidRPr="00793129">
        <w:rPr>
          <w:bCs/>
          <w:iCs/>
          <w:color w:val="000000"/>
          <w:sz w:val="18"/>
          <w:szCs w:val="18"/>
        </w:rPr>
        <w:t xml:space="preserve">1 38,852 </w:t>
      </w:r>
      <w:r w:rsidRPr="00793129">
        <w:rPr>
          <w:color w:val="000000"/>
          <w:sz w:val="18"/>
          <w:szCs w:val="18"/>
        </w:rPr>
        <w:t>тыс. руб.;</w:t>
      </w:r>
    </w:p>
    <w:p w:rsidR="00DF1563" w:rsidRPr="00793129" w:rsidRDefault="00DF1563" w:rsidP="00DF1563">
      <w:pPr>
        <w:pStyle w:val="3f"/>
        <w:widowControl w:val="0"/>
        <w:autoSpaceDE w:val="0"/>
        <w:autoSpaceDN w:val="0"/>
        <w:adjustRightInd w:val="0"/>
        <w:ind w:left="0"/>
        <w:outlineLvl w:val="1"/>
        <w:rPr>
          <w:color w:val="000000"/>
          <w:sz w:val="18"/>
          <w:szCs w:val="18"/>
        </w:rPr>
      </w:pPr>
      <w:r w:rsidRPr="00793129">
        <w:rPr>
          <w:color w:val="000000"/>
          <w:sz w:val="18"/>
          <w:szCs w:val="18"/>
        </w:rPr>
        <w:t xml:space="preserve">2021 год – </w:t>
      </w:r>
      <w:r w:rsidRPr="00793129">
        <w:rPr>
          <w:bCs/>
          <w:iCs/>
          <w:color w:val="000000"/>
          <w:sz w:val="18"/>
          <w:szCs w:val="18"/>
        </w:rPr>
        <w:t xml:space="preserve">1 271,902 </w:t>
      </w:r>
      <w:r w:rsidRPr="00793129">
        <w:rPr>
          <w:color w:val="000000"/>
          <w:sz w:val="18"/>
          <w:szCs w:val="18"/>
        </w:rPr>
        <w:t>тыс. руб.;</w:t>
      </w:r>
    </w:p>
    <w:p w:rsidR="00DF1563" w:rsidRPr="00793129" w:rsidRDefault="00DF1563" w:rsidP="00DF1563">
      <w:pPr>
        <w:pStyle w:val="3f"/>
        <w:widowControl w:val="0"/>
        <w:autoSpaceDE w:val="0"/>
        <w:autoSpaceDN w:val="0"/>
        <w:adjustRightInd w:val="0"/>
        <w:ind w:left="0"/>
        <w:outlineLvl w:val="1"/>
        <w:rPr>
          <w:color w:val="000000"/>
          <w:sz w:val="18"/>
          <w:szCs w:val="18"/>
        </w:rPr>
      </w:pPr>
      <w:r w:rsidRPr="00793129">
        <w:rPr>
          <w:color w:val="000000"/>
          <w:sz w:val="18"/>
          <w:szCs w:val="18"/>
        </w:rPr>
        <w:lastRenderedPageBreak/>
        <w:t xml:space="preserve">2022 год – </w:t>
      </w:r>
      <w:r w:rsidRPr="00793129">
        <w:rPr>
          <w:bCs/>
          <w:iCs/>
          <w:color w:val="000000"/>
          <w:sz w:val="18"/>
          <w:szCs w:val="18"/>
        </w:rPr>
        <w:t xml:space="preserve">1 271,382 </w:t>
      </w:r>
      <w:r w:rsidRPr="00793129">
        <w:rPr>
          <w:color w:val="000000"/>
          <w:sz w:val="18"/>
          <w:szCs w:val="18"/>
        </w:rPr>
        <w:t>тыс. руб.;</w:t>
      </w:r>
    </w:p>
    <w:p w:rsidR="00DF1563" w:rsidRPr="00793129" w:rsidRDefault="00DF1563" w:rsidP="00DF1563">
      <w:pPr>
        <w:pStyle w:val="3f"/>
        <w:widowControl w:val="0"/>
        <w:autoSpaceDE w:val="0"/>
        <w:autoSpaceDN w:val="0"/>
        <w:adjustRightInd w:val="0"/>
        <w:ind w:left="0"/>
        <w:outlineLvl w:val="1"/>
        <w:rPr>
          <w:color w:val="000000"/>
          <w:sz w:val="18"/>
          <w:szCs w:val="18"/>
        </w:rPr>
      </w:pPr>
      <w:r w:rsidRPr="00793129">
        <w:rPr>
          <w:color w:val="000000"/>
          <w:sz w:val="18"/>
          <w:szCs w:val="18"/>
        </w:rPr>
        <w:t xml:space="preserve">2023 год – </w:t>
      </w:r>
      <w:r w:rsidRPr="00793129">
        <w:rPr>
          <w:bCs/>
          <w:iCs/>
          <w:color w:val="000000"/>
          <w:sz w:val="18"/>
          <w:szCs w:val="18"/>
        </w:rPr>
        <w:t xml:space="preserve">1 271,382 </w:t>
      </w:r>
      <w:r w:rsidRPr="00793129">
        <w:rPr>
          <w:color w:val="000000"/>
          <w:sz w:val="18"/>
          <w:szCs w:val="18"/>
        </w:rPr>
        <w:t>тыс. руб.;</w:t>
      </w:r>
    </w:p>
    <w:p w:rsidR="00DF1563" w:rsidRPr="00793129" w:rsidRDefault="00DF1563" w:rsidP="00DF1563">
      <w:pPr>
        <w:widowControl w:val="0"/>
        <w:autoSpaceDE w:val="0"/>
        <w:autoSpaceDN w:val="0"/>
        <w:adjustRightInd w:val="0"/>
        <w:rPr>
          <w:b/>
          <w:sz w:val="18"/>
          <w:szCs w:val="18"/>
        </w:rPr>
      </w:pPr>
      <w:r w:rsidRPr="00793129">
        <w:rPr>
          <w:color w:val="000000"/>
          <w:sz w:val="18"/>
          <w:szCs w:val="18"/>
        </w:rPr>
        <w:t xml:space="preserve">2024 год – </w:t>
      </w:r>
      <w:r w:rsidRPr="00793129">
        <w:rPr>
          <w:bCs/>
          <w:iCs/>
          <w:color w:val="000000"/>
          <w:sz w:val="18"/>
          <w:szCs w:val="18"/>
        </w:rPr>
        <w:t xml:space="preserve">1 271,382 </w:t>
      </w:r>
      <w:r w:rsidRPr="00793129">
        <w:rPr>
          <w:color w:val="000000"/>
          <w:sz w:val="18"/>
          <w:szCs w:val="18"/>
        </w:rPr>
        <w:t>тыс. руб.</w:t>
      </w:r>
      <w:r w:rsidRPr="00793129">
        <w:rPr>
          <w:sz w:val="18"/>
          <w:szCs w:val="18"/>
        </w:rPr>
        <w:t>»;</w:t>
      </w:r>
    </w:p>
    <w:p w:rsidR="00DF1563" w:rsidRPr="00793129" w:rsidRDefault="00DF1563" w:rsidP="00DF1563">
      <w:pPr>
        <w:widowControl w:val="0"/>
        <w:autoSpaceDE w:val="0"/>
        <w:autoSpaceDN w:val="0"/>
        <w:adjustRightInd w:val="0"/>
        <w:jc w:val="both"/>
        <w:rPr>
          <w:sz w:val="18"/>
          <w:szCs w:val="18"/>
        </w:rPr>
      </w:pPr>
      <w:r w:rsidRPr="00793129">
        <w:rPr>
          <w:sz w:val="18"/>
          <w:szCs w:val="18"/>
        </w:rPr>
        <w:t xml:space="preserve">          1.5. Приложение № 2</w:t>
      </w:r>
      <w:r w:rsidRPr="00793129">
        <w:rPr>
          <w:bCs/>
          <w:color w:val="000000"/>
          <w:sz w:val="18"/>
          <w:szCs w:val="18"/>
        </w:rPr>
        <w:t xml:space="preserve"> «Ресурсное обеспечение </w:t>
      </w:r>
      <w:r w:rsidRPr="00793129">
        <w:rPr>
          <w:sz w:val="18"/>
          <w:szCs w:val="18"/>
        </w:rPr>
        <w:t xml:space="preserve">реализации муниципальной программы </w:t>
      </w:r>
      <w:r w:rsidRPr="00793129">
        <w:rPr>
          <w:spacing w:val="20"/>
          <w:sz w:val="18"/>
          <w:szCs w:val="18"/>
        </w:rPr>
        <w:t>«</w:t>
      </w:r>
      <w:r w:rsidRPr="00793129">
        <w:rPr>
          <w:spacing w:val="-2"/>
          <w:sz w:val="18"/>
          <w:szCs w:val="18"/>
        </w:rPr>
        <w:t>Организация муниципального управления в Мошковском сельсовете Бековского района Пензенской области</w:t>
      </w:r>
      <w:r w:rsidRPr="00793129">
        <w:rPr>
          <w:spacing w:val="20"/>
          <w:sz w:val="18"/>
          <w:szCs w:val="18"/>
        </w:rPr>
        <w:t>»</w:t>
      </w:r>
      <w:r w:rsidRPr="00793129">
        <w:rPr>
          <w:sz w:val="18"/>
          <w:szCs w:val="18"/>
        </w:rPr>
        <w:t xml:space="preserve"> за счет </w:t>
      </w:r>
      <w:r w:rsidRPr="00793129">
        <w:rPr>
          <w:bCs/>
          <w:sz w:val="18"/>
          <w:szCs w:val="18"/>
        </w:rPr>
        <w:t xml:space="preserve">всех источников финансирования </w:t>
      </w:r>
      <w:r w:rsidRPr="00793129">
        <w:rPr>
          <w:sz w:val="18"/>
          <w:szCs w:val="18"/>
        </w:rPr>
        <w:t>изложить в новой редакции согласно приложению № 1 к настоящему постановлению;</w:t>
      </w:r>
    </w:p>
    <w:p w:rsidR="00DF1563" w:rsidRPr="00793129" w:rsidRDefault="00DF1563" w:rsidP="00DF1563">
      <w:pPr>
        <w:autoSpaceDE w:val="0"/>
        <w:autoSpaceDN w:val="0"/>
        <w:adjustRightInd w:val="0"/>
        <w:jc w:val="both"/>
        <w:rPr>
          <w:sz w:val="18"/>
          <w:szCs w:val="18"/>
        </w:rPr>
      </w:pPr>
      <w:r w:rsidRPr="00793129">
        <w:rPr>
          <w:sz w:val="18"/>
          <w:szCs w:val="18"/>
        </w:rPr>
        <w:t xml:space="preserve">1.6. Приложение № 3 «Ресурсное обеспечение реализации муниципальной программы </w:t>
      </w:r>
      <w:r w:rsidRPr="00793129">
        <w:rPr>
          <w:bCs/>
          <w:spacing w:val="-1"/>
          <w:sz w:val="18"/>
          <w:szCs w:val="18"/>
        </w:rPr>
        <w:t>«</w:t>
      </w:r>
      <w:r w:rsidRPr="00793129">
        <w:rPr>
          <w:spacing w:val="-2"/>
          <w:sz w:val="18"/>
          <w:szCs w:val="18"/>
        </w:rPr>
        <w:t>Организация муниципального управления в Мошковском сельсовете Бековского района Пензенской области</w:t>
      </w:r>
      <w:r w:rsidRPr="00793129">
        <w:rPr>
          <w:sz w:val="18"/>
          <w:szCs w:val="18"/>
        </w:rPr>
        <w:t>»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DF1563" w:rsidRPr="00793129" w:rsidRDefault="00DF1563" w:rsidP="00DF1563">
      <w:pPr>
        <w:autoSpaceDE w:val="0"/>
        <w:autoSpaceDN w:val="0"/>
        <w:adjustRightInd w:val="0"/>
        <w:jc w:val="both"/>
        <w:rPr>
          <w:sz w:val="18"/>
          <w:szCs w:val="18"/>
        </w:rPr>
      </w:pPr>
      <w:r w:rsidRPr="00793129">
        <w:rPr>
          <w:sz w:val="18"/>
          <w:szCs w:val="18"/>
        </w:rPr>
        <w:t xml:space="preserve">1.7. Приложение № 4 «Мероприятия муниципальной программы </w:t>
      </w:r>
      <w:r w:rsidRPr="00793129">
        <w:rPr>
          <w:bCs/>
          <w:spacing w:val="-1"/>
          <w:sz w:val="18"/>
          <w:szCs w:val="18"/>
        </w:rPr>
        <w:t>«</w:t>
      </w:r>
      <w:r w:rsidRPr="00793129">
        <w:rPr>
          <w:spacing w:val="-2"/>
          <w:sz w:val="18"/>
          <w:szCs w:val="18"/>
        </w:rPr>
        <w:t>Организация муниципального управления в Мошковском сельсовете Бековского района Пензенской области</w:t>
      </w:r>
      <w:r w:rsidRPr="00793129">
        <w:rPr>
          <w:sz w:val="18"/>
          <w:szCs w:val="18"/>
        </w:rPr>
        <w:t>» изложить в новой редакции согласно приложению № 3 к настоящему постановлению.</w:t>
      </w:r>
    </w:p>
    <w:p w:rsidR="00DF1563" w:rsidRPr="00793129" w:rsidRDefault="00DF1563" w:rsidP="00DF1563">
      <w:pPr>
        <w:jc w:val="both"/>
        <w:rPr>
          <w:sz w:val="18"/>
          <w:szCs w:val="18"/>
        </w:rPr>
      </w:pPr>
      <w:r w:rsidRPr="00793129">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DF1563" w:rsidRPr="00793129" w:rsidRDefault="00DF1563" w:rsidP="00DF1563">
      <w:pPr>
        <w:autoSpaceDE w:val="0"/>
        <w:autoSpaceDN w:val="0"/>
        <w:adjustRightInd w:val="0"/>
        <w:jc w:val="both"/>
        <w:rPr>
          <w:sz w:val="18"/>
          <w:szCs w:val="18"/>
        </w:rPr>
      </w:pPr>
      <w:r w:rsidRPr="00793129">
        <w:rPr>
          <w:sz w:val="18"/>
          <w:szCs w:val="18"/>
        </w:rPr>
        <w:t>3. Опубликовать настоящее постановление в информационном бюллетене «Ведомости Мошковского сельсовета».</w:t>
      </w:r>
    </w:p>
    <w:p w:rsidR="00DF1563" w:rsidRPr="00793129" w:rsidRDefault="00DF1563" w:rsidP="00DF1563">
      <w:pPr>
        <w:autoSpaceDE w:val="0"/>
        <w:autoSpaceDN w:val="0"/>
        <w:adjustRightInd w:val="0"/>
        <w:jc w:val="both"/>
        <w:rPr>
          <w:sz w:val="18"/>
          <w:szCs w:val="18"/>
        </w:rPr>
      </w:pPr>
      <w:r w:rsidRPr="00793129">
        <w:rPr>
          <w:sz w:val="18"/>
          <w:szCs w:val="18"/>
        </w:rPr>
        <w:t xml:space="preserve">4. Настоящее постановление вступает в силу </w:t>
      </w:r>
      <w:r w:rsidRPr="00793129">
        <w:rPr>
          <w:bCs/>
          <w:sz w:val="18"/>
          <w:szCs w:val="18"/>
        </w:rPr>
        <w:t xml:space="preserve">после </w:t>
      </w:r>
      <w:r w:rsidRPr="00793129">
        <w:rPr>
          <w:sz w:val="18"/>
          <w:szCs w:val="18"/>
        </w:rPr>
        <w:t>его официального опубликования.</w:t>
      </w:r>
    </w:p>
    <w:p w:rsidR="00DF1563" w:rsidRPr="00793129" w:rsidRDefault="00DF1563" w:rsidP="00DF1563">
      <w:pPr>
        <w:autoSpaceDE w:val="0"/>
        <w:autoSpaceDN w:val="0"/>
        <w:adjustRightInd w:val="0"/>
        <w:jc w:val="both"/>
        <w:rPr>
          <w:sz w:val="18"/>
          <w:szCs w:val="18"/>
        </w:rPr>
      </w:pPr>
      <w:r w:rsidRPr="00793129">
        <w:rPr>
          <w:sz w:val="18"/>
          <w:szCs w:val="18"/>
        </w:rPr>
        <w:t>5. Контроль за исполнением настоящего постановления возложить на главу администрации Мошковского сельсовета Гнивковского И.Б.</w:t>
      </w:r>
    </w:p>
    <w:p w:rsidR="00DF1563" w:rsidRPr="00793129" w:rsidRDefault="00DF1563" w:rsidP="00DF1563">
      <w:pPr>
        <w:autoSpaceDE w:val="0"/>
        <w:autoSpaceDN w:val="0"/>
        <w:adjustRightInd w:val="0"/>
        <w:jc w:val="both"/>
        <w:rPr>
          <w:sz w:val="18"/>
          <w:szCs w:val="18"/>
        </w:rPr>
      </w:pPr>
      <w:r w:rsidRPr="00793129">
        <w:rPr>
          <w:sz w:val="18"/>
          <w:szCs w:val="18"/>
        </w:rPr>
        <w:t>Глава администрации</w:t>
      </w:r>
    </w:p>
    <w:p w:rsidR="00DF1563" w:rsidRDefault="00DF1563" w:rsidP="00DF1563">
      <w:pPr>
        <w:jc w:val="both"/>
        <w:rPr>
          <w:sz w:val="18"/>
          <w:szCs w:val="18"/>
        </w:rPr>
      </w:pPr>
      <w:r w:rsidRPr="00793129">
        <w:rPr>
          <w:sz w:val="18"/>
          <w:szCs w:val="18"/>
        </w:rPr>
        <w:t xml:space="preserve">Мошковского сельсовета                                                                      И.Б. Гнивковский          </w:t>
      </w:r>
    </w:p>
    <w:p w:rsidR="00DF1563" w:rsidRPr="00793129" w:rsidRDefault="00DF1563" w:rsidP="00DF1563">
      <w:pPr>
        <w:jc w:val="both"/>
        <w:rPr>
          <w:sz w:val="18"/>
          <w:szCs w:val="18"/>
        </w:rPr>
      </w:pPr>
    </w:p>
    <w:p w:rsidR="00DF1563" w:rsidRPr="00793129" w:rsidRDefault="00DF1563" w:rsidP="00DF1563">
      <w:pPr>
        <w:autoSpaceDE w:val="0"/>
        <w:autoSpaceDN w:val="0"/>
        <w:adjustRightInd w:val="0"/>
        <w:jc w:val="center"/>
        <w:rPr>
          <w:sz w:val="18"/>
          <w:szCs w:val="18"/>
        </w:rPr>
      </w:pPr>
      <w:r w:rsidRPr="00793129">
        <w:rPr>
          <w:sz w:val="18"/>
          <w:szCs w:val="18"/>
        </w:rPr>
        <w:t>Приложение № 1</w:t>
      </w:r>
      <w:r>
        <w:rPr>
          <w:sz w:val="18"/>
          <w:szCs w:val="18"/>
        </w:rPr>
        <w:t xml:space="preserve"> </w:t>
      </w:r>
      <w:r w:rsidRPr="00793129">
        <w:rPr>
          <w:sz w:val="18"/>
          <w:szCs w:val="18"/>
        </w:rPr>
        <w:t>к постановлению администрации</w:t>
      </w:r>
      <w:r>
        <w:rPr>
          <w:sz w:val="18"/>
          <w:szCs w:val="18"/>
        </w:rPr>
        <w:t xml:space="preserve"> </w:t>
      </w:r>
      <w:r w:rsidRPr="00793129">
        <w:rPr>
          <w:sz w:val="18"/>
          <w:szCs w:val="18"/>
        </w:rPr>
        <w:t>Мошковского сельсовета</w:t>
      </w:r>
      <w:r>
        <w:rPr>
          <w:sz w:val="18"/>
          <w:szCs w:val="18"/>
        </w:rPr>
        <w:t xml:space="preserve"> </w:t>
      </w:r>
      <w:r w:rsidRPr="00793129">
        <w:rPr>
          <w:sz w:val="18"/>
          <w:szCs w:val="18"/>
        </w:rPr>
        <w:t>от 20.12.2019 № 138</w:t>
      </w:r>
    </w:p>
    <w:p w:rsidR="00DF1563" w:rsidRDefault="00DF1563" w:rsidP="00DF1563">
      <w:pPr>
        <w:autoSpaceDE w:val="0"/>
        <w:autoSpaceDN w:val="0"/>
        <w:adjustRightInd w:val="0"/>
        <w:jc w:val="center"/>
        <w:rPr>
          <w:sz w:val="18"/>
          <w:szCs w:val="18"/>
        </w:rPr>
      </w:pPr>
    </w:p>
    <w:p w:rsidR="00DF1563" w:rsidRPr="00793129" w:rsidRDefault="00DF1563" w:rsidP="00DF1563">
      <w:pPr>
        <w:autoSpaceDE w:val="0"/>
        <w:autoSpaceDN w:val="0"/>
        <w:adjustRightInd w:val="0"/>
        <w:jc w:val="center"/>
        <w:rPr>
          <w:b/>
          <w:sz w:val="18"/>
          <w:szCs w:val="18"/>
        </w:rPr>
      </w:pPr>
      <w:r w:rsidRPr="00793129">
        <w:rPr>
          <w:sz w:val="18"/>
          <w:szCs w:val="18"/>
        </w:rPr>
        <w:t>Приложение № 2</w:t>
      </w:r>
      <w:r>
        <w:rPr>
          <w:sz w:val="18"/>
          <w:szCs w:val="18"/>
        </w:rPr>
        <w:t xml:space="preserve"> </w:t>
      </w:r>
      <w:r w:rsidRPr="00793129">
        <w:rPr>
          <w:sz w:val="18"/>
          <w:szCs w:val="18"/>
        </w:rPr>
        <w:t>к муниципальной программе</w:t>
      </w:r>
    </w:p>
    <w:p w:rsidR="00DF1563" w:rsidRPr="00793129" w:rsidRDefault="00DF1563" w:rsidP="00DF1563">
      <w:pPr>
        <w:jc w:val="center"/>
        <w:rPr>
          <w:b/>
          <w:spacing w:val="20"/>
          <w:sz w:val="18"/>
          <w:szCs w:val="18"/>
        </w:rPr>
      </w:pPr>
      <w:r>
        <w:rPr>
          <w:bCs/>
          <w:color w:val="000000"/>
          <w:sz w:val="18"/>
          <w:szCs w:val="18"/>
        </w:rPr>
        <w:t xml:space="preserve">Ресурсное обеспечение </w:t>
      </w:r>
      <w:r w:rsidRPr="00793129">
        <w:rPr>
          <w:sz w:val="18"/>
          <w:szCs w:val="18"/>
        </w:rPr>
        <w:t xml:space="preserve">реализации муниципальной программы Мошковского сельсовета </w:t>
      </w:r>
      <w:r w:rsidRPr="00793129">
        <w:rPr>
          <w:spacing w:val="-2"/>
          <w:sz w:val="18"/>
          <w:szCs w:val="18"/>
        </w:rPr>
        <w:t>Бековского района Пензенской области</w:t>
      </w:r>
      <w:r w:rsidRPr="00793129">
        <w:rPr>
          <w:spacing w:val="20"/>
          <w:sz w:val="18"/>
          <w:szCs w:val="18"/>
        </w:rPr>
        <w:t xml:space="preserve"> «</w:t>
      </w:r>
      <w:r w:rsidRPr="00793129">
        <w:rPr>
          <w:spacing w:val="-2"/>
          <w:sz w:val="18"/>
          <w:szCs w:val="18"/>
        </w:rPr>
        <w:t>Организация муниципального управления в Мошковском сельсовете Бековского района Пензенской области</w:t>
      </w:r>
      <w:r w:rsidRPr="00793129">
        <w:rPr>
          <w:spacing w:val="20"/>
          <w:sz w:val="18"/>
          <w:szCs w:val="18"/>
        </w:rPr>
        <w:t>»</w:t>
      </w:r>
      <w:r w:rsidRPr="00793129">
        <w:rPr>
          <w:sz w:val="18"/>
          <w:szCs w:val="18"/>
        </w:rPr>
        <w:t xml:space="preserve"> за счет </w:t>
      </w:r>
      <w:r w:rsidRPr="00793129">
        <w:rPr>
          <w:bCs/>
          <w:sz w:val="18"/>
          <w:szCs w:val="18"/>
        </w:rPr>
        <w:t>всех источников финансирования</w:t>
      </w:r>
    </w:p>
    <w:p w:rsidR="00DF1563" w:rsidRPr="00793129" w:rsidRDefault="00DF1563" w:rsidP="00DF1563">
      <w:pPr>
        <w:rPr>
          <w:color w:val="000000"/>
          <w:sz w:val="18"/>
          <w:szCs w:val="18"/>
        </w:rPr>
      </w:pPr>
    </w:p>
    <w:tbl>
      <w:tblPr>
        <w:tblW w:w="104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39"/>
        <w:gridCol w:w="926"/>
        <w:gridCol w:w="1822"/>
        <w:gridCol w:w="2028"/>
        <w:gridCol w:w="892"/>
        <w:gridCol w:w="893"/>
        <w:gridCol w:w="892"/>
        <w:gridCol w:w="893"/>
        <w:gridCol w:w="892"/>
        <w:gridCol w:w="893"/>
      </w:tblGrid>
      <w:tr w:rsidR="00DF1563" w:rsidRPr="00793129" w:rsidTr="001E0FE4">
        <w:trPr>
          <w:trHeight w:val="364"/>
          <w:jc w:val="center"/>
        </w:trPr>
        <w:tc>
          <w:tcPr>
            <w:tcW w:w="339" w:type="dxa"/>
            <w:tcBorders>
              <w:bottom w:val="nil"/>
            </w:tcBorders>
          </w:tcPr>
          <w:p w:rsidR="00DF1563" w:rsidRPr="00793129" w:rsidRDefault="00DF1563" w:rsidP="001E0FE4">
            <w:pPr>
              <w:jc w:val="center"/>
              <w:rPr>
                <w:color w:val="000000"/>
                <w:sz w:val="18"/>
                <w:szCs w:val="18"/>
              </w:rPr>
            </w:pPr>
            <w:r w:rsidRPr="00793129">
              <w:rPr>
                <w:color w:val="000000"/>
                <w:sz w:val="18"/>
                <w:szCs w:val="18"/>
              </w:rPr>
              <w:t>№ п/п</w:t>
            </w:r>
          </w:p>
        </w:tc>
        <w:tc>
          <w:tcPr>
            <w:tcW w:w="926" w:type="dxa"/>
            <w:tcBorders>
              <w:bottom w:val="nil"/>
            </w:tcBorders>
          </w:tcPr>
          <w:p w:rsidR="00DF1563" w:rsidRPr="00793129" w:rsidRDefault="00DF1563" w:rsidP="001E0FE4">
            <w:pPr>
              <w:jc w:val="center"/>
              <w:rPr>
                <w:color w:val="000000"/>
                <w:sz w:val="18"/>
                <w:szCs w:val="18"/>
              </w:rPr>
            </w:pPr>
            <w:r w:rsidRPr="00793129">
              <w:rPr>
                <w:color w:val="000000"/>
                <w:sz w:val="18"/>
                <w:szCs w:val="18"/>
              </w:rPr>
              <w:t>Статус</w:t>
            </w:r>
          </w:p>
        </w:tc>
        <w:tc>
          <w:tcPr>
            <w:tcW w:w="1822" w:type="dxa"/>
            <w:vMerge w:val="restart"/>
          </w:tcPr>
          <w:p w:rsidR="00DF1563" w:rsidRPr="00793129" w:rsidRDefault="00DF1563" w:rsidP="001E0FE4">
            <w:pPr>
              <w:jc w:val="center"/>
              <w:rPr>
                <w:color w:val="000000"/>
                <w:sz w:val="18"/>
                <w:szCs w:val="18"/>
              </w:rPr>
            </w:pPr>
            <w:r w:rsidRPr="00793129">
              <w:rPr>
                <w:bCs/>
                <w:color w:val="000000"/>
                <w:sz w:val="18"/>
                <w:szCs w:val="18"/>
              </w:rPr>
              <w:t>Наименование муниципальной программы, подпрограммы, основных мероприятий</w:t>
            </w:r>
          </w:p>
        </w:tc>
        <w:tc>
          <w:tcPr>
            <w:tcW w:w="2028" w:type="dxa"/>
          </w:tcPr>
          <w:p w:rsidR="00DF1563" w:rsidRPr="00793129" w:rsidRDefault="00DF1563" w:rsidP="001E0FE4">
            <w:pPr>
              <w:jc w:val="center"/>
              <w:rPr>
                <w:color w:val="000000"/>
                <w:sz w:val="18"/>
                <w:szCs w:val="18"/>
              </w:rPr>
            </w:pPr>
            <w:r w:rsidRPr="00793129">
              <w:rPr>
                <w:color w:val="000000"/>
                <w:sz w:val="18"/>
                <w:szCs w:val="18"/>
              </w:rPr>
              <w:t>Источник финансирования</w:t>
            </w:r>
          </w:p>
        </w:tc>
        <w:tc>
          <w:tcPr>
            <w:tcW w:w="5355" w:type="dxa"/>
            <w:gridSpan w:val="6"/>
          </w:tcPr>
          <w:p w:rsidR="00DF1563" w:rsidRPr="00793129" w:rsidRDefault="00DF1563" w:rsidP="001E0FE4">
            <w:pPr>
              <w:jc w:val="center"/>
              <w:rPr>
                <w:color w:val="000000"/>
                <w:sz w:val="18"/>
                <w:szCs w:val="18"/>
              </w:rPr>
            </w:pPr>
            <w:r w:rsidRPr="00793129">
              <w:rPr>
                <w:color w:val="000000"/>
                <w:sz w:val="18"/>
                <w:szCs w:val="18"/>
              </w:rPr>
              <w:t>Оценка расходов, тыс. рублей</w:t>
            </w:r>
          </w:p>
        </w:tc>
      </w:tr>
      <w:tr w:rsidR="00DF1563" w:rsidRPr="00793129" w:rsidTr="001E0FE4">
        <w:trPr>
          <w:trHeight w:val="395"/>
          <w:jc w:val="center"/>
        </w:trPr>
        <w:tc>
          <w:tcPr>
            <w:tcW w:w="339" w:type="dxa"/>
            <w:tcBorders>
              <w:top w:val="nil"/>
            </w:tcBorders>
          </w:tcPr>
          <w:p w:rsidR="00DF1563" w:rsidRPr="00793129" w:rsidRDefault="00DF1563" w:rsidP="001E0FE4">
            <w:pPr>
              <w:jc w:val="center"/>
              <w:rPr>
                <w:color w:val="000000"/>
                <w:sz w:val="18"/>
                <w:szCs w:val="18"/>
              </w:rPr>
            </w:pPr>
          </w:p>
        </w:tc>
        <w:tc>
          <w:tcPr>
            <w:tcW w:w="926" w:type="dxa"/>
            <w:tcBorders>
              <w:top w:val="nil"/>
            </w:tcBorders>
          </w:tcPr>
          <w:p w:rsidR="00DF1563" w:rsidRPr="00793129" w:rsidRDefault="00DF1563" w:rsidP="001E0FE4">
            <w:pPr>
              <w:jc w:val="center"/>
              <w:rPr>
                <w:color w:val="000000"/>
                <w:sz w:val="18"/>
                <w:szCs w:val="18"/>
              </w:rPr>
            </w:pPr>
          </w:p>
        </w:tc>
        <w:tc>
          <w:tcPr>
            <w:tcW w:w="1822" w:type="dxa"/>
            <w:vMerge/>
          </w:tcPr>
          <w:p w:rsidR="00DF1563" w:rsidRPr="00793129" w:rsidRDefault="00DF1563" w:rsidP="001E0FE4">
            <w:pPr>
              <w:jc w:val="center"/>
              <w:rPr>
                <w:color w:val="000000"/>
                <w:sz w:val="18"/>
                <w:szCs w:val="18"/>
              </w:rPr>
            </w:pPr>
          </w:p>
        </w:tc>
        <w:tc>
          <w:tcPr>
            <w:tcW w:w="2028" w:type="dxa"/>
          </w:tcPr>
          <w:p w:rsidR="00DF1563" w:rsidRPr="00793129" w:rsidRDefault="00DF1563" w:rsidP="001E0FE4">
            <w:pPr>
              <w:jc w:val="center"/>
              <w:rPr>
                <w:color w:val="000000"/>
                <w:sz w:val="18"/>
                <w:szCs w:val="18"/>
              </w:rPr>
            </w:pPr>
          </w:p>
        </w:tc>
        <w:tc>
          <w:tcPr>
            <w:tcW w:w="892" w:type="dxa"/>
          </w:tcPr>
          <w:p w:rsidR="00DF1563" w:rsidRPr="00793129" w:rsidRDefault="00DF1563" w:rsidP="001E0FE4">
            <w:pPr>
              <w:jc w:val="center"/>
              <w:rPr>
                <w:bCs/>
                <w:sz w:val="18"/>
                <w:szCs w:val="18"/>
              </w:rPr>
            </w:pPr>
            <w:r w:rsidRPr="00793129">
              <w:rPr>
                <w:bCs/>
                <w:sz w:val="18"/>
                <w:szCs w:val="18"/>
              </w:rPr>
              <w:t>2019 год</w:t>
            </w:r>
          </w:p>
        </w:tc>
        <w:tc>
          <w:tcPr>
            <w:tcW w:w="893" w:type="dxa"/>
          </w:tcPr>
          <w:p w:rsidR="00DF1563" w:rsidRPr="00793129" w:rsidRDefault="00DF1563" w:rsidP="001E0FE4">
            <w:pPr>
              <w:jc w:val="center"/>
              <w:rPr>
                <w:bCs/>
                <w:sz w:val="18"/>
                <w:szCs w:val="18"/>
              </w:rPr>
            </w:pPr>
            <w:r w:rsidRPr="00793129">
              <w:rPr>
                <w:bCs/>
                <w:sz w:val="18"/>
                <w:szCs w:val="18"/>
              </w:rPr>
              <w:t>2020 год</w:t>
            </w:r>
          </w:p>
        </w:tc>
        <w:tc>
          <w:tcPr>
            <w:tcW w:w="892" w:type="dxa"/>
          </w:tcPr>
          <w:p w:rsidR="00DF1563" w:rsidRPr="00793129" w:rsidRDefault="00DF1563" w:rsidP="001E0FE4">
            <w:pPr>
              <w:jc w:val="center"/>
              <w:rPr>
                <w:bCs/>
                <w:sz w:val="18"/>
                <w:szCs w:val="18"/>
              </w:rPr>
            </w:pPr>
            <w:r w:rsidRPr="00793129">
              <w:rPr>
                <w:bCs/>
                <w:sz w:val="18"/>
                <w:szCs w:val="18"/>
              </w:rPr>
              <w:t>2021 год</w:t>
            </w:r>
          </w:p>
        </w:tc>
        <w:tc>
          <w:tcPr>
            <w:tcW w:w="893" w:type="dxa"/>
          </w:tcPr>
          <w:p w:rsidR="00DF1563" w:rsidRPr="00793129" w:rsidRDefault="00DF1563" w:rsidP="001E0FE4">
            <w:pPr>
              <w:jc w:val="center"/>
              <w:rPr>
                <w:bCs/>
                <w:sz w:val="18"/>
                <w:szCs w:val="18"/>
              </w:rPr>
            </w:pPr>
            <w:r w:rsidRPr="00793129">
              <w:rPr>
                <w:bCs/>
                <w:sz w:val="18"/>
                <w:szCs w:val="18"/>
              </w:rPr>
              <w:t>2022 год</w:t>
            </w:r>
          </w:p>
        </w:tc>
        <w:tc>
          <w:tcPr>
            <w:tcW w:w="892" w:type="dxa"/>
          </w:tcPr>
          <w:p w:rsidR="00DF1563" w:rsidRPr="00793129" w:rsidRDefault="00DF1563" w:rsidP="001E0FE4">
            <w:pPr>
              <w:jc w:val="center"/>
              <w:rPr>
                <w:bCs/>
                <w:sz w:val="18"/>
                <w:szCs w:val="18"/>
              </w:rPr>
            </w:pPr>
            <w:r w:rsidRPr="00793129">
              <w:rPr>
                <w:bCs/>
                <w:sz w:val="18"/>
                <w:szCs w:val="18"/>
              </w:rPr>
              <w:t>2023 год</w:t>
            </w:r>
          </w:p>
        </w:tc>
        <w:tc>
          <w:tcPr>
            <w:tcW w:w="893" w:type="dxa"/>
          </w:tcPr>
          <w:p w:rsidR="00DF1563" w:rsidRPr="00793129" w:rsidRDefault="00DF1563" w:rsidP="001E0FE4">
            <w:pPr>
              <w:jc w:val="center"/>
              <w:rPr>
                <w:bCs/>
                <w:sz w:val="18"/>
                <w:szCs w:val="18"/>
              </w:rPr>
            </w:pPr>
            <w:r w:rsidRPr="00793129">
              <w:rPr>
                <w:bCs/>
                <w:sz w:val="18"/>
                <w:szCs w:val="18"/>
              </w:rPr>
              <w:t>2024 год</w:t>
            </w:r>
          </w:p>
        </w:tc>
      </w:tr>
      <w:tr w:rsidR="00DF1563" w:rsidRPr="00793129" w:rsidTr="001E0FE4">
        <w:trPr>
          <w:tblHeader/>
          <w:jc w:val="center"/>
        </w:trPr>
        <w:tc>
          <w:tcPr>
            <w:tcW w:w="339" w:type="dxa"/>
          </w:tcPr>
          <w:p w:rsidR="00DF1563" w:rsidRPr="00793129" w:rsidRDefault="00DF1563" w:rsidP="001E0FE4">
            <w:pPr>
              <w:jc w:val="center"/>
              <w:rPr>
                <w:color w:val="000000"/>
                <w:sz w:val="18"/>
                <w:szCs w:val="18"/>
              </w:rPr>
            </w:pPr>
            <w:r w:rsidRPr="00793129">
              <w:rPr>
                <w:color w:val="000000"/>
                <w:sz w:val="18"/>
                <w:szCs w:val="18"/>
              </w:rPr>
              <w:t>1</w:t>
            </w:r>
          </w:p>
        </w:tc>
        <w:tc>
          <w:tcPr>
            <w:tcW w:w="926" w:type="dxa"/>
          </w:tcPr>
          <w:p w:rsidR="00DF1563" w:rsidRPr="00793129" w:rsidRDefault="00DF1563" w:rsidP="001E0FE4">
            <w:pPr>
              <w:jc w:val="center"/>
              <w:rPr>
                <w:color w:val="000000"/>
                <w:sz w:val="18"/>
                <w:szCs w:val="18"/>
              </w:rPr>
            </w:pPr>
            <w:r w:rsidRPr="00793129">
              <w:rPr>
                <w:color w:val="000000"/>
                <w:sz w:val="18"/>
                <w:szCs w:val="18"/>
              </w:rPr>
              <w:t>2</w:t>
            </w:r>
          </w:p>
        </w:tc>
        <w:tc>
          <w:tcPr>
            <w:tcW w:w="1822" w:type="dxa"/>
          </w:tcPr>
          <w:p w:rsidR="00DF1563" w:rsidRPr="00793129" w:rsidRDefault="00DF1563" w:rsidP="001E0FE4">
            <w:pPr>
              <w:jc w:val="center"/>
              <w:rPr>
                <w:color w:val="000000"/>
                <w:sz w:val="18"/>
                <w:szCs w:val="18"/>
              </w:rPr>
            </w:pPr>
            <w:r w:rsidRPr="00793129">
              <w:rPr>
                <w:color w:val="000000"/>
                <w:sz w:val="18"/>
                <w:szCs w:val="18"/>
              </w:rPr>
              <w:t>3</w:t>
            </w:r>
          </w:p>
        </w:tc>
        <w:tc>
          <w:tcPr>
            <w:tcW w:w="2028" w:type="dxa"/>
          </w:tcPr>
          <w:p w:rsidR="00DF1563" w:rsidRPr="00793129" w:rsidRDefault="00DF1563" w:rsidP="001E0FE4">
            <w:pPr>
              <w:jc w:val="center"/>
              <w:rPr>
                <w:color w:val="000000"/>
                <w:sz w:val="18"/>
                <w:szCs w:val="18"/>
              </w:rPr>
            </w:pPr>
            <w:r w:rsidRPr="00793129">
              <w:rPr>
                <w:color w:val="000000"/>
                <w:sz w:val="18"/>
                <w:szCs w:val="18"/>
              </w:rPr>
              <w:t>4</w:t>
            </w:r>
          </w:p>
        </w:tc>
        <w:tc>
          <w:tcPr>
            <w:tcW w:w="892" w:type="dxa"/>
          </w:tcPr>
          <w:p w:rsidR="00DF1563" w:rsidRPr="00793129" w:rsidRDefault="00DF1563" w:rsidP="001E0FE4">
            <w:pPr>
              <w:jc w:val="center"/>
              <w:rPr>
                <w:color w:val="000000"/>
                <w:sz w:val="18"/>
                <w:szCs w:val="18"/>
              </w:rPr>
            </w:pPr>
            <w:r w:rsidRPr="00793129">
              <w:rPr>
                <w:color w:val="000000"/>
                <w:sz w:val="18"/>
                <w:szCs w:val="18"/>
              </w:rPr>
              <w:t>5</w:t>
            </w:r>
          </w:p>
        </w:tc>
        <w:tc>
          <w:tcPr>
            <w:tcW w:w="893" w:type="dxa"/>
          </w:tcPr>
          <w:p w:rsidR="00DF1563" w:rsidRPr="00793129" w:rsidRDefault="00DF1563" w:rsidP="001E0FE4">
            <w:pPr>
              <w:jc w:val="center"/>
              <w:rPr>
                <w:color w:val="000000"/>
                <w:sz w:val="18"/>
                <w:szCs w:val="18"/>
              </w:rPr>
            </w:pPr>
            <w:r w:rsidRPr="00793129">
              <w:rPr>
                <w:color w:val="000000"/>
                <w:sz w:val="18"/>
                <w:szCs w:val="18"/>
              </w:rPr>
              <w:t>6</w:t>
            </w:r>
          </w:p>
        </w:tc>
        <w:tc>
          <w:tcPr>
            <w:tcW w:w="892" w:type="dxa"/>
          </w:tcPr>
          <w:p w:rsidR="00DF1563" w:rsidRPr="00793129" w:rsidRDefault="00DF1563" w:rsidP="001E0FE4">
            <w:pPr>
              <w:jc w:val="center"/>
              <w:rPr>
                <w:color w:val="000000"/>
                <w:sz w:val="18"/>
                <w:szCs w:val="18"/>
              </w:rPr>
            </w:pPr>
            <w:r w:rsidRPr="00793129">
              <w:rPr>
                <w:color w:val="000000"/>
                <w:sz w:val="18"/>
                <w:szCs w:val="18"/>
              </w:rPr>
              <w:t>7</w:t>
            </w:r>
          </w:p>
        </w:tc>
        <w:tc>
          <w:tcPr>
            <w:tcW w:w="893" w:type="dxa"/>
          </w:tcPr>
          <w:p w:rsidR="00DF1563" w:rsidRPr="00793129" w:rsidRDefault="00DF1563" w:rsidP="001E0FE4">
            <w:pPr>
              <w:jc w:val="center"/>
              <w:rPr>
                <w:color w:val="000000"/>
                <w:sz w:val="18"/>
                <w:szCs w:val="18"/>
              </w:rPr>
            </w:pPr>
            <w:r w:rsidRPr="00793129">
              <w:rPr>
                <w:color w:val="000000"/>
                <w:sz w:val="18"/>
                <w:szCs w:val="18"/>
              </w:rPr>
              <w:t>8</w:t>
            </w:r>
          </w:p>
        </w:tc>
        <w:tc>
          <w:tcPr>
            <w:tcW w:w="892" w:type="dxa"/>
          </w:tcPr>
          <w:p w:rsidR="00DF1563" w:rsidRPr="00793129" w:rsidRDefault="00DF1563" w:rsidP="001E0FE4">
            <w:pPr>
              <w:jc w:val="center"/>
              <w:rPr>
                <w:color w:val="000000"/>
                <w:sz w:val="18"/>
                <w:szCs w:val="18"/>
              </w:rPr>
            </w:pPr>
            <w:r w:rsidRPr="00793129">
              <w:rPr>
                <w:color w:val="000000"/>
                <w:sz w:val="18"/>
                <w:szCs w:val="18"/>
              </w:rPr>
              <w:t>9</w:t>
            </w:r>
          </w:p>
        </w:tc>
        <w:tc>
          <w:tcPr>
            <w:tcW w:w="893" w:type="dxa"/>
          </w:tcPr>
          <w:p w:rsidR="00DF1563" w:rsidRPr="00793129" w:rsidRDefault="00DF1563" w:rsidP="001E0FE4">
            <w:pPr>
              <w:jc w:val="center"/>
              <w:rPr>
                <w:color w:val="000000"/>
                <w:sz w:val="18"/>
                <w:szCs w:val="18"/>
              </w:rPr>
            </w:pPr>
            <w:r w:rsidRPr="00793129">
              <w:rPr>
                <w:color w:val="000000"/>
                <w:sz w:val="18"/>
                <w:szCs w:val="18"/>
              </w:rPr>
              <w:t>10</w:t>
            </w:r>
          </w:p>
        </w:tc>
      </w:tr>
      <w:tr w:rsidR="00DF1563" w:rsidRPr="00793129" w:rsidTr="001E0FE4">
        <w:trPr>
          <w:trHeight w:val="125"/>
          <w:jc w:val="center"/>
        </w:trPr>
        <w:tc>
          <w:tcPr>
            <w:tcW w:w="339" w:type="dxa"/>
            <w:vMerge w:val="restart"/>
          </w:tcPr>
          <w:p w:rsidR="00DF1563" w:rsidRPr="00793129" w:rsidRDefault="00DF1563" w:rsidP="001E0FE4">
            <w:pPr>
              <w:jc w:val="center"/>
              <w:rPr>
                <w:color w:val="000000"/>
                <w:sz w:val="18"/>
                <w:szCs w:val="18"/>
              </w:rPr>
            </w:pPr>
          </w:p>
        </w:tc>
        <w:tc>
          <w:tcPr>
            <w:tcW w:w="926" w:type="dxa"/>
            <w:vMerge w:val="restart"/>
          </w:tcPr>
          <w:p w:rsidR="00DF1563" w:rsidRPr="00793129" w:rsidRDefault="00DF1563" w:rsidP="001E0FE4">
            <w:pPr>
              <w:rPr>
                <w:color w:val="000000"/>
                <w:sz w:val="18"/>
                <w:szCs w:val="18"/>
              </w:rPr>
            </w:pPr>
            <w:r w:rsidRPr="00793129">
              <w:rPr>
                <w:color w:val="000000"/>
                <w:sz w:val="18"/>
                <w:szCs w:val="18"/>
              </w:rPr>
              <w:t>Программа</w:t>
            </w:r>
          </w:p>
        </w:tc>
        <w:tc>
          <w:tcPr>
            <w:tcW w:w="1822" w:type="dxa"/>
            <w:vMerge w:val="restart"/>
          </w:tcPr>
          <w:p w:rsidR="00DF1563" w:rsidRPr="00793129" w:rsidRDefault="00DF1563" w:rsidP="001E0FE4">
            <w:pPr>
              <w:widowControl w:val="0"/>
              <w:autoSpaceDE w:val="0"/>
              <w:autoSpaceDN w:val="0"/>
              <w:adjustRightInd w:val="0"/>
              <w:rPr>
                <w:color w:val="000000"/>
                <w:sz w:val="18"/>
                <w:szCs w:val="18"/>
              </w:rPr>
            </w:pPr>
            <w:r w:rsidRPr="00793129">
              <w:rPr>
                <w:spacing w:val="-2"/>
                <w:sz w:val="18"/>
                <w:szCs w:val="18"/>
              </w:rPr>
              <w:t>Организация муниципального управления в Мошковском сельсовете Бековского района Пензенской области</w:t>
            </w:r>
          </w:p>
        </w:tc>
        <w:tc>
          <w:tcPr>
            <w:tcW w:w="2028" w:type="dxa"/>
          </w:tcPr>
          <w:p w:rsidR="00DF1563" w:rsidRPr="00793129" w:rsidRDefault="00DF1563" w:rsidP="001E0FE4">
            <w:pPr>
              <w:rPr>
                <w:color w:val="000000"/>
                <w:sz w:val="18"/>
                <w:szCs w:val="18"/>
              </w:rPr>
            </w:pPr>
            <w:r w:rsidRPr="00793129">
              <w:rPr>
                <w:color w:val="000000"/>
                <w:sz w:val="18"/>
                <w:szCs w:val="18"/>
              </w:rPr>
              <w:t>всего</w:t>
            </w:r>
          </w:p>
        </w:tc>
        <w:tc>
          <w:tcPr>
            <w:tcW w:w="892" w:type="dxa"/>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1678,045</w:t>
            </w:r>
          </w:p>
        </w:tc>
        <w:tc>
          <w:tcPr>
            <w:tcW w:w="893" w:type="dxa"/>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1056,130</w:t>
            </w:r>
          </w:p>
        </w:tc>
        <w:tc>
          <w:tcPr>
            <w:tcW w:w="892" w:type="dxa"/>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1289,180</w:t>
            </w:r>
          </w:p>
        </w:tc>
        <w:tc>
          <w:tcPr>
            <w:tcW w:w="893" w:type="dxa"/>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1288,660</w:t>
            </w:r>
          </w:p>
        </w:tc>
        <w:tc>
          <w:tcPr>
            <w:tcW w:w="892" w:type="dxa"/>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1288,660</w:t>
            </w:r>
          </w:p>
        </w:tc>
        <w:tc>
          <w:tcPr>
            <w:tcW w:w="893" w:type="dxa"/>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1288,660</w:t>
            </w:r>
          </w:p>
        </w:tc>
      </w:tr>
      <w:tr w:rsidR="00DF1563" w:rsidRPr="00793129" w:rsidTr="001E0FE4">
        <w:trPr>
          <w:jc w:val="center"/>
        </w:trPr>
        <w:tc>
          <w:tcPr>
            <w:tcW w:w="339" w:type="dxa"/>
            <w:vMerge/>
          </w:tcPr>
          <w:p w:rsidR="00DF1563" w:rsidRPr="00793129" w:rsidRDefault="00DF1563" w:rsidP="001E0FE4">
            <w:pPr>
              <w:jc w:val="cente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jc w:val="center"/>
              <w:rPr>
                <w:color w:val="000000"/>
                <w:sz w:val="18"/>
                <w:szCs w:val="18"/>
              </w:rPr>
            </w:pPr>
          </w:p>
        </w:tc>
        <w:tc>
          <w:tcPr>
            <w:tcW w:w="2028" w:type="dxa"/>
          </w:tcPr>
          <w:p w:rsidR="00DF1563" w:rsidRPr="00793129" w:rsidRDefault="00DF1563" w:rsidP="001E0FE4">
            <w:pPr>
              <w:rPr>
                <w:color w:val="000000"/>
                <w:sz w:val="18"/>
                <w:szCs w:val="18"/>
              </w:rPr>
            </w:pPr>
            <w:r w:rsidRPr="00793129">
              <w:rPr>
                <w:color w:val="000000"/>
                <w:sz w:val="18"/>
                <w:szCs w:val="18"/>
              </w:rPr>
              <w:t xml:space="preserve">бюджет Мошковского сельсовета Бековского района Пензенской области </w:t>
            </w:r>
          </w:p>
        </w:tc>
        <w:tc>
          <w:tcPr>
            <w:tcW w:w="892" w:type="dxa"/>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1678,045</w:t>
            </w:r>
          </w:p>
        </w:tc>
        <w:tc>
          <w:tcPr>
            <w:tcW w:w="893" w:type="dxa"/>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1056,130</w:t>
            </w:r>
          </w:p>
        </w:tc>
        <w:tc>
          <w:tcPr>
            <w:tcW w:w="892" w:type="dxa"/>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1289,180</w:t>
            </w:r>
          </w:p>
        </w:tc>
        <w:tc>
          <w:tcPr>
            <w:tcW w:w="893" w:type="dxa"/>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1288,660</w:t>
            </w:r>
          </w:p>
        </w:tc>
        <w:tc>
          <w:tcPr>
            <w:tcW w:w="892" w:type="dxa"/>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1288,660</w:t>
            </w:r>
          </w:p>
        </w:tc>
        <w:tc>
          <w:tcPr>
            <w:tcW w:w="893" w:type="dxa"/>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1288,660</w:t>
            </w:r>
          </w:p>
        </w:tc>
      </w:tr>
      <w:tr w:rsidR="00DF1563" w:rsidRPr="00793129" w:rsidTr="001E0FE4">
        <w:trPr>
          <w:jc w:val="center"/>
        </w:trPr>
        <w:tc>
          <w:tcPr>
            <w:tcW w:w="339" w:type="dxa"/>
            <w:vMerge/>
          </w:tcPr>
          <w:p w:rsidR="00DF1563" w:rsidRPr="00793129" w:rsidRDefault="00DF1563" w:rsidP="001E0FE4">
            <w:pPr>
              <w:jc w:val="cente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jc w:val="center"/>
              <w:rPr>
                <w:color w:val="000000"/>
                <w:sz w:val="18"/>
                <w:szCs w:val="18"/>
              </w:rPr>
            </w:pPr>
          </w:p>
        </w:tc>
        <w:tc>
          <w:tcPr>
            <w:tcW w:w="2028" w:type="dxa"/>
          </w:tcPr>
          <w:p w:rsidR="00DF1563" w:rsidRPr="00793129" w:rsidRDefault="00DF1563" w:rsidP="001E0FE4">
            <w:pPr>
              <w:autoSpaceDE w:val="0"/>
              <w:autoSpaceDN w:val="0"/>
              <w:adjustRightInd w:val="0"/>
              <w:rPr>
                <w:sz w:val="18"/>
                <w:szCs w:val="18"/>
              </w:rPr>
            </w:pPr>
            <w:r w:rsidRPr="00793129">
              <w:rPr>
                <w:sz w:val="18"/>
                <w:szCs w:val="18"/>
              </w:rPr>
              <w:t>в том числе межбюджетные трансферты:</w:t>
            </w:r>
          </w:p>
          <w:p w:rsidR="00DF1563" w:rsidRPr="00793129" w:rsidRDefault="00DF1563" w:rsidP="001E0FE4">
            <w:pPr>
              <w:autoSpaceDE w:val="0"/>
              <w:autoSpaceDN w:val="0"/>
              <w:adjustRightInd w:val="0"/>
              <w:rPr>
                <w:sz w:val="18"/>
                <w:szCs w:val="18"/>
              </w:rPr>
            </w:pPr>
            <w:r w:rsidRPr="00793129">
              <w:rPr>
                <w:sz w:val="18"/>
                <w:szCs w:val="18"/>
              </w:rPr>
              <w:t>- из федерального бюджета</w:t>
            </w:r>
          </w:p>
          <w:p w:rsidR="00DF1563" w:rsidRPr="00793129" w:rsidRDefault="00DF1563" w:rsidP="001E0FE4">
            <w:pPr>
              <w:rPr>
                <w:color w:val="000000"/>
                <w:sz w:val="18"/>
                <w:szCs w:val="18"/>
              </w:rPr>
            </w:pPr>
            <w:r w:rsidRPr="00793129">
              <w:rPr>
                <w:sz w:val="18"/>
                <w:szCs w:val="18"/>
              </w:rPr>
              <w:t>- из бюджета Пензенской области</w:t>
            </w:r>
          </w:p>
        </w:tc>
        <w:tc>
          <w:tcPr>
            <w:tcW w:w="892" w:type="dxa"/>
            <w:shd w:val="clear" w:color="auto" w:fill="auto"/>
          </w:tcPr>
          <w:p w:rsidR="00DF1563" w:rsidRPr="00793129" w:rsidRDefault="00DF1563" w:rsidP="001E0FE4">
            <w:pPr>
              <w:jc w:val="center"/>
              <w:rPr>
                <w:sz w:val="18"/>
                <w:szCs w:val="18"/>
              </w:rPr>
            </w:pPr>
          </w:p>
        </w:tc>
        <w:tc>
          <w:tcPr>
            <w:tcW w:w="893" w:type="dxa"/>
            <w:shd w:val="clear" w:color="auto" w:fill="auto"/>
          </w:tcPr>
          <w:p w:rsidR="00DF1563" w:rsidRPr="00793129" w:rsidRDefault="00DF1563" w:rsidP="001E0FE4">
            <w:pPr>
              <w:jc w:val="center"/>
              <w:rPr>
                <w:sz w:val="18"/>
                <w:szCs w:val="18"/>
              </w:rPr>
            </w:pPr>
          </w:p>
        </w:tc>
        <w:tc>
          <w:tcPr>
            <w:tcW w:w="892" w:type="dxa"/>
            <w:shd w:val="clear" w:color="auto" w:fill="auto"/>
          </w:tcPr>
          <w:p w:rsidR="00DF1563" w:rsidRPr="00793129" w:rsidRDefault="00DF1563" w:rsidP="001E0FE4">
            <w:pPr>
              <w:jc w:val="center"/>
              <w:rPr>
                <w:sz w:val="18"/>
                <w:szCs w:val="18"/>
              </w:rPr>
            </w:pPr>
          </w:p>
        </w:tc>
        <w:tc>
          <w:tcPr>
            <w:tcW w:w="893" w:type="dxa"/>
            <w:shd w:val="clear" w:color="auto" w:fill="auto"/>
          </w:tcPr>
          <w:p w:rsidR="00DF1563" w:rsidRPr="00793129" w:rsidRDefault="00DF1563" w:rsidP="001E0FE4">
            <w:pPr>
              <w:jc w:val="center"/>
              <w:rPr>
                <w:sz w:val="18"/>
                <w:szCs w:val="18"/>
              </w:rPr>
            </w:pPr>
          </w:p>
        </w:tc>
        <w:tc>
          <w:tcPr>
            <w:tcW w:w="892" w:type="dxa"/>
            <w:shd w:val="clear" w:color="auto" w:fill="auto"/>
          </w:tcPr>
          <w:p w:rsidR="00DF1563" w:rsidRPr="00793129" w:rsidRDefault="00DF1563" w:rsidP="001E0FE4">
            <w:pPr>
              <w:jc w:val="center"/>
              <w:rPr>
                <w:sz w:val="18"/>
                <w:szCs w:val="18"/>
              </w:rPr>
            </w:pPr>
          </w:p>
        </w:tc>
        <w:tc>
          <w:tcPr>
            <w:tcW w:w="893" w:type="dxa"/>
            <w:shd w:val="clear" w:color="auto" w:fill="auto"/>
          </w:tcPr>
          <w:p w:rsidR="00DF1563" w:rsidRPr="00793129" w:rsidRDefault="00DF1563" w:rsidP="001E0FE4">
            <w:pPr>
              <w:jc w:val="center"/>
              <w:rPr>
                <w:sz w:val="18"/>
                <w:szCs w:val="18"/>
              </w:rPr>
            </w:pPr>
          </w:p>
        </w:tc>
      </w:tr>
      <w:tr w:rsidR="00DF1563" w:rsidRPr="00793129" w:rsidTr="001E0FE4">
        <w:trPr>
          <w:trHeight w:val="323"/>
          <w:jc w:val="center"/>
        </w:trPr>
        <w:tc>
          <w:tcPr>
            <w:tcW w:w="339" w:type="dxa"/>
            <w:vMerge/>
          </w:tcPr>
          <w:p w:rsidR="00DF1563" w:rsidRPr="00793129" w:rsidRDefault="00DF1563" w:rsidP="001E0FE4">
            <w:pPr>
              <w:jc w:val="cente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jc w:val="center"/>
              <w:rPr>
                <w:color w:val="000000"/>
                <w:sz w:val="18"/>
                <w:szCs w:val="18"/>
              </w:rPr>
            </w:pPr>
          </w:p>
        </w:tc>
        <w:tc>
          <w:tcPr>
            <w:tcW w:w="2028" w:type="dxa"/>
          </w:tcPr>
          <w:p w:rsidR="00DF1563" w:rsidRPr="00793129" w:rsidRDefault="00DF1563" w:rsidP="001E0FE4">
            <w:pPr>
              <w:rPr>
                <w:color w:val="000000"/>
                <w:sz w:val="18"/>
                <w:szCs w:val="18"/>
              </w:rPr>
            </w:pPr>
            <w:r w:rsidRPr="00793129">
              <w:rPr>
                <w:color w:val="000000"/>
                <w:sz w:val="18"/>
                <w:szCs w:val="18"/>
              </w:rPr>
              <w:t>иные источники</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r>
      <w:tr w:rsidR="00DF1563" w:rsidRPr="00793129" w:rsidTr="001E0FE4">
        <w:trPr>
          <w:trHeight w:hRule="exact" w:val="355"/>
          <w:jc w:val="center"/>
        </w:trPr>
        <w:tc>
          <w:tcPr>
            <w:tcW w:w="339" w:type="dxa"/>
            <w:vMerge w:val="restart"/>
          </w:tcPr>
          <w:p w:rsidR="00DF1563" w:rsidRPr="00793129" w:rsidRDefault="00DF1563" w:rsidP="001E0FE4">
            <w:pPr>
              <w:jc w:val="center"/>
              <w:rPr>
                <w:color w:val="000000"/>
                <w:sz w:val="18"/>
                <w:szCs w:val="18"/>
              </w:rPr>
            </w:pPr>
            <w:r w:rsidRPr="00793129">
              <w:rPr>
                <w:color w:val="000000"/>
                <w:sz w:val="18"/>
                <w:szCs w:val="18"/>
              </w:rPr>
              <w:t>1.</w:t>
            </w:r>
          </w:p>
        </w:tc>
        <w:tc>
          <w:tcPr>
            <w:tcW w:w="926" w:type="dxa"/>
            <w:vMerge w:val="restart"/>
          </w:tcPr>
          <w:p w:rsidR="00DF1563" w:rsidRPr="00793129" w:rsidRDefault="00DF1563" w:rsidP="001E0FE4">
            <w:pPr>
              <w:rPr>
                <w:color w:val="000000"/>
                <w:sz w:val="18"/>
                <w:szCs w:val="18"/>
              </w:rPr>
            </w:pPr>
            <w:r w:rsidRPr="00793129">
              <w:rPr>
                <w:color w:val="000000"/>
                <w:sz w:val="18"/>
                <w:szCs w:val="18"/>
              </w:rPr>
              <w:t>Подпрограмма 1</w:t>
            </w:r>
          </w:p>
        </w:tc>
        <w:tc>
          <w:tcPr>
            <w:tcW w:w="1822" w:type="dxa"/>
            <w:vMerge w:val="restart"/>
          </w:tcPr>
          <w:p w:rsidR="00DF1563" w:rsidRPr="00793129" w:rsidRDefault="00DF1563" w:rsidP="001E0FE4">
            <w:pPr>
              <w:rPr>
                <w:color w:val="000000"/>
                <w:sz w:val="18"/>
                <w:szCs w:val="18"/>
              </w:rPr>
            </w:pPr>
            <w:r w:rsidRPr="00793129">
              <w:rPr>
                <w:sz w:val="18"/>
                <w:szCs w:val="18"/>
              </w:rPr>
              <w:t xml:space="preserve">Обеспечение деятельности администрации </w:t>
            </w:r>
            <w:r w:rsidRPr="00793129">
              <w:rPr>
                <w:color w:val="000000"/>
                <w:sz w:val="18"/>
                <w:szCs w:val="18"/>
              </w:rPr>
              <w:t>Мошковского</w:t>
            </w:r>
            <w:r w:rsidRPr="00793129">
              <w:rPr>
                <w:sz w:val="18"/>
                <w:szCs w:val="18"/>
              </w:rPr>
              <w:t xml:space="preserve"> сельсовета Бековского района Пензенской области</w:t>
            </w:r>
          </w:p>
        </w:tc>
        <w:tc>
          <w:tcPr>
            <w:tcW w:w="2028" w:type="dxa"/>
          </w:tcPr>
          <w:p w:rsidR="00DF1563" w:rsidRPr="00793129" w:rsidRDefault="00DF1563" w:rsidP="001E0FE4">
            <w:pPr>
              <w:rPr>
                <w:color w:val="000000"/>
                <w:sz w:val="18"/>
                <w:szCs w:val="18"/>
              </w:rPr>
            </w:pPr>
            <w:r w:rsidRPr="00793129">
              <w:rPr>
                <w:color w:val="000000"/>
                <w:sz w:val="18"/>
                <w:szCs w:val="18"/>
              </w:rPr>
              <w:t>всего</w:t>
            </w:r>
          </w:p>
        </w:tc>
        <w:tc>
          <w:tcPr>
            <w:tcW w:w="892" w:type="dxa"/>
            <w:shd w:val="clear" w:color="auto" w:fill="auto"/>
            <w:vAlign w:val="bottom"/>
          </w:tcPr>
          <w:p w:rsidR="00DF1563" w:rsidRPr="00793129" w:rsidRDefault="00DF1563" w:rsidP="001E0FE4">
            <w:pPr>
              <w:jc w:val="center"/>
              <w:rPr>
                <w:bCs/>
                <w:iCs/>
                <w:color w:val="000000"/>
                <w:sz w:val="18"/>
                <w:szCs w:val="18"/>
              </w:rPr>
            </w:pPr>
            <w:r w:rsidRPr="00793129">
              <w:rPr>
                <w:bCs/>
                <w:iCs/>
                <w:color w:val="000000"/>
                <w:sz w:val="18"/>
                <w:szCs w:val="18"/>
              </w:rPr>
              <w:t>1658,630</w:t>
            </w:r>
          </w:p>
        </w:tc>
        <w:tc>
          <w:tcPr>
            <w:tcW w:w="893" w:type="dxa"/>
            <w:shd w:val="clear" w:color="auto" w:fill="auto"/>
            <w:vAlign w:val="bottom"/>
          </w:tcPr>
          <w:p w:rsidR="00DF1563" w:rsidRPr="00793129" w:rsidRDefault="00DF1563" w:rsidP="001E0FE4">
            <w:pPr>
              <w:jc w:val="center"/>
              <w:rPr>
                <w:bCs/>
                <w:iCs/>
                <w:color w:val="000000"/>
                <w:sz w:val="18"/>
                <w:szCs w:val="18"/>
              </w:rPr>
            </w:pPr>
            <w:r w:rsidRPr="00793129">
              <w:rPr>
                <w:bCs/>
                <w:iCs/>
                <w:color w:val="000000"/>
                <w:sz w:val="18"/>
                <w:szCs w:val="18"/>
              </w:rPr>
              <w:t>1038,852</w:t>
            </w:r>
          </w:p>
        </w:tc>
        <w:tc>
          <w:tcPr>
            <w:tcW w:w="892" w:type="dxa"/>
            <w:shd w:val="clear" w:color="auto" w:fill="auto"/>
            <w:vAlign w:val="bottom"/>
          </w:tcPr>
          <w:p w:rsidR="00DF1563" w:rsidRPr="00793129" w:rsidRDefault="00DF1563" w:rsidP="001E0FE4">
            <w:pPr>
              <w:jc w:val="center"/>
              <w:rPr>
                <w:bCs/>
                <w:iCs/>
                <w:color w:val="000000"/>
                <w:sz w:val="18"/>
                <w:szCs w:val="18"/>
              </w:rPr>
            </w:pPr>
            <w:r w:rsidRPr="00793129">
              <w:rPr>
                <w:bCs/>
                <w:iCs/>
                <w:color w:val="000000"/>
                <w:sz w:val="18"/>
                <w:szCs w:val="18"/>
              </w:rPr>
              <w:t>1271,902</w:t>
            </w:r>
          </w:p>
        </w:tc>
        <w:tc>
          <w:tcPr>
            <w:tcW w:w="893" w:type="dxa"/>
            <w:shd w:val="clear" w:color="auto" w:fill="auto"/>
            <w:vAlign w:val="bottom"/>
          </w:tcPr>
          <w:p w:rsidR="00DF1563" w:rsidRPr="00793129" w:rsidRDefault="00DF1563" w:rsidP="001E0FE4">
            <w:pPr>
              <w:jc w:val="center"/>
              <w:rPr>
                <w:bCs/>
                <w:iCs/>
                <w:color w:val="000000"/>
                <w:sz w:val="18"/>
                <w:szCs w:val="18"/>
              </w:rPr>
            </w:pPr>
            <w:r w:rsidRPr="00793129">
              <w:rPr>
                <w:bCs/>
                <w:iCs/>
                <w:color w:val="000000"/>
                <w:sz w:val="18"/>
                <w:szCs w:val="18"/>
              </w:rPr>
              <w:t>1271,382</w:t>
            </w:r>
          </w:p>
        </w:tc>
        <w:tc>
          <w:tcPr>
            <w:tcW w:w="892" w:type="dxa"/>
            <w:shd w:val="clear" w:color="auto" w:fill="auto"/>
            <w:vAlign w:val="bottom"/>
          </w:tcPr>
          <w:p w:rsidR="00DF1563" w:rsidRPr="00793129" w:rsidRDefault="00DF1563" w:rsidP="001E0FE4">
            <w:pPr>
              <w:jc w:val="center"/>
              <w:rPr>
                <w:bCs/>
                <w:iCs/>
                <w:color w:val="000000"/>
                <w:sz w:val="18"/>
                <w:szCs w:val="18"/>
              </w:rPr>
            </w:pPr>
            <w:r w:rsidRPr="00793129">
              <w:rPr>
                <w:bCs/>
                <w:iCs/>
                <w:color w:val="000000"/>
                <w:sz w:val="18"/>
                <w:szCs w:val="18"/>
              </w:rPr>
              <w:t>1271,382</w:t>
            </w:r>
          </w:p>
        </w:tc>
        <w:tc>
          <w:tcPr>
            <w:tcW w:w="893" w:type="dxa"/>
            <w:shd w:val="clear" w:color="auto" w:fill="auto"/>
            <w:vAlign w:val="bottom"/>
          </w:tcPr>
          <w:p w:rsidR="00DF1563" w:rsidRPr="00793129" w:rsidRDefault="00DF1563" w:rsidP="001E0FE4">
            <w:pPr>
              <w:jc w:val="center"/>
              <w:rPr>
                <w:bCs/>
                <w:iCs/>
                <w:color w:val="000000"/>
                <w:sz w:val="18"/>
                <w:szCs w:val="18"/>
              </w:rPr>
            </w:pPr>
            <w:r w:rsidRPr="00793129">
              <w:rPr>
                <w:bCs/>
                <w:iCs/>
                <w:color w:val="000000"/>
                <w:sz w:val="18"/>
                <w:szCs w:val="18"/>
              </w:rPr>
              <w:t>1271,382</w:t>
            </w:r>
          </w:p>
        </w:tc>
      </w:tr>
      <w:tr w:rsidR="00DF1563" w:rsidRPr="00793129" w:rsidTr="001E0FE4">
        <w:trPr>
          <w:jc w:val="center"/>
        </w:trPr>
        <w:tc>
          <w:tcPr>
            <w:tcW w:w="339" w:type="dxa"/>
            <w:vMerge/>
          </w:tcPr>
          <w:p w:rsidR="00DF1563" w:rsidRPr="00793129" w:rsidRDefault="00DF1563" w:rsidP="001E0FE4">
            <w:pPr>
              <w:jc w:val="cente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jc w:val="right"/>
              <w:rPr>
                <w:color w:val="000000"/>
                <w:sz w:val="18"/>
                <w:szCs w:val="18"/>
              </w:rPr>
            </w:pPr>
          </w:p>
        </w:tc>
        <w:tc>
          <w:tcPr>
            <w:tcW w:w="2028" w:type="dxa"/>
          </w:tcPr>
          <w:p w:rsidR="00DF1563" w:rsidRPr="00793129" w:rsidRDefault="00DF1563" w:rsidP="001E0FE4">
            <w:pPr>
              <w:rPr>
                <w:color w:val="000000"/>
                <w:sz w:val="18"/>
                <w:szCs w:val="18"/>
              </w:rPr>
            </w:pPr>
            <w:r w:rsidRPr="00793129">
              <w:rPr>
                <w:color w:val="000000"/>
                <w:sz w:val="18"/>
                <w:szCs w:val="18"/>
              </w:rPr>
              <w:t xml:space="preserve">бюджет Мошковского сельсовета Бековского района Пензенской области </w:t>
            </w:r>
          </w:p>
        </w:tc>
        <w:tc>
          <w:tcPr>
            <w:tcW w:w="892" w:type="dxa"/>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1658,630</w:t>
            </w:r>
          </w:p>
        </w:tc>
        <w:tc>
          <w:tcPr>
            <w:tcW w:w="893" w:type="dxa"/>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1038,852</w:t>
            </w:r>
          </w:p>
        </w:tc>
        <w:tc>
          <w:tcPr>
            <w:tcW w:w="892" w:type="dxa"/>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1271,902</w:t>
            </w:r>
          </w:p>
        </w:tc>
        <w:tc>
          <w:tcPr>
            <w:tcW w:w="893" w:type="dxa"/>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1271,382</w:t>
            </w:r>
          </w:p>
        </w:tc>
        <w:tc>
          <w:tcPr>
            <w:tcW w:w="892" w:type="dxa"/>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1271,382</w:t>
            </w:r>
          </w:p>
        </w:tc>
        <w:tc>
          <w:tcPr>
            <w:tcW w:w="893" w:type="dxa"/>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1271,382</w:t>
            </w:r>
          </w:p>
        </w:tc>
      </w:tr>
      <w:tr w:rsidR="00DF1563" w:rsidRPr="00793129" w:rsidTr="001E0FE4">
        <w:trPr>
          <w:trHeight w:val="390"/>
          <w:jc w:val="center"/>
        </w:trPr>
        <w:tc>
          <w:tcPr>
            <w:tcW w:w="339" w:type="dxa"/>
            <w:vMerge/>
          </w:tcPr>
          <w:p w:rsidR="00DF1563" w:rsidRPr="00793129" w:rsidRDefault="00DF1563" w:rsidP="001E0FE4">
            <w:pPr>
              <w:jc w:val="cente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jc w:val="right"/>
              <w:rPr>
                <w:color w:val="000000"/>
                <w:sz w:val="18"/>
                <w:szCs w:val="18"/>
              </w:rPr>
            </w:pPr>
          </w:p>
        </w:tc>
        <w:tc>
          <w:tcPr>
            <w:tcW w:w="2028" w:type="dxa"/>
          </w:tcPr>
          <w:p w:rsidR="00DF1563" w:rsidRPr="00793129" w:rsidRDefault="00DF1563" w:rsidP="001E0FE4">
            <w:pPr>
              <w:autoSpaceDE w:val="0"/>
              <w:autoSpaceDN w:val="0"/>
              <w:adjustRightInd w:val="0"/>
              <w:rPr>
                <w:sz w:val="18"/>
                <w:szCs w:val="18"/>
              </w:rPr>
            </w:pPr>
            <w:r w:rsidRPr="00793129">
              <w:rPr>
                <w:sz w:val="18"/>
                <w:szCs w:val="18"/>
              </w:rPr>
              <w:t>в том числе межбюджетные трансферты:</w:t>
            </w:r>
          </w:p>
          <w:p w:rsidR="00DF1563" w:rsidRPr="00793129" w:rsidRDefault="00DF1563" w:rsidP="001E0FE4">
            <w:pPr>
              <w:autoSpaceDE w:val="0"/>
              <w:autoSpaceDN w:val="0"/>
              <w:adjustRightInd w:val="0"/>
              <w:rPr>
                <w:sz w:val="18"/>
                <w:szCs w:val="18"/>
              </w:rPr>
            </w:pPr>
            <w:r w:rsidRPr="00793129">
              <w:rPr>
                <w:sz w:val="18"/>
                <w:szCs w:val="18"/>
              </w:rPr>
              <w:t>- из федерального бюджета</w:t>
            </w:r>
          </w:p>
          <w:p w:rsidR="00DF1563" w:rsidRPr="00793129" w:rsidRDefault="00DF1563" w:rsidP="001E0FE4">
            <w:pPr>
              <w:rPr>
                <w:color w:val="000000"/>
                <w:sz w:val="18"/>
                <w:szCs w:val="18"/>
              </w:rPr>
            </w:pPr>
            <w:r w:rsidRPr="00793129">
              <w:rPr>
                <w:sz w:val="18"/>
                <w:szCs w:val="18"/>
              </w:rPr>
              <w:t>- из бюджета Пензенской области</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r>
      <w:tr w:rsidR="00DF1563" w:rsidRPr="00793129" w:rsidTr="001E0FE4">
        <w:trPr>
          <w:jc w:val="center"/>
        </w:trPr>
        <w:tc>
          <w:tcPr>
            <w:tcW w:w="339" w:type="dxa"/>
            <w:vMerge/>
          </w:tcPr>
          <w:p w:rsidR="00DF1563" w:rsidRPr="00793129" w:rsidRDefault="00DF1563" w:rsidP="001E0FE4">
            <w:pPr>
              <w:jc w:val="cente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jc w:val="right"/>
              <w:rPr>
                <w:color w:val="000000"/>
                <w:sz w:val="18"/>
                <w:szCs w:val="18"/>
              </w:rPr>
            </w:pPr>
          </w:p>
        </w:tc>
        <w:tc>
          <w:tcPr>
            <w:tcW w:w="2028" w:type="dxa"/>
          </w:tcPr>
          <w:p w:rsidR="00DF1563" w:rsidRPr="00793129" w:rsidRDefault="00DF1563" w:rsidP="001E0FE4">
            <w:pPr>
              <w:rPr>
                <w:color w:val="000000"/>
                <w:sz w:val="18"/>
                <w:szCs w:val="18"/>
              </w:rPr>
            </w:pPr>
            <w:r w:rsidRPr="00793129">
              <w:rPr>
                <w:color w:val="000000"/>
                <w:sz w:val="18"/>
                <w:szCs w:val="18"/>
              </w:rPr>
              <w:t>иные источники</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r>
      <w:tr w:rsidR="00DF1563" w:rsidRPr="00793129" w:rsidTr="001E0FE4">
        <w:trPr>
          <w:trHeight w:hRule="exact" w:val="296"/>
          <w:jc w:val="center"/>
        </w:trPr>
        <w:tc>
          <w:tcPr>
            <w:tcW w:w="339" w:type="dxa"/>
            <w:vMerge w:val="restart"/>
          </w:tcPr>
          <w:p w:rsidR="00DF1563" w:rsidRPr="00793129" w:rsidRDefault="00DF1563" w:rsidP="001E0FE4">
            <w:pPr>
              <w:jc w:val="center"/>
              <w:rPr>
                <w:color w:val="000000"/>
                <w:sz w:val="18"/>
                <w:szCs w:val="18"/>
              </w:rPr>
            </w:pPr>
            <w:r w:rsidRPr="00793129">
              <w:rPr>
                <w:color w:val="000000"/>
                <w:sz w:val="18"/>
                <w:szCs w:val="18"/>
              </w:rPr>
              <w:t>1.1.</w:t>
            </w:r>
          </w:p>
        </w:tc>
        <w:tc>
          <w:tcPr>
            <w:tcW w:w="926" w:type="dxa"/>
            <w:vMerge w:val="restart"/>
          </w:tcPr>
          <w:p w:rsidR="00DF1563" w:rsidRPr="00793129" w:rsidRDefault="00DF1563" w:rsidP="001E0FE4">
            <w:pPr>
              <w:rPr>
                <w:color w:val="000000"/>
                <w:sz w:val="18"/>
                <w:szCs w:val="18"/>
              </w:rPr>
            </w:pPr>
            <w:r w:rsidRPr="00793129">
              <w:rPr>
                <w:color w:val="000000"/>
                <w:sz w:val="18"/>
                <w:szCs w:val="18"/>
              </w:rPr>
              <w:t>Основное мероприятие</w:t>
            </w:r>
          </w:p>
        </w:tc>
        <w:tc>
          <w:tcPr>
            <w:tcW w:w="1822" w:type="dxa"/>
            <w:vMerge w:val="restart"/>
          </w:tcPr>
          <w:p w:rsidR="00DF1563" w:rsidRPr="00793129" w:rsidRDefault="00DF1563" w:rsidP="001E0FE4">
            <w:pPr>
              <w:rPr>
                <w:color w:val="000000"/>
                <w:sz w:val="18"/>
                <w:szCs w:val="18"/>
              </w:rPr>
            </w:pPr>
            <w:r w:rsidRPr="00793129">
              <w:rPr>
                <w:color w:val="000000"/>
                <w:sz w:val="18"/>
                <w:szCs w:val="18"/>
              </w:rPr>
              <w:t>Расходы на содержание органов местного самоуправления</w:t>
            </w:r>
          </w:p>
        </w:tc>
        <w:tc>
          <w:tcPr>
            <w:tcW w:w="2028" w:type="dxa"/>
          </w:tcPr>
          <w:p w:rsidR="00DF1563" w:rsidRPr="00793129" w:rsidRDefault="00DF1563" w:rsidP="001E0FE4">
            <w:pPr>
              <w:rPr>
                <w:color w:val="000000"/>
                <w:sz w:val="18"/>
                <w:szCs w:val="18"/>
              </w:rPr>
            </w:pPr>
            <w:r w:rsidRPr="00793129">
              <w:rPr>
                <w:color w:val="000000"/>
                <w:sz w:val="18"/>
                <w:szCs w:val="18"/>
              </w:rPr>
              <w:t>всего</w:t>
            </w:r>
          </w:p>
        </w:tc>
        <w:tc>
          <w:tcPr>
            <w:tcW w:w="892" w:type="dxa"/>
            <w:shd w:val="clear" w:color="auto" w:fill="auto"/>
            <w:vAlign w:val="bottom"/>
          </w:tcPr>
          <w:p w:rsidR="00DF1563" w:rsidRPr="00793129" w:rsidRDefault="00DF1563" w:rsidP="001E0FE4">
            <w:pPr>
              <w:jc w:val="center"/>
              <w:rPr>
                <w:bCs/>
                <w:iCs/>
                <w:color w:val="000000"/>
                <w:sz w:val="18"/>
                <w:szCs w:val="18"/>
              </w:rPr>
            </w:pPr>
            <w:r w:rsidRPr="00793129">
              <w:rPr>
                <w:bCs/>
                <w:iCs/>
                <w:color w:val="000000"/>
                <w:sz w:val="18"/>
                <w:szCs w:val="18"/>
              </w:rPr>
              <w:t>1658,630</w:t>
            </w:r>
          </w:p>
        </w:tc>
        <w:tc>
          <w:tcPr>
            <w:tcW w:w="893" w:type="dxa"/>
            <w:shd w:val="clear" w:color="auto" w:fill="auto"/>
            <w:vAlign w:val="bottom"/>
          </w:tcPr>
          <w:p w:rsidR="00DF1563" w:rsidRPr="00793129" w:rsidRDefault="00DF1563" w:rsidP="001E0FE4">
            <w:pPr>
              <w:jc w:val="center"/>
              <w:rPr>
                <w:bCs/>
                <w:iCs/>
                <w:color w:val="000000"/>
                <w:sz w:val="18"/>
                <w:szCs w:val="18"/>
              </w:rPr>
            </w:pPr>
            <w:r w:rsidRPr="00793129">
              <w:rPr>
                <w:bCs/>
                <w:iCs/>
                <w:color w:val="000000"/>
                <w:sz w:val="18"/>
                <w:szCs w:val="18"/>
              </w:rPr>
              <w:t>1038,852</w:t>
            </w:r>
          </w:p>
        </w:tc>
        <w:tc>
          <w:tcPr>
            <w:tcW w:w="892" w:type="dxa"/>
            <w:shd w:val="clear" w:color="auto" w:fill="auto"/>
            <w:vAlign w:val="bottom"/>
          </w:tcPr>
          <w:p w:rsidR="00DF1563" w:rsidRPr="00793129" w:rsidRDefault="00DF1563" w:rsidP="001E0FE4">
            <w:pPr>
              <w:jc w:val="center"/>
              <w:rPr>
                <w:bCs/>
                <w:iCs/>
                <w:color w:val="000000"/>
                <w:sz w:val="18"/>
                <w:szCs w:val="18"/>
              </w:rPr>
            </w:pPr>
            <w:r w:rsidRPr="00793129">
              <w:rPr>
                <w:bCs/>
                <w:iCs/>
                <w:color w:val="000000"/>
                <w:sz w:val="18"/>
                <w:szCs w:val="18"/>
              </w:rPr>
              <w:t>1271,902</w:t>
            </w:r>
          </w:p>
        </w:tc>
        <w:tc>
          <w:tcPr>
            <w:tcW w:w="893" w:type="dxa"/>
            <w:shd w:val="clear" w:color="auto" w:fill="auto"/>
            <w:vAlign w:val="bottom"/>
          </w:tcPr>
          <w:p w:rsidR="00DF1563" w:rsidRPr="00793129" w:rsidRDefault="00DF1563" w:rsidP="001E0FE4">
            <w:pPr>
              <w:jc w:val="center"/>
              <w:rPr>
                <w:bCs/>
                <w:iCs/>
                <w:color w:val="000000"/>
                <w:sz w:val="18"/>
                <w:szCs w:val="18"/>
              </w:rPr>
            </w:pPr>
            <w:r w:rsidRPr="00793129">
              <w:rPr>
                <w:bCs/>
                <w:iCs/>
                <w:color w:val="000000"/>
                <w:sz w:val="18"/>
                <w:szCs w:val="18"/>
              </w:rPr>
              <w:t>1271,382</w:t>
            </w:r>
          </w:p>
        </w:tc>
        <w:tc>
          <w:tcPr>
            <w:tcW w:w="892" w:type="dxa"/>
            <w:shd w:val="clear" w:color="auto" w:fill="auto"/>
            <w:vAlign w:val="bottom"/>
          </w:tcPr>
          <w:p w:rsidR="00DF1563" w:rsidRPr="00793129" w:rsidRDefault="00DF1563" w:rsidP="001E0FE4">
            <w:pPr>
              <w:jc w:val="center"/>
              <w:rPr>
                <w:bCs/>
                <w:iCs/>
                <w:color w:val="000000"/>
                <w:sz w:val="18"/>
                <w:szCs w:val="18"/>
              </w:rPr>
            </w:pPr>
            <w:r w:rsidRPr="00793129">
              <w:rPr>
                <w:bCs/>
                <w:iCs/>
                <w:color w:val="000000"/>
                <w:sz w:val="18"/>
                <w:szCs w:val="18"/>
              </w:rPr>
              <w:t>1271,382</w:t>
            </w:r>
          </w:p>
        </w:tc>
        <w:tc>
          <w:tcPr>
            <w:tcW w:w="893" w:type="dxa"/>
            <w:shd w:val="clear" w:color="auto" w:fill="auto"/>
            <w:vAlign w:val="bottom"/>
          </w:tcPr>
          <w:p w:rsidR="00DF1563" w:rsidRPr="00793129" w:rsidRDefault="00DF1563" w:rsidP="001E0FE4">
            <w:pPr>
              <w:jc w:val="center"/>
              <w:rPr>
                <w:bCs/>
                <w:iCs/>
                <w:color w:val="000000"/>
                <w:sz w:val="18"/>
                <w:szCs w:val="18"/>
              </w:rPr>
            </w:pPr>
            <w:r w:rsidRPr="00793129">
              <w:rPr>
                <w:bCs/>
                <w:iCs/>
                <w:color w:val="000000"/>
                <w:sz w:val="18"/>
                <w:szCs w:val="18"/>
              </w:rPr>
              <w:t>1271,382</w:t>
            </w:r>
          </w:p>
        </w:tc>
      </w:tr>
      <w:tr w:rsidR="00DF1563" w:rsidRPr="00793129" w:rsidTr="001E0FE4">
        <w:trPr>
          <w:jc w:val="center"/>
        </w:trPr>
        <w:tc>
          <w:tcPr>
            <w:tcW w:w="339" w:type="dxa"/>
            <w:vMerge/>
          </w:tcPr>
          <w:p w:rsidR="00DF1563" w:rsidRPr="00793129" w:rsidRDefault="00DF1563" w:rsidP="001E0FE4">
            <w:pPr>
              <w:jc w:val="cente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jc w:val="right"/>
              <w:rPr>
                <w:color w:val="000000"/>
                <w:sz w:val="18"/>
                <w:szCs w:val="18"/>
              </w:rPr>
            </w:pPr>
          </w:p>
        </w:tc>
        <w:tc>
          <w:tcPr>
            <w:tcW w:w="2028" w:type="dxa"/>
          </w:tcPr>
          <w:p w:rsidR="00DF1563" w:rsidRPr="00793129" w:rsidRDefault="00DF1563" w:rsidP="001E0FE4">
            <w:pPr>
              <w:rPr>
                <w:color w:val="000000"/>
                <w:sz w:val="18"/>
                <w:szCs w:val="18"/>
              </w:rPr>
            </w:pPr>
            <w:r w:rsidRPr="00793129">
              <w:rPr>
                <w:color w:val="000000"/>
                <w:sz w:val="18"/>
                <w:szCs w:val="18"/>
              </w:rPr>
              <w:t xml:space="preserve">бюджет Мошковского сельсовета Бековского района Пензенской области </w:t>
            </w:r>
          </w:p>
        </w:tc>
        <w:tc>
          <w:tcPr>
            <w:tcW w:w="892" w:type="dxa"/>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1658,630</w:t>
            </w:r>
          </w:p>
        </w:tc>
        <w:tc>
          <w:tcPr>
            <w:tcW w:w="893" w:type="dxa"/>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1038,852</w:t>
            </w:r>
          </w:p>
        </w:tc>
        <w:tc>
          <w:tcPr>
            <w:tcW w:w="892" w:type="dxa"/>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1271,902</w:t>
            </w:r>
          </w:p>
        </w:tc>
        <w:tc>
          <w:tcPr>
            <w:tcW w:w="893" w:type="dxa"/>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1271,382</w:t>
            </w:r>
          </w:p>
        </w:tc>
        <w:tc>
          <w:tcPr>
            <w:tcW w:w="892" w:type="dxa"/>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1271,382</w:t>
            </w:r>
          </w:p>
        </w:tc>
        <w:tc>
          <w:tcPr>
            <w:tcW w:w="893" w:type="dxa"/>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1271,382</w:t>
            </w:r>
          </w:p>
        </w:tc>
      </w:tr>
      <w:tr w:rsidR="00DF1563" w:rsidRPr="00793129" w:rsidTr="001E0FE4">
        <w:trPr>
          <w:jc w:val="center"/>
        </w:trPr>
        <w:tc>
          <w:tcPr>
            <w:tcW w:w="339" w:type="dxa"/>
            <w:vMerge/>
          </w:tcPr>
          <w:p w:rsidR="00DF1563" w:rsidRPr="00793129" w:rsidRDefault="00DF1563" w:rsidP="001E0FE4">
            <w:pPr>
              <w:jc w:val="cente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jc w:val="right"/>
              <w:rPr>
                <w:color w:val="000000"/>
                <w:sz w:val="18"/>
                <w:szCs w:val="18"/>
              </w:rPr>
            </w:pPr>
          </w:p>
        </w:tc>
        <w:tc>
          <w:tcPr>
            <w:tcW w:w="2028" w:type="dxa"/>
          </w:tcPr>
          <w:p w:rsidR="00DF1563" w:rsidRPr="00793129" w:rsidRDefault="00DF1563" w:rsidP="001E0FE4">
            <w:pPr>
              <w:autoSpaceDE w:val="0"/>
              <w:autoSpaceDN w:val="0"/>
              <w:adjustRightInd w:val="0"/>
              <w:rPr>
                <w:sz w:val="18"/>
                <w:szCs w:val="18"/>
              </w:rPr>
            </w:pPr>
            <w:r w:rsidRPr="00793129">
              <w:rPr>
                <w:sz w:val="18"/>
                <w:szCs w:val="18"/>
              </w:rPr>
              <w:t>в том числе межбюджетные трансферты:</w:t>
            </w:r>
          </w:p>
          <w:p w:rsidR="00DF1563" w:rsidRPr="00793129" w:rsidRDefault="00DF1563" w:rsidP="001E0FE4">
            <w:pPr>
              <w:autoSpaceDE w:val="0"/>
              <w:autoSpaceDN w:val="0"/>
              <w:adjustRightInd w:val="0"/>
              <w:rPr>
                <w:sz w:val="18"/>
                <w:szCs w:val="18"/>
              </w:rPr>
            </w:pPr>
            <w:r w:rsidRPr="00793129">
              <w:rPr>
                <w:sz w:val="18"/>
                <w:szCs w:val="18"/>
              </w:rPr>
              <w:t>- из федерального бюджета</w:t>
            </w:r>
          </w:p>
          <w:p w:rsidR="00DF1563" w:rsidRPr="00793129" w:rsidRDefault="00DF1563" w:rsidP="001E0FE4">
            <w:pPr>
              <w:rPr>
                <w:color w:val="000000"/>
                <w:sz w:val="18"/>
                <w:szCs w:val="18"/>
              </w:rPr>
            </w:pPr>
            <w:r w:rsidRPr="00793129">
              <w:rPr>
                <w:sz w:val="18"/>
                <w:szCs w:val="18"/>
              </w:rPr>
              <w:t>- из бюджета Пензенской области</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r>
      <w:tr w:rsidR="00DF1563" w:rsidRPr="00793129" w:rsidTr="001E0FE4">
        <w:trPr>
          <w:jc w:val="center"/>
        </w:trPr>
        <w:tc>
          <w:tcPr>
            <w:tcW w:w="339" w:type="dxa"/>
            <w:vMerge/>
          </w:tcPr>
          <w:p w:rsidR="00DF1563" w:rsidRPr="00793129" w:rsidRDefault="00DF1563" w:rsidP="001E0FE4">
            <w:pPr>
              <w:jc w:val="cente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jc w:val="right"/>
              <w:rPr>
                <w:color w:val="000000"/>
                <w:sz w:val="18"/>
                <w:szCs w:val="18"/>
              </w:rPr>
            </w:pPr>
          </w:p>
        </w:tc>
        <w:tc>
          <w:tcPr>
            <w:tcW w:w="2028" w:type="dxa"/>
          </w:tcPr>
          <w:p w:rsidR="00DF1563" w:rsidRPr="00793129" w:rsidRDefault="00DF1563" w:rsidP="001E0FE4">
            <w:pPr>
              <w:rPr>
                <w:color w:val="000000"/>
                <w:sz w:val="18"/>
                <w:szCs w:val="18"/>
              </w:rPr>
            </w:pPr>
            <w:r w:rsidRPr="00793129">
              <w:rPr>
                <w:color w:val="000000"/>
                <w:sz w:val="18"/>
                <w:szCs w:val="18"/>
              </w:rPr>
              <w:t>иные источники</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r>
      <w:tr w:rsidR="00DF1563" w:rsidRPr="00793129" w:rsidTr="001E0FE4">
        <w:trPr>
          <w:jc w:val="center"/>
        </w:trPr>
        <w:tc>
          <w:tcPr>
            <w:tcW w:w="339" w:type="dxa"/>
            <w:vMerge w:val="restart"/>
          </w:tcPr>
          <w:p w:rsidR="00DF1563" w:rsidRPr="00793129" w:rsidRDefault="00DF1563" w:rsidP="001E0FE4">
            <w:pPr>
              <w:rPr>
                <w:color w:val="000000"/>
                <w:sz w:val="18"/>
                <w:szCs w:val="18"/>
              </w:rPr>
            </w:pPr>
            <w:r w:rsidRPr="00793129">
              <w:rPr>
                <w:color w:val="000000"/>
                <w:sz w:val="18"/>
                <w:szCs w:val="18"/>
              </w:rPr>
              <w:t xml:space="preserve"> 2.</w:t>
            </w:r>
          </w:p>
        </w:tc>
        <w:tc>
          <w:tcPr>
            <w:tcW w:w="926" w:type="dxa"/>
            <w:vMerge w:val="restart"/>
          </w:tcPr>
          <w:p w:rsidR="00DF1563" w:rsidRPr="00793129" w:rsidRDefault="00DF1563" w:rsidP="001E0FE4">
            <w:pPr>
              <w:rPr>
                <w:color w:val="000000"/>
                <w:sz w:val="18"/>
                <w:szCs w:val="18"/>
              </w:rPr>
            </w:pPr>
            <w:r w:rsidRPr="00793129">
              <w:rPr>
                <w:color w:val="000000"/>
                <w:sz w:val="18"/>
                <w:szCs w:val="18"/>
              </w:rPr>
              <w:t>Подпрограмма 2</w:t>
            </w:r>
          </w:p>
        </w:tc>
        <w:tc>
          <w:tcPr>
            <w:tcW w:w="1822" w:type="dxa"/>
            <w:vMerge w:val="restart"/>
          </w:tcPr>
          <w:p w:rsidR="00DF1563" w:rsidRPr="00793129" w:rsidRDefault="00DF1563" w:rsidP="001E0FE4">
            <w:pPr>
              <w:rPr>
                <w:color w:val="000000"/>
                <w:sz w:val="18"/>
                <w:szCs w:val="18"/>
              </w:rPr>
            </w:pPr>
            <w:r w:rsidRPr="00793129">
              <w:rPr>
                <w:sz w:val="18"/>
                <w:szCs w:val="18"/>
              </w:rPr>
              <w:t xml:space="preserve">Эффективное размещение заказов на поставку товаров, выполнение работ, оказание услуг для муниципальных нужд </w:t>
            </w:r>
            <w:r w:rsidRPr="00793129">
              <w:rPr>
                <w:color w:val="000000"/>
                <w:sz w:val="18"/>
                <w:szCs w:val="18"/>
              </w:rPr>
              <w:t>Мошковского</w:t>
            </w:r>
            <w:r w:rsidRPr="00793129">
              <w:rPr>
                <w:sz w:val="18"/>
                <w:szCs w:val="18"/>
              </w:rPr>
              <w:t xml:space="preserve"> сельсовета Бековского района Пензенской области</w:t>
            </w:r>
          </w:p>
        </w:tc>
        <w:tc>
          <w:tcPr>
            <w:tcW w:w="2028" w:type="dxa"/>
          </w:tcPr>
          <w:p w:rsidR="00DF1563" w:rsidRPr="00793129" w:rsidRDefault="00DF1563" w:rsidP="001E0FE4">
            <w:pPr>
              <w:rPr>
                <w:color w:val="000000"/>
                <w:sz w:val="18"/>
                <w:szCs w:val="18"/>
              </w:rPr>
            </w:pPr>
            <w:r w:rsidRPr="00793129">
              <w:rPr>
                <w:color w:val="000000"/>
                <w:sz w:val="18"/>
                <w:szCs w:val="18"/>
              </w:rPr>
              <w:t>всего</w:t>
            </w:r>
          </w:p>
        </w:tc>
        <w:tc>
          <w:tcPr>
            <w:tcW w:w="892" w:type="dxa"/>
            <w:shd w:val="clear" w:color="auto" w:fill="auto"/>
          </w:tcPr>
          <w:p w:rsidR="00DF1563" w:rsidRPr="00793129" w:rsidRDefault="00DF1563" w:rsidP="001E0FE4">
            <w:pPr>
              <w:jc w:val="center"/>
              <w:rPr>
                <w:sz w:val="18"/>
                <w:szCs w:val="18"/>
              </w:rPr>
            </w:pPr>
            <w:r w:rsidRPr="00793129">
              <w:rPr>
                <w:sz w:val="18"/>
                <w:szCs w:val="18"/>
              </w:rPr>
              <w:t>5,952</w:t>
            </w:r>
          </w:p>
        </w:tc>
        <w:tc>
          <w:tcPr>
            <w:tcW w:w="893" w:type="dxa"/>
            <w:shd w:val="clear" w:color="auto" w:fill="auto"/>
          </w:tcPr>
          <w:p w:rsidR="00DF1563" w:rsidRPr="00793129" w:rsidRDefault="00DF1563" w:rsidP="001E0FE4">
            <w:pPr>
              <w:jc w:val="center"/>
              <w:rPr>
                <w:sz w:val="18"/>
                <w:szCs w:val="18"/>
              </w:rPr>
            </w:pPr>
            <w:r w:rsidRPr="00793129">
              <w:rPr>
                <w:sz w:val="18"/>
                <w:szCs w:val="18"/>
              </w:rPr>
              <w:t>5,952</w:t>
            </w:r>
          </w:p>
        </w:tc>
        <w:tc>
          <w:tcPr>
            <w:tcW w:w="892" w:type="dxa"/>
            <w:shd w:val="clear" w:color="auto" w:fill="auto"/>
          </w:tcPr>
          <w:p w:rsidR="00DF1563" w:rsidRPr="00793129" w:rsidRDefault="00DF1563" w:rsidP="001E0FE4">
            <w:pPr>
              <w:jc w:val="center"/>
              <w:rPr>
                <w:sz w:val="18"/>
                <w:szCs w:val="18"/>
              </w:rPr>
            </w:pPr>
            <w:r w:rsidRPr="00793129">
              <w:rPr>
                <w:sz w:val="18"/>
                <w:szCs w:val="18"/>
              </w:rPr>
              <w:t>5,952</w:t>
            </w:r>
          </w:p>
        </w:tc>
        <w:tc>
          <w:tcPr>
            <w:tcW w:w="893" w:type="dxa"/>
            <w:shd w:val="clear" w:color="auto" w:fill="auto"/>
          </w:tcPr>
          <w:p w:rsidR="00DF1563" w:rsidRPr="00793129" w:rsidRDefault="00DF1563" w:rsidP="001E0FE4">
            <w:pPr>
              <w:jc w:val="center"/>
              <w:rPr>
                <w:sz w:val="18"/>
                <w:szCs w:val="18"/>
              </w:rPr>
            </w:pPr>
            <w:r w:rsidRPr="00793129">
              <w:rPr>
                <w:sz w:val="18"/>
                <w:szCs w:val="18"/>
              </w:rPr>
              <w:t>5,952</w:t>
            </w:r>
          </w:p>
        </w:tc>
        <w:tc>
          <w:tcPr>
            <w:tcW w:w="892" w:type="dxa"/>
            <w:shd w:val="clear" w:color="auto" w:fill="auto"/>
          </w:tcPr>
          <w:p w:rsidR="00DF1563" w:rsidRPr="00793129" w:rsidRDefault="00DF1563" w:rsidP="001E0FE4">
            <w:pPr>
              <w:jc w:val="center"/>
              <w:rPr>
                <w:sz w:val="18"/>
                <w:szCs w:val="18"/>
              </w:rPr>
            </w:pPr>
            <w:r w:rsidRPr="00793129">
              <w:rPr>
                <w:sz w:val="18"/>
                <w:szCs w:val="18"/>
              </w:rPr>
              <w:t>5,952</w:t>
            </w:r>
          </w:p>
        </w:tc>
        <w:tc>
          <w:tcPr>
            <w:tcW w:w="893" w:type="dxa"/>
            <w:shd w:val="clear" w:color="auto" w:fill="auto"/>
          </w:tcPr>
          <w:p w:rsidR="00DF1563" w:rsidRPr="00793129" w:rsidRDefault="00DF1563" w:rsidP="001E0FE4">
            <w:pPr>
              <w:jc w:val="center"/>
              <w:rPr>
                <w:sz w:val="18"/>
                <w:szCs w:val="18"/>
              </w:rPr>
            </w:pPr>
            <w:r w:rsidRPr="00793129">
              <w:rPr>
                <w:sz w:val="18"/>
                <w:szCs w:val="18"/>
              </w:rPr>
              <w:t>5,952</w:t>
            </w:r>
          </w:p>
        </w:tc>
      </w:tr>
      <w:tr w:rsidR="00DF1563" w:rsidRPr="00793129" w:rsidTr="001E0FE4">
        <w:trPr>
          <w:jc w:val="center"/>
        </w:trPr>
        <w:tc>
          <w:tcPr>
            <w:tcW w:w="339" w:type="dxa"/>
            <w:vMerge/>
          </w:tcPr>
          <w:p w:rsidR="00DF1563" w:rsidRPr="00793129" w:rsidRDefault="00DF1563" w:rsidP="001E0FE4">
            <w:pP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rPr>
                <w:color w:val="000000"/>
                <w:sz w:val="18"/>
                <w:szCs w:val="18"/>
              </w:rPr>
            </w:pPr>
          </w:p>
        </w:tc>
        <w:tc>
          <w:tcPr>
            <w:tcW w:w="2028" w:type="dxa"/>
          </w:tcPr>
          <w:p w:rsidR="00DF1563" w:rsidRPr="00793129" w:rsidRDefault="00DF1563" w:rsidP="001E0FE4">
            <w:pPr>
              <w:rPr>
                <w:color w:val="000000"/>
                <w:sz w:val="18"/>
                <w:szCs w:val="18"/>
              </w:rPr>
            </w:pPr>
            <w:r w:rsidRPr="00793129">
              <w:rPr>
                <w:color w:val="000000"/>
                <w:sz w:val="18"/>
                <w:szCs w:val="18"/>
              </w:rPr>
              <w:t xml:space="preserve">бюджет Мошковского сельсовета Бековского района Пензенской области </w:t>
            </w:r>
          </w:p>
        </w:tc>
        <w:tc>
          <w:tcPr>
            <w:tcW w:w="892" w:type="dxa"/>
            <w:shd w:val="clear" w:color="auto" w:fill="auto"/>
          </w:tcPr>
          <w:p w:rsidR="00DF1563" w:rsidRPr="00793129" w:rsidRDefault="00DF1563" w:rsidP="001E0FE4">
            <w:pPr>
              <w:jc w:val="center"/>
              <w:rPr>
                <w:sz w:val="18"/>
                <w:szCs w:val="18"/>
              </w:rPr>
            </w:pPr>
            <w:r w:rsidRPr="00793129">
              <w:rPr>
                <w:sz w:val="18"/>
                <w:szCs w:val="18"/>
              </w:rPr>
              <w:t>5,952</w:t>
            </w:r>
          </w:p>
        </w:tc>
        <w:tc>
          <w:tcPr>
            <w:tcW w:w="893" w:type="dxa"/>
            <w:shd w:val="clear" w:color="auto" w:fill="auto"/>
          </w:tcPr>
          <w:p w:rsidR="00DF1563" w:rsidRPr="00793129" w:rsidRDefault="00DF1563" w:rsidP="001E0FE4">
            <w:pPr>
              <w:jc w:val="center"/>
              <w:rPr>
                <w:sz w:val="18"/>
                <w:szCs w:val="18"/>
              </w:rPr>
            </w:pPr>
            <w:r w:rsidRPr="00793129">
              <w:rPr>
                <w:sz w:val="18"/>
                <w:szCs w:val="18"/>
              </w:rPr>
              <w:t>5,952</w:t>
            </w:r>
          </w:p>
        </w:tc>
        <w:tc>
          <w:tcPr>
            <w:tcW w:w="892" w:type="dxa"/>
            <w:shd w:val="clear" w:color="auto" w:fill="auto"/>
          </w:tcPr>
          <w:p w:rsidR="00DF1563" w:rsidRPr="00793129" w:rsidRDefault="00DF1563" w:rsidP="001E0FE4">
            <w:pPr>
              <w:jc w:val="center"/>
              <w:rPr>
                <w:sz w:val="18"/>
                <w:szCs w:val="18"/>
              </w:rPr>
            </w:pPr>
            <w:r w:rsidRPr="00793129">
              <w:rPr>
                <w:sz w:val="18"/>
                <w:szCs w:val="18"/>
              </w:rPr>
              <w:t>5,952</w:t>
            </w:r>
          </w:p>
        </w:tc>
        <w:tc>
          <w:tcPr>
            <w:tcW w:w="893" w:type="dxa"/>
            <w:shd w:val="clear" w:color="auto" w:fill="auto"/>
          </w:tcPr>
          <w:p w:rsidR="00DF1563" w:rsidRPr="00793129" w:rsidRDefault="00DF1563" w:rsidP="001E0FE4">
            <w:pPr>
              <w:jc w:val="center"/>
              <w:rPr>
                <w:sz w:val="18"/>
                <w:szCs w:val="18"/>
              </w:rPr>
            </w:pPr>
            <w:r w:rsidRPr="00793129">
              <w:rPr>
                <w:sz w:val="18"/>
                <w:szCs w:val="18"/>
              </w:rPr>
              <w:t>5,952</w:t>
            </w:r>
          </w:p>
        </w:tc>
        <w:tc>
          <w:tcPr>
            <w:tcW w:w="892" w:type="dxa"/>
            <w:shd w:val="clear" w:color="auto" w:fill="auto"/>
          </w:tcPr>
          <w:p w:rsidR="00DF1563" w:rsidRPr="00793129" w:rsidRDefault="00DF1563" w:rsidP="001E0FE4">
            <w:pPr>
              <w:jc w:val="center"/>
              <w:rPr>
                <w:sz w:val="18"/>
                <w:szCs w:val="18"/>
              </w:rPr>
            </w:pPr>
            <w:r w:rsidRPr="00793129">
              <w:rPr>
                <w:sz w:val="18"/>
                <w:szCs w:val="18"/>
              </w:rPr>
              <w:t>5,952</w:t>
            </w:r>
          </w:p>
        </w:tc>
        <w:tc>
          <w:tcPr>
            <w:tcW w:w="893" w:type="dxa"/>
            <w:shd w:val="clear" w:color="auto" w:fill="auto"/>
          </w:tcPr>
          <w:p w:rsidR="00DF1563" w:rsidRPr="00793129" w:rsidRDefault="00DF1563" w:rsidP="001E0FE4">
            <w:pPr>
              <w:jc w:val="center"/>
              <w:rPr>
                <w:sz w:val="18"/>
                <w:szCs w:val="18"/>
              </w:rPr>
            </w:pPr>
            <w:r w:rsidRPr="00793129">
              <w:rPr>
                <w:sz w:val="18"/>
                <w:szCs w:val="18"/>
              </w:rPr>
              <w:t>5,952</w:t>
            </w:r>
          </w:p>
        </w:tc>
      </w:tr>
      <w:tr w:rsidR="00DF1563" w:rsidRPr="00793129" w:rsidTr="001E0FE4">
        <w:trPr>
          <w:jc w:val="center"/>
        </w:trPr>
        <w:tc>
          <w:tcPr>
            <w:tcW w:w="339" w:type="dxa"/>
            <w:vMerge/>
          </w:tcPr>
          <w:p w:rsidR="00DF1563" w:rsidRPr="00793129" w:rsidRDefault="00DF1563" w:rsidP="001E0FE4">
            <w:pP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rPr>
                <w:color w:val="000000"/>
                <w:sz w:val="18"/>
                <w:szCs w:val="18"/>
              </w:rPr>
            </w:pPr>
          </w:p>
        </w:tc>
        <w:tc>
          <w:tcPr>
            <w:tcW w:w="2028" w:type="dxa"/>
          </w:tcPr>
          <w:p w:rsidR="00DF1563" w:rsidRPr="00793129" w:rsidRDefault="00DF1563" w:rsidP="001E0FE4">
            <w:pPr>
              <w:autoSpaceDE w:val="0"/>
              <w:autoSpaceDN w:val="0"/>
              <w:adjustRightInd w:val="0"/>
              <w:rPr>
                <w:sz w:val="18"/>
                <w:szCs w:val="18"/>
              </w:rPr>
            </w:pPr>
            <w:r w:rsidRPr="00793129">
              <w:rPr>
                <w:sz w:val="18"/>
                <w:szCs w:val="18"/>
              </w:rPr>
              <w:t>в том числе межбюджетные трансферты:</w:t>
            </w:r>
          </w:p>
          <w:p w:rsidR="00DF1563" w:rsidRPr="00793129" w:rsidRDefault="00DF1563" w:rsidP="001E0FE4">
            <w:pPr>
              <w:autoSpaceDE w:val="0"/>
              <w:autoSpaceDN w:val="0"/>
              <w:adjustRightInd w:val="0"/>
              <w:rPr>
                <w:sz w:val="18"/>
                <w:szCs w:val="18"/>
              </w:rPr>
            </w:pPr>
            <w:r w:rsidRPr="00793129">
              <w:rPr>
                <w:sz w:val="18"/>
                <w:szCs w:val="18"/>
              </w:rPr>
              <w:t>- из федерального бюджета</w:t>
            </w:r>
          </w:p>
          <w:p w:rsidR="00DF1563" w:rsidRPr="00793129" w:rsidRDefault="00DF1563" w:rsidP="001E0FE4">
            <w:pPr>
              <w:rPr>
                <w:color w:val="000000"/>
                <w:sz w:val="18"/>
                <w:szCs w:val="18"/>
              </w:rPr>
            </w:pPr>
            <w:r w:rsidRPr="00793129">
              <w:rPr>
                <w:sz w:val="18"/>
                <w:szCs w:val="18"/>
              </w:rPr>
              <w:t>- из бюджета Пензенской области</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r>
      <w:tr w:rsidR="00DF1563" w:rsidRPr="00793129" w:rsidTr="001E0FE4">
        <w:trPr>
          <w:jc w:val="center"/>
        </w:trPr>
        <w:tc>
          <w:tcPr>
            <w:tcW w:w="339" w:type="dxa"/>
            <w:vMerge/>
          </w:tcPr>
          <w:p w:rsidR="00DF1563" w:rsidRPr="00793129" w:rsidRDefault="00DF1563" w:rsidP="001E0FE4">
            <w:pP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rPr>
                <w:color w:val="000000"/>
                <w:sz w:val="18"/>
                <w:szCs w:val="18"/>
              </w:rPr>
            </w:pPr>
          </w:p>
        </w:tc>
        <w:tc>
          <w:tcPr>
            <w:tcW w:w="2028" w:type="dxa"/>
          </w:tcPr>
          <w:p w:rsidR="00DF1563" w:rsidRPr="00793129" w:rsidRDefault="00DF1563" w:rsidP="001E0FE4">
            <w:pPr>
              <w:rPr>
                <w:color w:val="000000"/>
                <w:sz w:val="18"/>
                <w:szCs w:val="18"/>
              </w:rPr>
            </w:pPr>
            <w:r w:rsidRPr="00793129">
              <w:rPr>
                <w:color w:val="000000"/>
                <w:sz w:val="18"/>
                <w:szCs w:val="18"/>
              </w:rPr>
              <w:t>иные источники</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r>
      <w:tr w:rsidR="00DF1563" w:rsidRPr="00793129" w:rsidTr="001E0FE4">
        <w:trPr>
          <w:jc w:val="center"/>
        </w:trPr>
        <w:tc>
          <w:tcPr>
            <w:tcW w:w="339" w:type="dxa"/>
            <w:vMerge w:val="restart"/>
          </w:tcPr>
          <w:p w:rsidR="00DF1563" w:rsidRPr="00793129" w:rsidRDefault="00DF1563" w:rsidP="001E0FE4">
            <w:pPr>
              <w:rPr>
                <w:color w:val="000000"/>
                <w:sz w:val="18"/>
                <w:szCs w:val="18"/>
              </w:rPr>
            </w:pPr>
            <w:r w:rsidRPr="00793129">
              <w:rPr>
                <w:color w:val="000000"/>
                <w:sz w:val="18"/>
                <w:szCs w:val="18"/>
              </w:rPr>
              <w:t>2.1</w:t>
            </w:r>
          </w:p>
        </w:tc>
        <w:tc>
          <w:tcPr>
            <w:tcW w:w="926" w:type="dxa"/>
            <w:vMerge w:val="restart"/>
          </w:tcPr>
          <w:p w:rsidR="00DF1563" w:rsidRPr="00793129" w:rsidRDefault="00DF1563" w:rsidP="001E0FE4">
            <w:pPr>
              <w:rPr>
                <w:color w:val="000000"/>
                <w:sz w:val="18"/>
                <w:szCs w:val="18"/>
              </w:rPr>
            </w:pPr>
            <w:r w:rsidRPr="00793129">
              <w:rPr>
                <w:color w:val="000000"/>
                <w:sz w:val="18"/>
                <w:szCs w:val="18"/>
              </w:rPr>
              <w:t>Основное мероприятие</w:t>
            </w:r>
          </w:p>
        </w:tc>
        <w:tc>
          <w:tcPr>
            <w:tcW w:w="1822" w:type="dxa"/>
            <w:vMerge w:val="restart"/>
          </w:tcPr>
          <w:p w:rsidR="00DF1563" w:rsidRPr="00793129" w:rsidRDefault="00DF1563" w:rsidP="001E0FE4">
            <w:pPr>
              <w:rPr>
                <w:color w:val="000000"/>
                <w:sz w:val="18"/>
                <w:szCs w:val="18"/>
              </w:rPr>
            </w:pPr>
            <w:r w:rsidRPr="00793129">
              <w:rPr>
                <w:color w:val="000000"/>
                <w:sz w:val="18"/>
                <w:szCs w:val="18"/>
              </w:rPr>
              <w:t xml:space="preserve"> Осуществление муниципальных закупок для муниципальных нужд Мошковского сельсовета</w:t>
            </w:r>
          </w:p>
        </w:tc>
        <w:tc>
          <w:tcPr>
            <w:tcW w:w="2028" w:type="dxa"/>
          </w:tcPr>
          <w:p w:rsidR="00DF1563" w:rsidRPr="00793129" w:rsidRDefault="00DF1563" w:rsidP="001E0FE4">
            <w:pPr>
              <w:rPr>
                <w:color w:val="000000"/>
                <w:sz w:val="18"/>
                <w:szCs w:val="18"/>
              </w:rPr>
            </w:pPr>
            <w:r w:rsidRPr="00793129">
              <w:rPr>
                <w:color w:val="000000"/>
                <w:sz w:val="18"/>
                <w:szCs w:val="18"/>
              </w:rPr>
              <w:t>всего</w:t>
            </w:r>
          </w:p>
        </w:tc>
        <w:tc>
          <w:tcPr>
            <w:tcW w:w="892" w:type="dxa"/>
            <w:shd w:val="clear" w:color="auto" w:fill="auto"/>
          </w:tcPr>
          <w:p w:rsidR="00DF1563" w:rsidRPr="00793129" w:rsidRDefault="00DF1563" w:rsidP="001E0FE4">
            <w:pPr>
              <w:jc w:val="center"/>
              <w:rPr>
                <w:sz w:val="18"/>
                <w:szCs w:val="18"/>
              </w:rPr>
            </w:pPr>
            <w:r w:rsidRPr="00793129">
              <w:rPr>
                <w:sz w:val="18"/>
                <w:szCs w:val="18"/>
              </w:rPr>
              <w:t>5,952</w:t>
            </w:r>
          </w:p>
        </w:tc>
        <w:tc>
          <w:tcPr>
            <w:tcW w:w="893" w:type="dxa"/>
            <w:shd w:val="clear" w:color="auto" w:fill="auto"/>
          </w:tcPr>
          <w:p w:rsidR="00DF1563" w:rsidRPr="00793129" w:rsidRDefault="00DF1563" w:rsidP="001E0FE4">
            <w:pPr>
              <w:jc w:val="center"/>
              <w:rPr>
                <w:sz w:val="18"/>
                <w:szCs w:val="18"/>
              </w:rPr>
            </w:pPr>
            <w:r w:rsidRPr="00793129">
              <w:rPr>
                <w:sz w:val="18"/>
                <w:szCs w:val="18"/>
              </w:rPr>
              <w:t>5,952</w:t>
            </w:r>
          </w:p>
        </w:tc>
        <w:tc>
          <w:tcPr>
            <w:tcW w:w="892" w:type="dxa"/>
            <w:shd w:val="clear" w:color="auto" w:fill="auto"/>
          </w:tcPr>
          <w:p w:rsidR="00DF1563" w:rsidRPr="00793129" w:rsidRDefault="00DF1563" w:rsidP="001E0FE4">
            <w:pPr>
              <w:jc w:val="center"/>
              <w:rPr>
                <w:sz w:val="18"/>
                <w:szCs w:val="18"/>
              </w:rPr>
            </w:pPr>
            <w:r w:rsidRPr="00793129">
              <w:rPr>
                <w:sz w:val="18"/>
                <w:szCs w:val="18"/>
              </w:rPr>
              <w:t>5,952</w:t>
            </w:r>
          </w:p>
        </w:tc>
        <w:tc>
          <w:tcPr>
            <w:tcW w:w="893" w:type="dxa"/>
            <w:shd w:val="clear" w:color="auto" w:fill="auto"/>
          </w:tcPr>
          <w:p w:rsidR="00DF1563" w:rsidRPr="00793129" w:rsidRDefault="00DF1563" w:rsidP="001E0FE4">
            <w:pPr>
              <w:jc w:val="center"/>
              <w:rPr>
                <w:sz w:val="18"/>
                <w:szCs w:val="18"/>
              </w:rPr>
            </w:pPr>
            <w:r w:rsidRPr="00793129">
              <w:rPr>
                <w:sz w:val="18"/>
                <w:szCs w:val="18"/>
              </w:rPr>
              <w:t>5,952</w:t>
            </w:r>
          </w:p>
        </w:tc>
        <w:tc>
          <w:tcPr>
            <w:tcW w:w="892" w:type="dxa"/>
            <w:shd w:val="clear" w:color="auto" w:fill="auto"/>
          </w:tcPr>
          <w:p w:rsidR="00DF1563" w:rsidRPr="00793129" w:rsidRDefault="00DF1563" w:rsidP="001E0FE4">
            <w:pPr>
              <w:jc w:val="center"/>
              <w:rPr>
                <w:sz w:val="18"/>
                <w:szCs w:val="18"/>
              </w:rPr>
            </w:pPr>
            <w:r w:rsidRPr="00793129">
              <w:rPr>
                <w:sz w:val="18"/>
                <w:szCs w:val="18"/>
              </w:rPr>
              <w:t>5,952</w:t>
            </w:r>
          </w:p>
        </w:tc>
        <w:tc>
          <w:tcPr>
            <w:tcW w:w="893" w:type="dxa"/>
            <w:shd w:val="clear" w:color="auto" w:fill="auto"/>
          </w:tcPr>
          <w:p w:rsidR="00DF1563" w:rsidRPr="00793129" w:rsidRDefault="00DF1563" w:rsidP="001E0FE4">
            <w:pPr>
              <w:jc w:val="center"/>
              <w:rPr>
                <w:sz w:val="18"/>
                <w:szCs w:val="18"/>
              </w:rPr>
            </w:pPr>
            <w:r w:rsidRPr="00793129">
              <w:rPr>
                <w:sz w:val="18"/>
                <w:szCs w:val="18"/>
              </w:rPr>
              <w:t>5,952</w:t>
            </w:r>
          </w:p>
        </w:tc>
      </w:tr>
      <w:tr w:rsidR="00DF1563" w:rsidRPr="00793129" w:rsidTr="001E0FE4">
        <w:trPr>
          <w:jc w:val="center"/>
        </w:trPr>
        <w:tc>
          <w:tcPr>
            <w:tcW w:w="339" w:type="dxa"/>
            <w:vMerge/>
          </w:tcPr>
          <w:p w:rsidR="00DF1563" w:rsidRPr="00793129" w:rsidRDefault="00DF1563" w:rsidP="001E0FE4">
            <w:pP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rPr>
                <w:color w:val="000000"/>
                <w:sz w:val="18"/>
                <w:szCs w:val="18"/>
              </w:rPr>
            </w:pPr>
          </w:p>
        </w:tc>
        <w:tc>
          <w:tcPr>
            <w:tcW w:w="2028" w:type="dxa"/>
          </w:tcPr>
          <w:p w:rsidR="00DF1563" w:rsidRPr="00793129" w:rsidRDefault="00DF1563" w:rsidP="001E0FE4">
            <w:pPr>
              <w:rPr>
                <w:color w:val="000000"/>
                <w:sz w:val="18"/>
                <w:szCs w:val="18"/>
              </w:rPr>
            </w:pPr>
            <w:r w:rsidRPr="00793129">
              <w:rPr>
                <w:color w:val="000000"/>
                <w:sz w:val="18"/>
                <w:szCs w:val="18"/>
              </w:rPr>
              <w:t xml:space="preserve">бюджет Мошковского сельсовета Бековского района Пензенской области </w:t>
            </w:r>
          </w:p>
        </w:tc>
        <w:tc>
          <w:tcPr>
            <w:tcW w:w="892" w:type="dxa"/>
            <w:shd w:val="clear" w:color="auto" w:fill="auto"/>
          </w:tcPr>
          <w:p w:rsidR="00DF1563" w:rsidRPr="00793129" w:rsidRDefault="00DF1563" w:rsidP="001E0FE4">
            <w:pPr>
              <w:jc w:val="center"/>
              <w:rPr>
                <w:sz w:val="18"/>
                <w:szCs w:val="18"/>
              </w:rPr>
            </w:pPr>
            <w:r w:rsidRPr="00793129">
              <w:rPr>
                <w:sz w:val="18"/>
                <w:szCs w:val="18"/>
              </w:rPr>
              <w:t>5,952</w:t>
            </w:r>
          </w:p>
        </w:tc>
        <w:tc>
          <w:tcPr>
            <w:tcW w:w="893" w:type="dxa"/>
            <w:shd w:val="clear" w:color="auto" w:fill="auto"/>
          </w:tcPr>
          <w:p w:rsidR="00DF1563" w:rsidRPr="00793129" w:rsidRDefault="00DF1563" w:rsidP="001E0FE4">
            <w:pPr>
              <w:jc w:val="center"/>
              <w:rPr>
                <w:sz w:val="18"/>
                <w:szCs w:val="18"/>
              </w:rPr>
            </w:pPr>
            <w:r w:rsidRPr="00793129">
              <w:rPr>
                <w:sz w:val="18"/>
                <w:szCs w:val="18"/>
              </w:rPr>
              <w:t>5,952</w:t>
            </w:r>
          </w:p>
        </w:tc>
        <w:tc>
          <w:tcPr>
            <w:tcW w:w="892" w:type="dxa"/>
            <w:shd w:val="clear" w:color="auto" w:fill="auto"/>
          </w:tcPr>
          <w:p w:rsidR="00DF1563" w:rsidRPr="00793129" w:rsidRDefault="00DF1563" w:rsidP="001E0FE4">
            <w:pPr>
              <w:jc w:val="center"/>
              <w:rPr>
                <w:sz w:val="18"/>
                <w:szCs w:val="18"/>
              </w:rPr>
            </w:pPr>
            <w:r w:rsidRPr="00793129">
              <w:rPr>
                <w:sz w:val="18"/>
                <w:szCs w:val="18"/>
              </w:rPr>
              <w:t>5,952</w:t>
            </w:r>
          </w:p>
        </w:tc>
        <w:tc>
          <w:tcPr>
            <w:tcW w:w="893" w:type="dxa"/>
            <w:shd w:val="clear" w:color="auto" w:fill="auto"/>
          </w:tcPr>
          <w:p w:rsidR="00DF1563" w:rsidRPr="00793129" w:rsidRDefault="00DF1563" w:rsidP="001E0FE4">
            <w:pPr>
              <w:jc w:val="center"/>
              <w:rPr>
                <w:sz w:val="18"/>
                <w:szCs w:val="18"/>
              </w:rPr>
            </w:pPr>
            <w:r w:rsidRPr="00793129">
              <w:rPr>
                <w:sz w:val="18"/>
                <w:szCs w:val="18"/>
              </w:rPr>
              <w:t>5,952</w:t>
            </w:r>
          </w:p>
        </w:tc>
        <w:tc>
          <w:tcPr>
            <w:tcW w:w="892" w:type="dxa"/>
            <w:shd w:val="clear" w:color="auto" w:fill="auto"/>
          </w:tcPr>
          <w:p w:rsidR="00DF1563" w:rsidRPr="00793129" w:rsidRDefault="00DF1563" w:rsidP="001E0FE4">
            <w:pPr>
              <w:jc w:val="center"/>
              <w:rPr>
                <w:sz w:val="18"/>
                <w:szCs w:val="18"/>
              </w:rPr>
            </w:pPr>
            <w:r w:rsidRPr="00793129">
              <w:rPr>
                <w:sz w:val="18"/>
                <w:szCs w:val="18"/>
              </w:rPr>
              <w:t>5,952</w:t>
            </w:r>
          </w:p>
        </w:tc>
        <w:tc>
          <w:tcPr>
            <w:tcW w:w="893" w:type="dxa"/>
            <w:shd w:val="clear" w:color="auto" w:fill="auto"/>
          </w:tcPr>
          <w:p w:rsidR="00DF1563" w:rsidRPr="00793129" w:rsidRDefault="00DF1563" w:rsidP="001E0FE4">
            <w:pPr>
              <w:jc w:val="center"/>
              <w:rPr>
                <w:sz w:val="18"/>
                <w:szCs w:val="18"/>
              </w:rPr>
            </w:pPr>
            <w:r w:rsidRPr="00793129">
              <w:rPr>
                <w:sz w:val="18"/>
                <w:szCs w:val="18"/>
              </w:rPr>
              <w:t>5,952</w:t>
            </w:r>
          </w:p>
        </w:tc>
      </w:tr>
      <w:tr w:rsidR="00DF1563" w:rsidRPr="00793129" w:rsidTr="001E0FE4">
        <w:trPr>
          <w:jc w:val="center"/>
        </w:trPr>
        <w:tc>
          <w:tcPr>
            <w:tcW w:w="339" w:type="dxa"/>
            <w:vMerge/>
          </w:tcPr>
          <w:p w:rsidR="00DF1563" w:rsidRPr="00793129" w:rsidRDefault="00DF1563" w:rsidP="001E0FE4">
            <w:pP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rPr>
                <w:color w:val="000000"/>
                <w:sz w:val="18"/>
                <w:szCs w:val="18"/>
              </w:rPr>
            </w:pPr>
          </w:p>
        </w:tc>
        <w:tc>
          <w:tcPr>
            <w:tcW w:w="2028" w:type="dxa"/>
          </w:tcPr>
          <w:p w:rsidR="00DF1563" w:rsidRPr="00793129" w:rsidRDefault="00DF1563" w:rsidP="001E0FE4">
            <w:pPr>
              <w:autoSpaceDE w:val="0"/>
              <w:autoSpaceDN w:val="0"/>
              <w:adjustRightInd w:val="0"/>
              <w:rPr>
                <w:sz w:val="18"/>
                <w:szCs w:val="18"/>
              </w:rPr>
            </w:pPr>
            <w:r w:rsidRPr="00793129">
              <w:rPr>
                <w:sz w:val="18"/>
                <w:szCs w:val="18"/>
              </w:rPr>
              <w:t>в том числе межбюджетные трансферты:</w:t>
            </w:r>
          </w:p>
          <w:p w:rsidR="00DF1563" w:rsidRPr="00793129" w:rsidRDefault="00DF1563" w:rsidP="001E0FE4">
            <w:pPr>
              <w:autoSpaceDE w:val="0"/>
              <w:autoSpaceDN w:val="0"/>
              <w:adjustRightInd w:val="0"/>
              <w:rPr>
                <w:sz w:val="18"/>
                <w:szCs w:val="18"/>
              </w:rPr>
            </w:pPr>
            <w:r w:rsidRPr="00793129">
              <w:rPr>
                <w:sz w:val="18"/>
                <w:szCs w:val="18"/>
              </w:rPr>
              <w:t>- из федерального бюджета</w:t>
            </w:r>
          </w:p>
          <w:p w:rsidR="00DF1563" w:rsidRPr="00793129" w:rsidRDefault="00DF1563" w:rsidP="001E0FE4">
            <w:pPr>
              <w:rPr>
                <w:color w:val="000000"/>
                <w:sz w:val="18"/>
                <w:szCs w:val="18"/>
              </w:rPr>
            </w:pPr>
            <w:r w:rsidRPr="00793129">
              <w:rPr>
                <w:sz w:val="18"/>
                <w:szCs w:val="18"/>
              </w:rPr>
              <w:t>- из бюджета Пензенской области</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r>
      <w:tr w:rsidR="00DF1563" w:rsidRPr="00793129" w:rsidTr="001E0FE4">
        <w:trPr>
          <w:jc w:val="center"/>
        </w:trPr>
        <w:tc>
          <w:tcPr>
            <w:tcW w:w="339" w:type="dxa"/>
            <w:vMerge/>
          </w:tcPr>
          <w:p w:rsidR="00DF1563" w:rsidRPr="00793129" w:rsidRDefault="00DF1563" w:rsidP="001E0FE4">
            <w:pP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rPr>
                <w:color w:val="000000"/>
                <w:sz w:val="18"/>
                <w:szCs w:val="18"/>
              </w:rPr>
            </w:pPr>
          </w:p>
        </w:tc>
        <w:tc>
          <w:tcPr>
            <w:tcW w:w="2028" w:type="dxa"/>
          </w:tcPr>
          <w:p w:rsidR="00DF1563" w:rsidRPr="00793129" w:rsidRDefault="00DF1563" w:rsidP="001E0FE4">
            <w:pPr>
              <w:rPr>
                <w:color w:val="000000"/>
                <w:sz w:val="18"/>
                <w:szCs w:val="18"/>
              </w:rPr>
            </w:pPr>
            <w:r w:rsidRPr="00793129">
              <w:rPr>
                <w:color w:val="000000"/>
                <w:sz w:val="18"/>
                <w:szCs w:val="18"/>
              </w:rPr>
              <w:t>иные источники</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r>
      <w:tr w:rsidR="00DF1563" w:rsidRPr="00793129" w:rsidTr="001E0FE4">
        <w:trPr>
          <w:trHeight w:val="263"/>
          <w:jc w:val="center"/>
        </w:trPr>
        <w:tc>
          <w:tcPr>
            <w:tcW w:w="339" w:type="dxa"/>
            <w:vMerge w:val="restart"/>
          </w:tcPr>
          <w:p w:rsidR="00DF1563" w:rsidRPr="00793129" w:rsidRDefault="00DF1563" w:rsidP="001E0FE4">
            <w:pPr>
              <w:rPr>
                <w:color w:val="000000"/>
                <w:sz w:val="18"/>
                <w:szCs w:val="18"/>
              </w:rPr>
            </w:pPr>
            <w:r w:rsidRPr="00793129">
              <w:rPr>
                <w:color w:val="000000"/>
                <w:sz w:val="18"/>
                <w:szCs w:val="18"/>
              </w:rPr>
              <w:t>3.</w:t>
            </w:r>
          </w:p>
        </w:tc>
        <w:tc>
          <w:tcPr>
            <w:tcW w:w="926" w:type="dxa"/>
            <w:vMerge w:val="restart"/>
          </w:tcPr>
          <w:p w:rsidR="00DF1563" w:rsidRPr="00793129" w:rsidRDefault="00DF1563" w:rsidP="001E0FE4">
            <w:pPr>
              <w:rPr>
                <w:color w:val="000000"/>
                <w:sz w:val="18"/>
                <w:szCs w:val="18"/>
              </w:rPr>
            </w:pPr>
            <w:r w:rsidRPr="00793129">
              <w:rPr>
                <w:color w:val="000000"/>
                <w:sz w:val="18"/>
                <w:szCs w:val="18"/>
              </w:rPr>
              <w:t>Подпрограмма 3</w:t>
            </w:r>
          </w:p>
        </w:tc>
        <w:tc>
          <w:tcPr>
            <w:tcW w:w="1822" w:type="dxa"/>
            <w:vMerge w:val="restart"/>
          </w:tcPr>
          <w:p w:rsidR="00DF1563" w:rsidRPr="00793129" w:rsidRDefault="00DF1563" w:rsidP="001E0FE4">
            <w:pPr>
              <w:rPr>
                <w:color w:val="000000"/>
                <w:sz w:val="18"/>
                <w:szCs w:val="18"/>
              </w:rPr>
            </w:pPr>
            <w:r w:rsidRPr="00793129">
              <w:rPr>
                <w:spacing w:val="-2"/>
                <w:sz w:val="18"/>
                <w:szCs w:val="18"/>
              </w:rPr>
              <w:t>Осуществление градостроительной деятельности на территории Мошковского сельсовета Бековского района Пензенской области</w:t>
            </w:r>
          </w:p>
        </w:tc>
        <w:tc>
          <w:tcPr>
            <w:tcW w:w="2028" w:type="dxa"/>
          </w:tcPr>
          <w:p w:rsidR="00DF1563" w:rsidRPr="00793129" w:rsidRDefault="00DF1563" w:rsidP="001E0FE4">
            <w:pPr>
              <w:rPr>
                <w:color w:val="000000"/>
                <w:sz w:val="18"/>
                <w:szCs w:val="18"/>
              </w:rPr>
            </w:pPr>
            <w:r w:rsidRPr="00793129">
              <w:rPr>
                <w:color w:val="000000"/>
                <w:sz w:val="18"/>
                <w:szCs w:val="18"/>
              </w:rPr>
              <w:t>всего</w:t>
            </w:r>
          </w:p>
        </w:tc>
        <w:tc>
          <w:tcPr>
            <w:tcW w:w="892" w:type="dxa"/>
            <w:shd w:val="clear" w:color="auto" w:fill="auto"/>
            <w:vAlign w:val="center"/>
          </w:tcPr>
          <w:p w:rsidR="00DF1563" w:rsidRPr="00793129" w:rsidRDefault="00DF1563" w:rsidP="001E0FE4">
            <w:pPr>
              <w:jc w:val="center"/>
              <w:rPr>
                <w:sz w:val="18"/>
                <w:szCs w:val="18"/>
              </w:rPr>
            </w:pPr>
            <w:r w:rsidRPr="00793129">
              <w:rPr>
                <w:sz w:val="18"/>
                <w:szCs w:val="18"/>
              </w:rPr>
              <w:t>0,0</w:t>
            </w:r>
          </w:p>
        </w:tc>
        <w:tc>
          <w:tcPr>
            <w:tcW w:w="893" w:type="dxa"/>
            <w:shd w:val="clear" w:color="auto" w:fill="auto"/>
          </w:tcPr>
          <w:p w:rsidR="00DF1563" w:rsidRPr="00793129" w:rsidRDefault="00DF1563" w:rsidP="001E0FE4">
            <w:pPr>
              <w:jc w:val="center"/>
              <w:rPr>
                <w:sz w:val="18"/>
                <w:szCs w:val="18"/>
              </w:rPr>
            </w:pPr>
            <w:r w:rsidRPr="00793129">
              <w:rPr>
                <w:sz w:val="18"/>
                <w:szCs w:val="18"/>
              </w:rPr>
              <w:t>0,0</w:t>
            </w:r>
          </w:p>
        </w:tc>
        <w:tc>
          <w:tcPr>
            <w:tcW w:w="892" w:type="dxa"/>
            <w:shd w:val="clear" w:color="auto" w:fill="auto"/>
          </w:tcPr>
          <w:p w:rsidR="00DF1563" w:rsidRPr="00793129" w:rsidRDefault="00DF1563" w:rsidP="001E0FE4">
            <w:pPr>
              <w:jc w:val="center"/>
              <w:rPr>
                <w:sz w:val="18"/>
                <w:szCs w:val="18"/>
              </w:rPr>
            </w:pPr>
            <w:r w:rsidRPr="00793129">
              <w:rPr>
                <w:sz w:val="18"/>
                <w:szCs w:val="18"/>
              </w:rPr>
              <w:t>0,0</w:t>
            </w:r>
          </w:p>
        </w:tc>
        <w:tc>
          <w:tcPr>
            <w:tcW w:w="893" w:type="dxa"/>
            <w:shd w:val="clear" w:color="auto" w:fill="auto"/>
          </w:tcPr>
          <w:p w:rsidR="00DF1563" w:rsidRPr="00793129" w:rsidRDefault="00DF1563" w:rsidP="001E0FE4">
            <w:pPr>
              <w:jc w:val="center"/>
              <w:rPr>
                <w:sz w:val="18"/>
                <w:szCs w:val="18"/>
              </w:rPr>
            </w:pPr>
            <w:r w:rsidRPr="00793129">
              <w:rPr>
                <w:sz w:val="18"/>
                <w:szCs w:val="18"/>
              </w:rPr>
              <w:t>0,0</w:t>
            </w:r>
          </w:p>
        </w:tc>
        <w:tc>
          <w:tcPr>
            <w:tcW w:w="892" w:type="dxa"/>
            <w:shd w:val="clear" w:color="auto" w:fill="auto"/>
          </w:tcPr>
          <w:p w:rsidR="00DF1563" w:rsidRPr="00793129" w:rsidRDefault="00DF1563" w:rsidP="001E0FE4">
            <w:pPr>
              <w:jc w:val="center"/>
              <w:rPr>
                <w:sz w:val="18"/>
                <w:szCs w:val="18"/>
              </w:rPr>
            </w:pPr>
            <w:r w:rsidRPr="00793129">
              <w:rPr>
                <w:sz w:val="18"/>
                <w:szCs w:val="18"/>
              </w:rPr>
              <w:t>0,0</w:t>
            </w:r>
          </w:p>
        </w:tc>
        <w:tc>
          <w:tcPr>
            <w:tcW w:w="893" w:type="dxa"/>
            <w:shd w:val="clear" w:color="auto" w:fill="auto"/>
          </w:tcPr>
          <w:p w:rsidR="00DF1563" w:rsidRPr="00793129" w:rsidRDefault="00DF1563" w:rsidP="001E0FE4">
            <w:pPr>
              <w:jc w:val="center"/>
              <w:rPr>
                <w:sz w:val="18"/>
                <w:szCs w:val="18"/>
              </w:rPr>
            </w:pPr>
            <w:r w:rsidRPr="00793129">
              <w:rPr>
                <w:sz w:val="18"/>
                <w:szCs w:val="18"/>
              </w:rPr>
              <w:t>0,0</w:t>
            </w:r>
          </w:p>
        </w:tc>
      </w:tr>
      <w:tr w:rsidR="00DF1563" w:rsidRPr="00793129" w:rsidTr="001E0FE4">
        <w:trPr>
          <w:jc w:val="center"/>
        </w:trPr>
        <w:tc>
          <w:tcPr>
            <w:tcW w:w="339" w:type="dxa"/>
            <w:vMerge/>
          </w:tcPr>
          <w:p w:rsidR="00DF1563" w:rsidRPr="00793129" w:rsidRDefault="00DF1563" w:rsidP="001E0FE4">
            <w:pP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rPr>
                <w:color w:val="000000"/>
                <w:sz w:val="18"/>
                <w:szCs w:val="18"/>
              </w:rPr>
            </w:pPr>
          </w:p>
        </w:tc>
        <w:tc>
          <w:tcPr>
            <w:tcW w:w="2028" w:type="dxa"/>
          </w:tcPr>
          <w:p w:rsidR="00DF1563" w:rsidRPr="00793129" w:rsidRDefault="00DF1563" w:rsidP="001E0FE4">
            <w:pPr>
              <w:rPr>
                <w:color w:val="000000"/>
                <w:sz w:val="18"/>
                <w:szCs w:val="18"/>
              </w:rPr>
            </w:pPr>
            <w:r w:rsidRPr="00793129">
              <w:rPr>
                <w:color w:val="000000"/>
                <w:sz w:val="18"/>
                <w:szCs w:val="18"/>
              </w:rPr>
              <w:t xml:space="preserve">бюджет </w:t>
            </w:r>
            <w:r w:rsidRPr="00793129">
              <w:rPr>
                <w:spacing w:val="-2"/>
                <w:sz w:val="18"/>
                <w:szCs w:val="18"/>
              </w:rPr>
              <w:t xml:space="preserve">Мошковского </w:t>
            </w:r>
            <w:r w:rsidRPr="00793129">
              <w:rPr>
                <w:color w:val="000000"/>
                <w:sz w:val="18"/>
                <w:szCs w:val="18"/>
              </w:rPr>
              <w:t xml:space="preserve">сельсовета Бековского района Пензенской области   </w:t>
            </w:r>
          </w:p>
        </w:tc>
        <w:tc>
          <w:tcPr>
            <w:tcW w:w="892" w:type="dxa"/>
            <w:shd w:val="clear" w:color="auto" w:fill="auto"/>
          </w:tcPr>
          <w:p w:rsidR="00DF1563" w:rsidRPr="00793129" w:rsidRDefault="00DF1563" w:rsidP="001E0FE4">
            <w:pPr>
              <w:jc w:val="center"/>
              <w:rPr>
                <w:sz w:val="18"/>
                <w:szCs w:val="18"/>
              </w:rPr>
            </w:pPr>
            <w:r w:rsidRPr="00793129">
              <w:rPr>
                <w:sz w:val="18"/>
                <w:szCs w:val="18"/>
              </w:rPr>
              <w:t>0,0</w:t>
            </w:r>
          </w:p>
        </w:tc>
        <w:tc>
          <w:tcPr>
            <w:tcW w:w="893" w:type="dxa"/>
            <w:shd w:val="clear" w:color="auto" w:fill="auto"/>
          </w:tcPr>
          <w:p w:rsidR="00DF1563" w:rsidRPr="00793129" w:rsidRDefault="00DF1563" w:rsidP="001E0FE4">
            <w:pPr>
              <w:jc w:val="center"/>
              <w:rPr>
                <w:sz w:val="18"/>
                <w:szCs w:val="18"/>
              </w:rPr>
            </w:pPr>
            <w:r w:rsidRPr="00793129">
              <w:rPr>
                <w:sz w:val="18"/>
                <w:szCs w:val="18"/>
              </w:rPr>
              <w:t>0,0</w:t>
            </w:r>
          </w:p>
        </w:tc>
        <w:tc>
          <w:tcPr>
            <w:tcW w:w="892" w:type="dxa"/>
            <w:shd w:val="clear" w:color="auto" w:fill="auto"/>
          </w:tcPr>
          <w:p w:rsidR="00DF1563" w:rsidRPr="00793129" w:rsidRDefault="00DF1563" w:rsidP="001E0FE4">
            <w:pPr>
              <w:jc w:val="center"/>
              <w:rPr>
                <w:sz w:val="18"/>
                <w:szCs w:val="18"/>
              </w:rPr>
            </w:pPr>
            <w:r w:rsidRPr="00793129">
              <w:rPr>
                <w:sz w:val="18"/>
                <w:szCs w:val="18"/>
              </w:rPr>
              <w:t>0,0</w:t>
            </w:r>
          </w:p>
        </w:tc>
        <w:tc>
          <w:tcPr>
            <w:tcW w:w="893" w:type="dxa"/>
            <w:shd w:val="clear" w:color="auto" w:fill="auto"/>
          </w:tcPr>
          <w:p w:rsidR="00DF1563" w:rsidRPr="00793129" w:rsidRDefault="00DF1563" w:rsidP="001E0FE4">
            <w:pPr>
              <w:jc w:val="center"/>
              <w:rPr>
                <w:sz w:val="18"/>
                <w:szCs w:val="18"/>
              </w:rPr>
            </w:pPr>
            <w:r w:rsidRPr="00793129">
              <w:rPr>
                <w:sz w:val="18"/>
                <w:szCs w:val="18"/>
              </w:rPr>
              <w:t>0,0</w:t>
            </w:r>
          </w:p>
        </w:tc>
        <w:tc>
          <w:tcPr>
            <w:tcW w:w="892" w:type="dxa"/>
            <w:shd w:val="clear" w:color="auto" w:fill="auto"/>
          </w:tcPr>
          <w:p w:rsidR="00DF1563" w:rsidRPr="00793129" w:rsidRDefault="00DF1563" w:rsidP="001E0FE4">
            <w:pPr>
              <w:jc w:val="center"/>
              <w:rPr>
                <w:sz w:val="18"/>
                <w:szCs w:val="18"/>
              </w:rPr>
            </w:pPr>
            <w:r w:rsidRPr="00793129">
              <w:rPr>
                <w:sz w:val="18"/>
                <w:szCs w:val="18"/>
              </w:rPr>
              <w:t>0,0</w:t>
            </w:r>
          </w:p>
        </w:tc>
        <w:tc>
          <w:tcPr>
            <w:tcW w:w="893" w:type="dxa"/>
            <w:shd w:val="clear" w:color="auto" w:fill="auto"/>
          </w:tcPr>
          <w:p w:rsidR="00DF1563" w:rsidRPr="00793129" w:rsidRDefault="00DF1563" w:rsidP="001E0FE4">
            <w:pPr>
              <w:jc w:val="center"/>
              <w:rPr>
                <w:sz w:val="18"/>
                <w:szCs w:val="18"/>
              </w:rPr>
            </w:pPr>
            <w:r w:rsidRPr="00793129">
              <w:rPr>
                <w:sz w:val="18"/>
                <w:szCs w:val="18"/>
              </w:rPr>
              <w:t>0,0</w:t>
            </w:r>
          </w:p>
        </w:tc>
      </w:tr>
      <w:tr w:rsidR="00DF1563" w:rsidRPr="00793129" w:rsidTr="001E0FE4">
        <w:trPr>
          <w:jc w:val="center"/>
        </w:trPr>
        <w:tc>
          <w:tcPr>
            <w:tcW w:w="339" w:type="dxa"/>
            <w:vMerge/>
          </w:tcPr>
          <w:p w:rsidR="00DF1563" w:rsidRPr="00793129" w:rsidRDefault="00DF1563" w:rsidP="001E0FE4">
            <w:pP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rPr>
                <w:color w:val="000000"/>
                <w:sz w:val="18"/>
                <w:szCs w:val="18"/>
              </w:rPr>
            </w:pPr>
          </w:p>
        </w:tc>
        <w:tc>
          <w:tcPr>
            <w:tcW w:w="2028" w:type="dxa"/>
          </w:tcPr>
          <w:p w:rsidR="00DF1563" w:rsidRPr="00793129" w:rsidRDefault="00DF1563" w:rsidP="001E0FE4">
            <w:pPr>
              <w:rPr>
                <w:color w:val="000000"/>
                <w:sz w:val="18"/>
                <w:szCs w:val="18"/>
              </w:rPr>
            </w:pPr>
            <w:r w:rsidRPr="00793129">
              <w:rPr>
                <w:color w:val="000000"/>
                <w:sz w:val="18"/>
                <w:szCs w:val="18"/>
              </w:rPr>
              <w:t>в том числе межбюджетные трансферты из федерального бюджета</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r>
      <w:tr w:rsidR="00DF1563" w:rsidRPr="00793129" w:rsidTr="001E0FE4">
        <w:trPr>
          <w:jc w:val="center"/>
        </w:trPr>
        <w:tc>
          <w:tcPr>
            <w:tcW w:w="339" w:type="dxa"/>
            <w:vMerge/>
          </w:tcPr>
          <w:p w:rsidR="00DF1563" w:rsidRPr="00793129" w:rsidRDefault="00DF1563" w:rsidP="001E0FE4">
            <w:pP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rPr>
                <w:color w:val="000000"/>
                <w:sz w:val="18"/>
                <w:szCs w:val="18"/>
              </w:rPr>
            </w:pPr>
          </w:p>
        </w:tc>
        <w:tc>
          <w:tcPr>
            <w:tcW w:w="2028" w:type="dxa"/>
          </w:tcPr>
          <w:p w:rsidR="00DF1563" w:rsidRPr="00793129" w:rsidRDefault="00DF1563" w:rsidP="001E0FE4">
            <w:pPr>
              <w:rPr>
                <w:color w:val="000000"/>
                <w:sz w:val="18"/>
                <w:szCs w:val="18"/>
              </w:rPr>
            </w:pPr>
            <w:r w:rsidRPr="00793129">
              <w:rPr>
                <w:color w:val="000000"/>
                <w:sz w:val="18"/>
                <w:szCs w:val="18"/>
              </w:rPr>
              <w:t>иные источники</w:t>
            </w:r>
          </w:p>
        </w:tc>
        <w:tc>
          <w:tcPr>
            <w:tcW w:w="892" w:type="dxa"/>
            <w:shd w:val="clear" w:color="auto" w:fill="auto"/>
          </w:tcPr>
          <w:p w:rsidR="00DF1563" w:rsidRPr="00793129" w:rsidRDefault="00DF1563" w:rsidP="001E0FE4">
            <w:pPr>
              <w:jc w:val="center"/>
              <w:rPr>
                <w:sz w:val="18"/>
                <w:szCs w:val="18"/>
              </w:rPr>
            </w:pPr>
          </w:p>
        </w:tc>
        <w:tc>
          <w:tcPr>
            <w:tcW w:w="893" w:type="dxa"/>
            <w:shd w:val="clear" w:color="auto" w:fill="auto"/>
          </w:tcPr>
          <w:p w:rsidR="00DF1563" w:rsidRPr="00793129" w:rsidRDefault="00DF1563" w:rsidP="001E0FE4">
            <w:pPr>
              <w:jc w:val="center"/>
              <w:rPr>
                <w:sz w:val="18"/>
                <w:szCs w:val="18"/>
              </w:rPr>
            </w:pPr>
          </w:p>
        </w:tc>
        <w:tc>
          <w:tcPr>
            <w:tcW w:w="892" w:type="dxa"/>
            <w:shd w:val="clear" w:color="auto" w:fill="auto"/>
          </w:tcPr>
          <w:p w:rsidR="00DF1563" w:rsidRPr="00793129" w:rsidRDefault="00DF1563" w:rsidP="001E0FE4">
            <w:pPr>
              <w:jc w:val="center"/>
              <w:rPr>
                <w:sz w:val="18"/>
                <w:szCs w:val="18"/>
              </w:rPr>
            </w:pPr>
          </w:p>
        </w:tc>
        <w:tc>
          <w:tcPr>
            <w:tcW w:w="893" w:type="dxa"/>
            <w:shd w:val="clear" w:color="auto" w:fill="auto"/>
          </w:tcPr>
          <w:p w:rsidR="00DF1563" w:rsidRPr="00793129" w:rsidRDefault="00DF1563" w:rsidP="001E0FE4">
            <w:pPr>
              <w:jc w:val="center"/>
              <w:rPr>
                <w:sz w:val="18"/>
                <w:szCs w:val="18"/>
              </w:rPr>
            </w:pPr>
          </w:p>
        </w:tc>
        <w:tc>
          <w:tcPr>
            <w:tcW w:w="892" w:type="dxa"/>
            <w:shd w:val="clear" w:color="auto" w:fill="auto"/>
          </w:tcPr>
          <w:p w:rsidR="00DF1563" w:rsidRPr="00793129" w:rsidRDefault="00DF1563" w:rsidP="001E0FE4">
            <w:pPr>
              <w:jc w:val="center"/>
              <w:rPr>
                <w:sz w:val="18"/>
                <w:szCs w:val="18"/>
              </w:rPr>
            </w:pPr>
          </w:p>
        </w:tc>
        <w:tc>
          <w:tcPr>
            <w:tcW w:w="893" w:type="dxa"/>
            <w:shd w:val="clear" w:color="auto" w:fill="auto"/>
          </w:tcPr>
          <w:p w:rsidR="00DF1563" w:rsidRPr="00793129" w:rsidRDefault="00DF1563" w:rsidP="001E0FE4">
            <w:pPr>
              <w:jc w:val="center"/>
              <w:rPr>
                <w:sz w:val="18"/>
                <w:szCs w:val="18"/>
              </w:rPr>
            </w:pPr>
          </w:p>
        </w:tc>
      </w:tr>
      <w:tr w:rsidR="00DF1563" w:rsidRPr="00793129" w:rsidTr="001E0FE4">
        <w:trPr>
          <w:trHeight w:hRule="exact" w:val="226"/>
          <w:jc w:val="center"/>
        </w:trPr>
        <w:tc>
          <w:tcPr>
            <w:tcW w:w="339" w:type="dxa"/>
            <w:vMerge w:val="restart"/>
          </w:tcPr>
          <w:p w:rsidR="00DF1563" w:rsidRPr="00793129" w:rsidRDefault="00DF1563" w:rsidP="001E0FE4">
            <w:pPr>
              <w:rPr>
                <w:color w:val="000000"/>
                <w:sz w:val="18"/>
                <w:szCs w:val="18"/>
              </w:rPr>
            </w:pPr>
            <w:r w:rsidRPr="00793129">
              <w:rPr>
                <w:color w:val="000000"/>
                <w:sz w:val="18"/>
                <w:szCs w:val="18"/>
              </w:rPr>
              <w:t>3.1</w:t>
            </w:r>
          </w:p>
        </w:tc>
        <w:tc>
          <w:tcPr>
            <w:tcW w:w="926" w:type="dxa"/>
            <w:vMerge w:val="restart"/>
          </w:tcPr>
          <w:p w:rsidR="00DF1563" w:rsidRPr="00793129" w:rsidRDefault="00DF1563" w:rsidP="001E0FE4">
            <w:pPr>
              <w:rPr>
                <w:color w:val="000000"/>
                <w:sz w:val="18"/>
                <w:szCs w:val="18"/>
              </w:rPr>
            </w:pPr>
            <w:r w:rsidRPr="00793129">
              <w:rPr>
                <w:color w:val="000000"/>
                <w:sz w:val="18"/>
                <w:szCs w:val="18"/>
              </w:rPr>
              <w:t>Основные мероприятия</w:t>
            </w:r>
          </w:p>
        </w:tc>
        <w:tc>
          <w:tcPr>
            <w:tcW w:w="1822" w:type="dxa"/>
            <w:vMerge w:val="restart"/>
          </w:tcPr>
          <w:p w:rsidR="00DF1563" w:rsidRPr="00793129" w:rsidRDefault="00DF1563" w:rsidP="001E0FE4">
            <w:pPr>
              <w:rPr>
                <w:color w:val="000000"/>
                <w:sz w:val="18"/>
                <w:szCs w:val="18"/>
              </w:rPr>
            </w:pPr>
            <w:r w:rsidRPr="00793129">
              <w:rPr>
                <w:color w:val="000000"/>
                <w:sz w:val="18"/>
                <w:szCs w:val="18"/>
              </w:rPr>
              <w:t>Обеспечение выполнения обязательств по о</w:t>
            </w:r>
            <w:r w:rsidRPr="00793129">
              <w:rPr>
                <w:spacing w:val="-2"/>
                <w:sz w:val="18"/>
                <w:szCs w:val="18"/>
              </w:rPr>
              <w:t>существлению градостроительной деятельности на территории Мошковского сельсовета Бековского района Пензенской области</w:t>
            </w:r>
          </w:p>
        </w:tc>
        <w:tc>
          <w:tcPr>
            <w:tcW w:w="2028" w:type="dxa"/>
          </w:tcPr>
          <w:p w:rsidR="00DF1563" w:rsidRPr="00793129" w:rsidRDefault="00DF1563" w:rsidP="001E0FE4">
            <w:pPr>
              <w:rPr>
                <w:color w:val="000000"/>
                <w:sz w:val="18"/>
                <w:szCs w:val="18"/>
              </w:rPr>
            </w:pPr>
            <w:r w:rsidRPr="00793129">
              <w:rPr>
                <w:color w:val="000000"/>
                <w:sz w:val="18"/>
                <w:szCs w:val="18"/>
              </w:rPr>
              <w:t>всего</w:t>
            </w:r>
          </w:p>
        </w:tc>
        <w:tc>
          <w:tcPr>
            <w:tcW w:w="892" w:type="dxa"/>
            <w:shd w:val="clear" w:color="auto" w:fill="auto"/>
            <w:vAlign w:val="center"/>
          </w:tcPr>
          <w:p w:rsidR="00DF1563" w:rsidRPr="00793129" w:rsidRDefault="00DF1563" w:rsidP="001E0FE4">
            <w:pPr>
              <w:jc w:val="center"/>
              <w:rPr>
                <w:sz w:val="18"/>
                <w:szCs w:val="18"/>
              </w:rPr>
            </w:pPr>
            <w:r w:rsidRPr="00793129">
              <w:rPr>
                <w:sz w:val="18"/>
                <w:szCs w:val="18"/>
              </w:rPr>
              <w:t>0,0</w:t>
            </w:r>
          </w:p>
        </w:tc>
        <w:tc>
          <w:tcPr>
            <w:tcW w:w="893" w:type="dxa"/>
            <w:shd w:val="clear" w:color="auto" w:fill="auto"/>
          </w:tcPr>
          <w:p w:rsidR="00DF1563" w:rsidRPr="00793129" w:rsidRDefault="00DF1563" w:rsidP="001E0FE4">
            <w:pPr>
              <w:jc w:val="center"/>
              <w:rPr>
                <w:sz w:val="18"/>
                <w:szCs w:val="18"/>
              </w:rPr>
            </w:pPr>
            <w:r w:rsidRPr="00793129">
              <w:rPr>
                <w:sz w:val="18"/>
                <w:szCs w:val="18"/>
              </w:rPr>
              <w:t>0,0</w:t>
            </w:r>
          </w:p>
        </w:tc>
        <w:tc>
          <w:tcPr>
            <w:tcW w:w="892" w:type="dxa"/>
            <w:shd w:val="clear" w:color="auto" w:fill="auto"/>
          </w:tcPr>
          <w:p w:rsidR="00DF1563" w:rsidRPr="00793129" w:rsidRDefault="00DF1563" w:rsidP="001E0FE4">
            <w:pPr>
              <w:jc w:val="center"/>
              <w:rPr>
                <w:sz w:val="18"/>
                <w:szCs w:val="18"/>
              </w:rPr>
            </w:pPr>
            <w:r w:rsidRPr="00793129">
              <w:rPr>
                <w:sz w:val="18"/>
                <w:szCs w:val="18"/>
              </w:rPr>
              <w:t>0,0</w:t>
            </w:r>
          </w:p>
        </w:tc>
        <w:tc>
          <w:tcPr>
            <w:tcW w:w="893" w:type="dxa"/>
            <w:shd w:val="clear" w:color="auto" w:fill="auto"/>
          </w:tcPr>
          <w:p w:rsidR="00DF1563" w:rsidRPr="00793129" w:rsidRDefault="00DF1563" w:rsidP="001E0FE4">
            <w:pPr>
              <w:jc w:val="center"/>
              <w:rPr>
                <w:sz w:val="18"/>
                <w:szCs w:val="18"/>
              </w:rPr>
            </w:pPr>
            <w:r w:rsidRPr="00793129">
              <w:rPr>
                <w:sz w:val="18"/>
                <w:szCs w:val="18"/>
              </w:rPr>
              <w:t>0,0</w:t>
            </w:r>
          </w:p>
        </w:tc>
        <w:tc>
          <w:tcPr>
            <w:tcW w:w="892" w:type="dxa"/>
            <w:shd w:val="clear" w:color="auto" w:fill="auto"/>
          </w:tcPr>
          <w:p w:rsidR="00DF1563" w:rsidRPr="00793129" w:rsidRDefault="00DF1563" w:rsidP="001E0FE4">
            <w:pPr>
              <w:jc w:val="center"/>
              <w:rPr>
                <w:sz w:val="18"/>
                <w:szCs w:val="18"/>
              </w:rPr>
            </w:pPr>
            <w:r w:rsidRPr="00793129">
              <w:rPr>
                <w:sz w:val="18"/>
                <w:szCs w:val="18"/>
              </w:rPr>
              <w:t>0,0</w:t>
            </w:r>
          </w:p>
        </w:tc>
        <w:tc>
          <w:tcPr>
            <w:tcW w:w="893" w:type="dxa"/>
            <w:shd w:val="clear" w:color="auto" w:fill="auto"/>
          </w:tcPr>
          <w:p w:rsidR="00DF1563" w:rsidRPr="00793129" w:rsidRDefault="00DF1563" w:rsidP="001E0FE4">
            <w:pPr>
              <w:jc w:val="center"/>
              <w:rPr>
                <w:sz w:val="18"/>
                <w:szCs w:val="18"/>
              </w:rPr>
            </w:pPr>
            <w:r w:rsidRPr="00793129">
              <w:rPr>
                <w:sz w:val="18"/>
                <w:szCs w:val="18"/>
              </w:rPr>
              <w:t>0,0</w:t>
            </w:r>
          </w:p>
        </w:tc>
      </w:tr>
      <w:tr w:rsidR="00DF1563" w:rsidRPr="00793129" w:rsidTr="001E0FE4">
        <w:trPr>
          <w:jc w:val="center"/>
        </w:trPr>
        <w:tc>
          <w:tcPr>
            <w:tcW w:w="339" w:type="dxa"/>
            <w:vMerge/>
          </w:tcPr>
          <w:p w:rsidR="00DF1563" w:rsidRPr="00793129" w:rsidRDefault="00DF1563" w:rsidP="001E0FE4">
            <w:pP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rPr>
                <w:color w:val="000000"/>
                <w:sz w:val="18"/>
                <w:szCs w:val="18"/>
              </w:rPr>
            </w:pPr>
          </w:p>
        </w:tc>
        <w:tc>
          <w:tcPr>
            <w:tcW w:w="2028" w:type="dxa"/>
          </w:tcPr>
          <w:p w:rsidR="00DF1563" w:rsidRPr="00793129" w:rsidRDefault="00DF1563" w:rsidP="001E0FE4">
            <w:pPr>
              <w:rPr>
                <w:color w:val="000000"/>
                <w:sz w:val="18"/>
                <w:szCs w:val="18"/>
              </w:rPr>
            </w:pPr>
            <w:r w:rsidRPr="00793129">
              <w:rPr>
                <w:color w:val="000000"/>
                <w:sz w:val="18"/>
                <w:szCs w:val="18"/>
              </w:rPr>
              <w:t>бюджет Мошковского сельсовета Бековского района Пензенской области</w:t>
            </w:r>
          </w:p>
        </w:tc>
        <w:tc>
          <w:tcPr>
            <w:tcW w:w="892" w:type="dxa"/>
            <w:shd w:val="clear" w:color="auto" w:fill="auto"/>
          </w:tcPr>
          <w:p w:rsidR="00DF1563" w:rsidRPr="00793129" w:rsidRDefault="00DF1563" w:rsidP="001E0FE4">
            <w:pPr>
              <w:jc w:val="center"/>
              <w:rPr>
                <w:sz w:val="18"/>
                <w:szCs w:val="18"/>
              </w:rPr>
            </w:pPr>
            <w:r w:rsidRPr="00793129">
              <w:rPr>
                <w:sz w:val="18"/>
                <w:szCs w:val="18"/>
              </w:rPr>
              <w:t>0,0</w:t>
            </w:r>
          </w:p>
        </w:tc>
        <w:tc>
          <w:tcPr>
            <w:tcW w:w="893" w:type="dxa"/>
            <w:shd w:val="clear" w:color="auto" w:fill="auto"/>
          </w:tcPr>
          <w:p w:rsidR="00DF1563" w:rsidRPr="00793129" w:rsidRDefault="00DF1563" w:rsidP="001E0FE4">
            <w:pPr>
              <w:jc w:val="center"/>
              <w:rPr>
                <w:sz w:val="18"/>
                <w:szCs w:val="18"/>
              </w:rPr>
            </w:pPr>
            <w:r w:rsidRPr="00793129">
              <w:rPr>
                <w:sz w:val="18"/>
                <w:szCs w:val="18"/>
              </w:rPr>
              <w:t>0,0</w:t>
            </w:r>
          </w:p>
        </w:tc>
        <w:tc>
          <w:tcPr>
            <w:tcW w:w="892" w:type="dxa"/>
            <w:shd w:val="clear" w:color="auto" w:fill="auto"/>
          </w:tcPr>
          <w:p w:rsidR="00DF1563" w:rsidRPr="00793129" w:rsidRDefault="00DF1563" w:rsidP="001E0FE4">
            <w:pPr>
              <w:jc w:val="center"/>
              <w:rPr>
                <w:sz w:val="18"/>
                <w:szCs w:val="18"/>
              </w:rPr>
            </w:pPr>
            <w:r w:rsidRPr="00793129">
              <w:rPr>
                <w:sz w:val="18"/>
                <w:szCs w:val="18"/>
              </w:rPr>
              <w:t>0,0</w:t>
            </w:r>
          </w:p>
        </w:tc>
        <w:tc>
          <w:tcPr>
            <w:tcW w:w="893" w:type="dxa"/>
            <w:shd w:val="clear" w:color="auto" w:fill="auto"/>
          </w:tcPr>
          <w:p w:rsidR="00DF1563" w:rsidRPr="00793129" w:rsidRDefault="00DF1563" w:rsidP="001E0FE4">
            <w:pPr>
              <w:jc w:val="center"/>
              <w:rPr>
                <w:sz w:val="18"/>
                <w:szCs w:val="18"/>
              </w:rPr>
            </w:pPr>
            <w:r w:rsidRPr="00793129">
              <w:rPr>
                <w:sz w:val="18"/>
                <w:szCs w:val="18"/>
              </w:rPr>
              <w:t>0,0</w:t>
            </w:r>
          </w:p>
        </w:tc>
        <w:tc>
          <w:tcPr>
            <w:tcW w:w="892" w:type="dxa"/>
            <w:shd w:val="clear" w:color="auto" w:fill="auto"/>
          </w:tcPr>
          <w:p w:rsidR="00DF1563" w:rsidRPr="00793129" w:rsidRDefault="00DF1563" w:rsidP="001E0FE4">
            <w:pPr>
              <w:jc w:val="center"/>
              <w:rPr>
                <w:sz w:val="18"/>
                <w:szCs w:val="18"/>
              </w:rPr>
            </w:pPr>
            <w:r w:rsidRPr="00793129">
              <w:rPr>
                <w:sz w:val="18"/>
                <w:szCs w:val="18"/>
              </w:rPr>
              <w:t>0,0</w:t>
            </w:r>
          </w:p>
        </w:tc>
        <w:tc>
          <w:tcPr>
            <w:tcW w:w="893" w:type="dxa"/>
            <w:shd w:val="clear" w:color="auto" w:fill="auto"/>
          </w:tcPr>
          <w:p w:rsidR="00DF1563" w:rsidRPr="00793129" w:rsidRDefault="00DF1563" w:rsidP="001E0FE4">
            <w:pPr>
              <w:jc w:val="center"/>
              <w:rPr>
                <w:sz w:val="18"/>
                <w:szCs w:val="18"/>
              </w:rPr>
            </w:pPr>
            <w:r w:rsidRPr="00793129">
              <w:rPr>
                <w:sz w:val="18"/>
                <w:szCs w:val="18"/>
              </w:rPr>
              <w:t>0,0</w:t>
            </w:r>
          </w:p>
        </w:tc>
      </w:tr>
      <w:tr w:rsidR="00DF1563" w:rsidRPr="00793129" w:rsidTr="001E0FE4">
        <w:trPr>
          <w:jc w:val="center"/>
        </w:trPr>
        <w:tc>
          <w:tcPr>
            <w:tcW w:w="339" w:type="dxa"/>
            <w:vMerge/>
          </w:tcPr>
          <w:p w:rsidR="00DF1563" w:rsidRPr="00793129" w:rsidRDefault="00DF1563" w:rsidP="001E0FE4">
            <w:pP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rPr>
                <w:color w:val="000000"/>
                <w:sz w:val="18"/>
                <w:szCs w:val="18"/>
              </w:rPr>
            </w:pPr>
          </w:p>
        </w:tc>
        <w:tc>
          <w:tcPr>
            <w:tcW w:w="2028" w:type="dxa"/>
          </w:tcPr>
          <w:p w:rsidR="00DF1563" w:rsidRPr="00793129" w:rsidRDefault="00DF1563" w:rsidP="001E0FE4">
            <w:pPr>
              <w:rPr>
                <w:color w:val="000000"/>
                <w:sz w:val="18"/>
                <w:szCs w:val="18"/>
              </w:rPr>
            </w:pPr>
            <w:r w:rsidRPr="00793129">
              <w:rPr>
                <w:color w:val="000000"/>
                <w:sz w:val="18"/>
                <w:szCs w:val="18"/>
              </w:rPr>
              <w:t>в том числе межбюджетные трансферты из федерального бюджета</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c>
          <w:tcPr>
            <w:tcW w:w="892" w:type="dxa"/>
            <w:shd w:val="clear" w:color="auto" w:fill="auto"/>
          </w:tcPr>
          <w:p w:rsidR="00DF1563" w:rsidRPr="00793129" w:rsidRDefault="00DF1563" w:rsidP="001E0FE4">
            <w:pPr>
              <w:jc w:val="center"/>
              <w:rPr>
                <w:sz w:val="18"/>
                <w:szCs w:val="18"/>
              </w:rPr>
            </w:pPr>
            <w:r w:rsidRPr="00793129">
              <w:rPr>
                <w:sz w:val="18"/>
                <w:szCs w:val="18"/>
              </w:rPr>
              <w:t>-</w:t>
            </w:r>
          </w:p>
        </w:tc>
        <w:tc>
          <w:tcPr>
            <w:tcW w:w="893" w:type="dxa"/>
            <w:shd w:val="clear" w:color="auto" w:fill="auto"/>
          </w:tcPr>
          <w:p w:rsidR="00DF1563" w:rsidRPr="00793129" w:rsidRDefault="00DF1563" w:rsidP="001E0FE4">
            <w:pPr>
              <w:jc w:val="center"/>
              <w:rPr>
                <w:sz w:val="18"/>
                <w:szCs w:val="18"/>
              </w:rPr>
            </w:pPr>
            <w:r w:rsidRPr="00793129">
              <w:rPr>
                <w:sz w:val="18"/>
                <w:szCs w:val="18"/>
              </w:rPr>
              <w:t>-</w:t>
            </w:r>
          </w:p>
        </w:tc>
      </w:tr>
      <w:tr w:rsidR="00DF1563" w:rsidRPr="00793129" w:rsidTr="001E0FE4">
        <w:trPr>
          <w:jc w:val="center"/>
        </w:trPr>
        <w:tc>
          <w:tcPr>
            <w:tcW w:w="339" w:type="dxa"/>
            <w:vMerge/>
          </w:tcPr>
          <w:p w:rsidR="00DF1563" w:rsidRPr="00793129" w:rsidRDefault="00DF1563" w:rsidP="001E0FE4">
            <w:pP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rPr>
                <w:color w:val="000000"/>
                <w:sz w:val="18"/>
                <w:szCs w:val="18"/>
              </w:rPr>
            </w:pPr>
          </w:p>
        </w:tc>
        <w:tc>
          <w:tcPr>
            <w:tcW w:w="2028" w:type="dxa"/>
          </w:tcPr>
          <w:p w:rsidR="00DF1563" w:rsidRPr="00793129" w:rsidRDefault="00DF1563" w:rsidP="001E0FE4">
            <w:pPr>
              <w:rPr>
                <w:color w:val="000000"/>
                <w:sz w:val="18"/>
                <w:szCs w:val="18"/>
              </w:rPr>
            </w:pPr>
            <w:r w:rsidRPr="00793129">
              <w:rPr>
                <w:color w:val="000000"/>
                <w:sz w:val="18"/>
                <w:szCs w:val="18"/>
              </w:rPr>
              <w:t>иные источники</w:t>
            </w:r>
          </w:p>
        </w:tc>
        <w:tc>
          <w:tcPr>
            <w:tcW w:w="892" w:type="dxa"/>
            <w:shd w:val="clear" w:color="auto" w:fill="auto"/>
          </w:tcPr>
          <w:p w:rsidR="00DF1563" w:rsidRPr="00793129" w:rsidRDefault="00DF1563" w:rsidP="001E0FE4">
            <w:pPr>
              <w:jc w:val="center"/>
              <w:rPr>
                <w:sz w:val="18"/>
                <w:szCs w:val="18"/>
              </w:rPr>
            </w:pPr>
          </w:p>
        </w:tc>
        <w:tc>
          <w:tcPr>
            <w:tcW w:w="893" w:type="dxa"/>
            <w:shd w:val="clear" w:color="auto" w:fill="auto"/>
          </w:tcPr>
          <w:p w:rsidR="00DF1563" w:rsidRPr="00793129" w:rsidRDefault="00DF1563" w:rsidP="001E0FE4">
            <w:pPr>
              <w:jc w:val="center"/>
              <w:rPr>
                <w:sz w:val="18"/>
                <w:szCs w:val="18"/>
              </w:rPr>
            </w:pPr>
          </w:p>
        </w:tc>
        <w:tc>
          <w:tcPr>
            <w:tcW w:w="892" w:type="dxa"/>
            <w:shd w:val="clear" w:color="auto" w:fill="auto"/>
          </w:tcPr>
          <w:p w:rsidR="00DF1563" w:rsidRPr="00793129" w:rsidRDefault="00DF1563" w:rsidP="001E0FE4">
            <w:pPr>
              <w:jc w:val="center"/>
              <w:rPr>
                <w:sz w:val="18"/>
                <w:szCs w:val="18"/>
              </w:rPr>
            </w:pPr>
          </w:p>
        </w:tc>
        <w:tc>
          <w:tcPr>
            <w:tcW w:w="893" w:type="dxa"/>
            <w:shd w:val="clear" w:color="auto" w:fill="auto"/>
          </w:tcPr>
          <w:p w:rsidR="00DF1563" w:rsidRPr="00793129" w:rsidRDefault="00DF1563" w:rsidP="001E0FE4">
            <w:pPr>
              <w:jc w:val="center"/>
              <w:rPr>
                <w:sz w:val="18"/>
                <w:szCs w:val="18"/>
              </w:rPr>
            </w:pPr>
          </w:p>
        </w:tc>
        <w:tc>
          <w:tcPr>
            <w:tcW w:w="892" w:type="dxa"/>
            <w:shd w:val="clear" w:color="auto" w:fill="auto"/>
          </w:tcPr>
          <w:p w:rsidR="00DF1563" w:rsidRPr="00793129" w:rsidRDefault="00DF1563" w:rsidP="001E0FE4">
            <w:pPr>
              <w:jc w:val="center"/>
              <w:rPr>
                <w:sz w:val="18"/>
                <w:szCs w:val="18"/>
              </w:rPr>
            </w:pPr>
          </w:p>
        </w:tc>
        <w:tc>
          <w:tcPr>
            <w:tcW w:w="893" w:type="dxa"/>
            <w:shd w:val="clear" w:color="auto" w:fill="auto"/>
          </w:tcPr>
          <w:p w:rsidR="00DF1563" w:rsidRPr="00793129" w:rsidRDefault="00DF1563" w:rsidP="001E0FE4">
            <w:pPr>
              <w:jc w:val="center"/>
              <w:rPr>
                <w:sz w:val="18"/>
                <w:szCs w:val="18"/>
              </w:rPr>
            </w:pPr>
          </w:p>
        </w:tc>
      </w:tr>
      <w:tr w:rsidR="00DF1563" w:rsidRPr="00793129" w:rsidTr="001E0FE4">
        <w:trPr>
          <w:jc w:val="center"/>
        </w:trPr>
        <w:tc>
          <w:tcPr>
            <w:tcW w:w="339" w:type="dxa"/>
            <w:vMerge w:val="restart"/>
          </w:tcPr>
          <w:p w:rsidR="00DF1563" w:rsidRPr="00793129" w:rsidRDefault="00DF1563" w:rsidP="001E0FE4">
            <w:pPr>
              <w:rPr>
                <w:color w:val="000000"/>
                <w:sz w:val="18"/>
                <w:szCs w:val="18"/>
              </w:rPr>
            </w:pPr>
            <w:r w:rsidRPr="00793129">
              <w:rPr>
                <w:color w:val="000000"/>
                <w:sz w:val="18"/>
                <w:szCs w:val="18"/>
              </w:rPr>
              <w:t>4.</w:t>
            </w:r>
          </w:p>
        </w:tc>
        <w:tc>
          <w:tcPr>
            <w:tcW w:w="926" w:type="dxa"/>
            <w:vMerge w:val="restart"/>
          </w:tcPr>
          <w:p w:rsidR="00DF1563" w:rsidRPr="00793129" w:rsidRDefault="00DF1563" w:rsidP="001E0FE4">
            <w:pPr>
              <w:rPr>
                <w:color w:val="000000"/>
                <w:sz w:val="18"/>
                <w:szCs w:val="18"/>
              </w:rPr>
            </w:pPr>
            <w:r w:rsidRPr="00793129">
              <w:rPr>
                <w:color w:val="000000"/>
                <w:sz w:val="18"/>
                <w:szCs w:val="18"/>
              </w:rPr>
              <w:t>Подпрограмма 4</w:t>
            </w:r>
          </w:p>
        </w:tc>
        <w:tc>
          <w:tcPr>
            <w:tcW w:w="1822" w:type="dxa"/>
            <w:vMerge w:val="restart"/>
          </w:tcPr>
          <w:p w:rsidR="00DF1563" w:rsidRPr="00793129" w:rsidRDefault="00DF1563" w:rsidP="001E0FE4">
            <w:pPr>
              <w:rPr>
                <w:color w:val="000000"/>
                <w:sz w:val="18"/>
                <w:szCs w:val="18"/>
              </w:rPr>
            </w:pPr>
            <w:r w:rsidRPr="00793129">
              <w:rPr>
                <w:sz w:val="18"/>
                <w:szCs w:val="18"/>
              </w:rPr>
              <w:t>Социальная поддержка граждан Мошковского сельсовета Бековского района Пензенской области</w:t>
            </w:r>
          </w:p>
        </w:tc>
        <w:tc>
          <w:tcPr>
            <w:tcW w:w="2028" w:type="dxa"/>
          </w:tcPr>
          <w:p w:rsidR="00DF1563" w:rsidRPr="00793129" w:rsidRDefault="00DF1563" w:rsidP="001E0FE4">
            <w:pPr>
              <w:rPr>
                <w:color w:val="000000"/>
                <w:sz w:val="18"/>
                <w:szCs w:val="18"/>
              </w:rPr>
            </w:pPr>
            <w:r w:rsidRPr="00793129">
              <w:rPr>
                <w:color w:val="000000"/>
                <w:sz w:val="18"/>
                <w:szCs w:val="18"/>
              </w:rPr>
              <w:t>всего</w:t>
            </w:r>
          </w:p>
        </w:tc>
        <w:tc>
          <w:tcPr>
            <w:tcW w:w="892" w:type="dxa"/>
            <w:shd w:val="clear" w:color="auto" w:fill="auto"/>
          </w:tcPr>
          <w:p w:rsidR="00DF1563" w:rsidRPr="00793129" w:rsidRDefault="00DF1563" w:rsidP="001E0FE4">
            <w:pPr>
              <w:jc w:val="center"/>
              <w:rPr>
                <w:sz w:val="18"/>
                <w:szCs w:val="18"/>
              </w:rPr>
            </w:pPr>
            <w:r w:rsidRPr="00793129">
              <w:rPr>
                <w:sz w:val="18"/>
                <w:szCs w:val="18"/>
              </w:rPr>
              <w:t>13,463</w:t>
            </w:r>
          </w:p>
        </w:tc>
        <w:tc>
          <w:tcPr>
            <w:tcW w:w="893" w:type="dxa"/>
            <w:shd w:val="clear" w:color="auto" w:fill="auto"/>
          </w:tcPr>
          <w:p w:rsidR="00DF1563" w:rsidRPr="00793129" w:rsidRDefault="00DF1563" w:rsidP="001E0FE4">
            <w:pPr>
              <w:jc w:val="center"/>
              <w:rPr>
                <w:sz w:val="18"/>
                <w:szCs w:val="18"/>
              </w:rPr>
            </w:pPr>
            <w:r w:rsidRPr="00793129">
              <w:rPr>
                <w:sz w:val="18"/>
                <w:szCs w:val="18"/>
              </w:rPr>
              <w:t>11,326</w:t>
            </w:r>
          </w:p>
        </w:tc>
        <w:tc>
          <w:tcPr>
            <w:tcW w:w="892" w:type="dxa"/>
            <w:shd w:val="clear" w:color="auto" w:fill="auto"/>
          </w:tcPr>
          <w:p w:rsidR="00DF1563" w:rsidRPr="00793129" w:rsidRDefault="00DF1563" w:rsidP="001E0FE4">
            <w:pPr>
              <w:jc w:val="center"/>
              <w:rPr>
                <w:sz w:val="18"/>
                <w:szCs w:val="18"/>
              </w:rPr>
            </w:pPr>
            <w:r w:rsidRPr="00793129">
              <w:rPr>
                <w:sz w:val="18"/>
                <w:szCs w:val="18"/>
              </w:rPr>
              <w:t>11,326</w:t>
            </w:r>
          </w:p>
        </w:tc>
        <w:tc>
          <w:tcPr>
            <w:tcW w:w="893" w:type="dxa"/>
            <w:shd w:val="clear" w:color="auto" w:fill="auto"/>
          </w:tcPr>
          <w:p w:rsidR="00DF1563" w:rsidRPr="00793129" w:rsidRDefault="00DF1563" w:rsidP="001E0FE4">
            <w:pPr>
              <w:jc w:val="center"/>
              <w:rPr>
                <w:sz w:val="18"/>
                <w:szCs w:val="18"/>
              </w:rPr>
            </w:pPr>
            <w:r w:rsidRPr="00793129">
              <w:rPr>
                <w:sz w:val="18"/>
                <w:szCs w:val="18"/>
              </w:rPr>
              <w:t>11,326</w:t>
            </w:r>
          </w:p>
        </w:tc>
        <w:tc>
          <w:tcPr>
            <w:tcW w:w="892" w:type="dxa"/>
            <w:shd w:val="clear" w:color="auto" w:fill="auto"/>
          </w:tcPr>
          <w:p w:rsidR="00DF1563" w:rsidRPr="00793129" w:rsidRDefault="00DF1563" w:rsidP="001E0FE4">
            <w:pPr>
              <w:jc w:val="center"/>
              <w:rPr>
                <w:sz w:val="18"/>
                <w:szCs w:val="18"/>
              </w:rPr>
            </w:pPr>
            <w:r w:rsidRPr="00793129">
              <w:rPr>
                <w:sz w:val="18"/>
                <w:szCs w:val="18"/>
              </w:rPr>
              <w:t>11,326</w:t>
            </w:r>
          </w:p>
        </w:tc>
        <w:tc>
          <w:tcPr>
            <w:tcW w:w="893" w:type="dxa"/>
            <w:shd w:val="clear" w:color="auto" w:fill="auto"/>
          </w:tcPr>
          <w:p w:rsidR="00DF1563" w:rsidRPr="00793129" w:rsidRDefault="00DF1563" w:rsidP="001E0FE4">
            <w:pPr>
              <w:jc w:val="center"/>
              <w:rPr>
                <w:sz w:val="18"/>
                <w:szCs w:val="18"/>
              </w:rPr>
            </w:pPr>
            <w:r w:rsidRPr="00793129">
              <w:rPr>
                <w:sz w:val="18"/>
                <w:szCs w:val="18"/>
              </w:rPr>
              <w:t>11,326</w:t>
            </w:r>
          </w:p>
        </w:tc>
      </w:tr>
      <w:tr w:rsidR="00DF1563" w:rsidRPr="00793129" w:rsidTr="001E0FE4">
        <w:trPr>
          <w:jc w:val="center"/>
        </w:trPr>
        <w:tc>
          <w:tcPr>
            <w:tcW w:w="339" w:type="dxa"/>
            <w:vMerge/>
          </w:tcPr>
          <w:p w:rsidR="00DF1563" w:rsidRPr="00793129" w:rsidRDefault="00DF1563" w:rsidP="001E0FE4">
            <w:pP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rPr>
                <w:color w:val="000000"/>
                <w:sz w:val="18"/>
                <w:szCs w:val="18"/>
              </w:rPr>
            </w:pPr>
          </w:p>
        </w:tc>
        <w:tc>
          <w:tcPr>
            <w:tcW w:w="2028" w:type="dxa"/>
          </w:tcPr>
          <w:p w:rsidR="00DF1563" w:rsidRPr="00793129" w:rsidRDefault="00DF1563" w:rsidP="001E0FE4">
            <w:pPr>
              <w:rPr>
                <w:color w:val="000000"/>
                <w:sz w:val="18"/>
                <w:szCs w:val="18"/>
              </w:rPr>
            </w:pPr>
            <w:r w:rsidRPr="00793129">
              <w:rPr>
                <w:color w:val="000000"/>
                <w:sz w:val="18"/>
                <w:szCs w:val="18"/>
              </w:rPr>
              <w:t>бюджет Мошковского сельсовета Бековского района Пензенской области</w:t>
            </w:r>
          </w:p>
        </w:tc>
        <w:tc>
          <w:tcPr>
            <w:tcW w:w="892" w:type="dxa"/>
            <w:shd w:val="clear" w:color="auto" w:fill="auto"/>
          </w:tcPr>
          <w:p w:rsidR="00DF1563" w:rsidRPr="00793129" w:rsidRDefault="00DF1563" w:rsidP="001E0FE4">
            <w:pPr>
              <w:jc w:val="center"/>
              <w:rPr>
                <w:sz w:val="18"/>
                <w:szCs w:val="18"/>
              </w:rPr>
            </w:pPr>
            <w:r w:rsidRPr="00793129">
              <w:rPr>
                <w:sz w:val="18"/>
                <w:szCs w:val="18"/>
              </w:rPr>
              <w:t>13,463</w:t>
            </w:r>
          </w:p>
        </w:tc>
        <w:tc>
          <w:tcPr>
            <w:tcW w:w="893" w:type="dxa"/>
            <w:shd w:val="clear" w:color="auto" w:fill="auto"/>
          </w:tcPr>
          <w:p w:rsidR="00DF1563" w:rsidRPr="00793129" w:rsidRDefault="00DF1563" w:rsidP="001E0FE4">
            <w:pPr>
              <w:jc w:val="center"/>
              <w:rPr>
                <w:sz w:val="18"/>
                <w:szCs w:val="18"/>
              </w:rPr>
            </w:pPr>
            <w:r w:rsidRPr="00793129">
              <w:rPr>
                <w:sz w:val="18"/>
                <w:szCs w:val="18"/>
              </w:rPr>
              <w:t>11,326</w:t>
            </w:r>
          </w:p>
        </w:tc>
        <w:tc>
          <w:tcPr>
            <w:tcW w:w="892" w:type="dxa"/>
            <w:shd w:val="clear" w:color="auto" w:fill="auto"/>
          </w:tcPr>
          <w:p w:rsidR="00DF1563" w:rsidRPr="00793129" w:rsidRDefault="00DF1563" w:rsidP="001E0FE4">
            <w:pPr>
              <w:jc w:val="center"/>
              <w:rPr>
                <w:sz w:val="18"/>
                <w:szCs w:val="18"/>
              </w:rPr>
            </w:pPr>
            <w:r w:rsidRPr="00793129">
              <w:rPr>
                <w:sz w:val="18"/>
                <w:szCs w:val="18"/>
              </w:rPr>
              <w:t>11,326</w:t>
            </w:r>
          </w:p>
        </w:tc>
        <w:tc>
          <w:tcPr>
            <w:tcW w:w="893" w:type="dxa"/>
            <w:shd w:val="clear" w:color="auto" w:fill="auto"/>
          </w:tcPr>
          <w:p w:rsidR="00DF1563" w:rsidRPr="00793129" w:rsidRDefault="00DF1563" w:rsidP="001E0FE4">
            <w:pPr>
              <w:jc w:val="center"/>
              <w:rPr>
                <w:sz w:val="18"/>
                <w:szCs w:val="18"/>
              </w:rPr>
            </w:pPr>
            <w:r w:rsidRPr="00793129">
              <w:rPr>
                <w:sz w:val="18"/>
                <w:szCs w:val="18"/>
              </w:rPr>
              <w:t>11,326</w:t>
            </w:r>
          </w:p>
        </w:tc>
        <w:tc>
          <w:tcPr>
            <w:tcW w:w="892" w:type="dxa"/>
            <w:shd w:val="clear" w:color="auto" w:fill="auto"/>
          </w:tcPr>
          <w:p w:rsidR="00DF1563" w:rsidRPr="00793129" w:rsidRDefault="00DF1563" w:rsidP="001E0FE4">
            <w:pPr>
              <w:jc w:val="center"/>
              <w:rPr>
                <w:sz w:val="18"/>
                <w:szCs w:val="18"/>
              </w:rPr>
            </w:pPr>
            <w:r w:rsidRPr="00793129">
              <w:rPr>
                <w:sz w:val="18"/>
                <w:szCs w:val="18"/>
              </w:rPr>
              <w:t>11,326</w:t>
            </w:r>
          </w:p>
        </w:tc>
        <w:tc>
          <w:tcPr>
            <w:tcW w:w="893" w:type="dxa"/>
            <w:shd w:val="clear" w:color="auto" w:fill="auto"/>
          </w:tcPr>
          <w:p w:rsidR="00DF1563" w:rsidRPr="00793129" w:rsidRDefault="00DF1563" w:rsidP="001E0FE4">
            <w:pPr>
              <w:jc w:val="center"/>
              <w:rPr>
                <w:sz w:val="18"/>
                <w:szCs w:val="18"/>
              </w:rPr>
            </w:pPr>
            <w:r w:rsidRPr="00793129">
              <w:rPr>
                <w:sz w:val="18"/>
                <w:szCs w:val="18"/>
              </w:rPr>
              <w:t>11,326</w:t>
            </w:r>
          </w:p>
        </w:tc>
      </w:tr>
      <w:tr w:rsidR="00DF1563" w:rsidRPr="00793129" w:rsidTr="001E0FE4">
        <w:trPr>
          <w:jc w:val="center"/>
        </w:trPr>
        <w:tc>
          <w:tcPr>
            <w:tcW w:w="339" w:type="dxa"/>
            <w:vMerge/>
          </w:tcPr>
          <w:p w:rsidR="00DF1563" w:rsidRPr="00793129" w:rsidRDefault="00DF1563" w:rsidP="001E0FE4">
            <w:pP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rPr>
                <w:color w:val="000000"/>
                <w:sz w:val="18"/>
                <w:szCs w:val="18"/>
              </w:rPr>
            </w:pPr>
          </w:p>
        </w:tc>
        <w:tc>
          <w:tcPr>
            <w:tcW w:w="2028" w:type="dxa"/>
          </w:tcPr>
          <w:p w:rsidR="00DF1563" w:rsidRPr="00793129" w:rsidRDefault="00DF1563" w:rsidP="001E0FE4">
            <w:pPr>
              <w:autoSpaceDE w:val="0"/>
              <w:autoSpaceDN w:val="0"/>
              <w:adjustRightInd w:val="0"/>
              <w:rPr>
                <w:sz w:val="18"/>
                <w:szCs w:val="18"/>
              </w:rPr>
            </w:pPr>
            <w:r w:rsidRPr="00793129">
              <w:rPr>
                <w:sz w:val="18"/>
                <w:szCs w:val="18"/>
              </w:rPr>
              <w:t>в том числе межбюджетные трансферты:</w:t>
            </w:r>
          </w:p>
          <w:p w:rsidR="00DF1563" w:rsidRPr="00793129" w:rsidRDefault="00DF1563" w:rsidP="001E0FE4">
            <w:pPr>
              <w:autoSpaceDE w:val="0"/>
              <w:autoSpaceDN w:val="0"/>
              <w:adjustRightInd w:val="0"/>
              <w:rPr>
                <w:sz w:val="18"/>
                <w:szCs w:val="18"/>
              </w:rPr>
            </w:pPr>
            <w:r w:rsidRPr="00793129">
              <w:rPr>
                <w:sz w:val="18"/>
                <w:szCs w:val="18"/>
              </w:rPr>
              <w:t>- из федерального бюджета</w:t>
            </w:r>
          </w:p>
          <w:p w:rsidR="00DF1563" w:rsidRPr="00793129" w:rsidRDefault="00DF1563" w:rsidP="001E0FE4">
            <w:pPr>
              <w:rPr>
                <w:color w:val="000000"/>
                <w:sz w:val="18"/>
                <w:szCs w:val="18"/>
              </w:rPr>
            </w:pPr>
            <w:r w:rsidRPr="00793129">
              <w:rPr>
                <w:sz w:val="18"/>
                <w:szCs w:val="18"/>
              </w:rPr>
              <w:t>- из бюджета Пензенской области</w:t>
            </w:r>
          </w:p>
        </w:tc>
        <w:tc>
          <w:tcPr>
            <w:tcW w:w="892" w:type="dxa"/>
            <w:shd w:val="clear" w:color="auto" w:fill="auto"/>
          </w:tcPr>
          <w:p w:rsidR="00DF1563" w:rsidRPr="00793129" w:rsidRDefault="00DF1563" w:rsidP="001E0FE4">
            <w:pPr>
              <w:jc w:val="center"/>
              <w:rPr>
                <w:sz w:val="18"/>
                <w:szCs w:val="18"/>
              </w:rPr>
            </w:pPr>
          </w:p>
        </w:tc>
        <w:tc>
          <w:tcPr>
            <w:tcW w:w="893" w:type="dxa"/>
            <w:shd w:val="clear" w:color="auto" w:fill="auto"/>
          </w:tcPr>
          <w:p w:rsidR="00DF1563" w:rsidRPr="00793129" w:rsidRDefault="00DF1563" w:rsidP="001E0FE4">
            <w:pPr>
              <w:jc w:val="center"/>
              <w:rPr>
                <w:sz w:val="18"/>
                <w:szCs w:val="18"/>
              </w:rPr>
            </w:pPr>
          </w:p>
        </w:tc>
        <w:tc>
          <w:tcPr>
            <w:tcW w:w="892" w:type="dxa"/>
            <w:shd w:val="clear" w:color="auto" w:fill="auto"/>
          </w:tcPr>
          <w:p w:rsidR="00DF1563" w:rsidRPr="00793129" w:rsidRDefault="00DF1563" w:rsidP="001E0FE4">
            <w:pPr>
              <w:jc w:val="center"/>
              <w:rPr>
                <w:sz w:val="18"/>
                <w:szCs w:val="18"/>
              </w:rPr>
            </w:pPr>
          </w:p>
        </w:tc>
        <w:tc>
          <w:tcPr>
            <w:tcW w:w="893" w:type="dxa"/>
            <w:shd w:val="clear" w:color="auto" w:fill="auto"/>
          </w:tcPr>
          <w:p w:rsidR="00DF1563" w:rsidRPr="00793129" w:rsidRDefault="00DF1563" w:rsidP="001E0FE4">
            <w:pPr>
              <w:jc w:val="center"/>
              <w:rPr>
                <w:sz w:val="18"/>
                <w:szCs w:val="18"/>
              </w:rPr>
            </w:pPr>
          </w:p>
        </w:tc>
        <w:tc>
          <w:tcPr>
            <w:tcW w:w="892" w:type="dxa"/>
            <w:shd w:val="clear" w:color="auto" w:fill="auto"/>
          </w:tcPr>
          <w:p w:rsidR="00DF1563" w:rsidRPr="00793129" w:rsidRDefault="00DF1563" w:rsidP="001E0FE4">
            <w:pPr>
              <w:jc w:val="center"/>
              <w:rPr>
                <w:sz w:val="18"/>
                <w:szCs w:val="18"/>
              </w:rPr>
            </w:pPr>
          </w:p>
        </w:tc>
        <w:tc>
          <w:tcPr>
            <w:tcW w:w="893" w:type="dxa"/>
            <w:shd w:val="clear" w:color="auto" w:fill="auto"/>
          </w:tcPr>
          <w:p w:rsidR="00DF1563" w:rsidRPr="00793129" w:rsidRDefault="00DF1563" w:rsidP="001E0FE4">
            <w:pPr>
              <w:jc w:val="center"/>
              <w:rPr>
                <w:sz w:val="18"/>
                <w:szCs w:val="18"/>
              </w:rPr>
            </w:pPr>
          </w:p>
        </w:tc>
      </w:tr>
      <w:tr w:rsidR="00DF1563" w:rsidRPr="00793129" w:rsidTr="001E0FE4">
        <w:trPr>
          <w:jc w:val="center"/>
        </w:trPr>
        <w:tc>
          <w:tcPr>
            <w:tcW w:w="339" w:type="dxa"/>
            <w:vMerge/>
          </w:tcPr>
          <w:p w:rsidR="00DF1563" w:rsidRPr="00793129" w:rsidRDefault="00DF1563" w:rsidP="001E0FE4">
            <w:pP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rPr>
                <w:color w:val="000000"/>
                <w:sz w:val="18"/>
                <w:szCs w:val="18"/>
              </w:rPr>
            </w:pPr>
          </w:p>
        </w:tc>
        <w:tc>
          <w:tcPr>
            <w:tcW w:w="2028" w:type="dxa"/>
          </w:tcPr>
          <w:p w:rsidR="00DF1563" w:rsidRPr="00793129" w:rsidRDefault="00DF1563" w:rsidP="001E0FE4">
            <w:pPr>
              <w:rPr>
                <w:color w:val="000000"/>
                <w:sz w:val="18"/>
                <w:szCs w:val="18"/>
              </w:rPr>
            </w:pPr>
            <w:r w:rsidRPr="00793129">
              <w:rPr>
                <w:color w:val="000000"/>
                <w:sz w:val="18"/>
                <w:szCs w:val="18"/>
              </w:rPr>
              <w:t>иные источники</w:t>
            </w:r>
          </w:p>
        </w:tc>
        <w:tc>
          <w:tcPr>
            <w:tcW w:w="892" w:type="dxa"/>
            <w:shd w:val="clear" w:color="auto" w:fill="auto"/>
          </w:tcPr>
          <w:p w:rsidR="00DF1563" w:rsidRPr="00793129" w:rsidRDefault="00DF1563" w:rsidP="001E0FE4">
            <w:pPr>
              <w:jc w:val="center"/>
              <w:rPr>
                <w:sz w:val="18"/>
                <w:szCs w:val="18"/>
              </w:rPr>
            </w:pPr>
          </w:p>
        </w:tc>
        <w:tc>
          <w:tcPr>
            <w:tcW w:w="893" w:type="dxa"/>
            <w:shd w:val="clear" w:color="auto" w:fill="auto"/>
          </w:tcPr>
          <w:p w:rsidR="00DF1563" w:rsidRPr="00793129" w:rsidRDefault="00DF1563" w:rsidP="001E0FE4">
            <w:pPr>
              <w:jc w:val="center"/>
              <w:rPr>
                <w:sz w:val="18"/>
                <w:szCs w:val="18"/>
              </w:rPr>
            </w:pPr>
          </w:p>
        </w:tc>
        <w:tc>
          <w:tcPr>
            <w:tcW w:w="892" w:type="dxa"/>
            <w:shd w:val="clear" w:color="auto" w:fill="auto"/>
          </w:tcPr>
          <w:p w:rsidR="00DF1563" w:rsidRPr="00793129" w:rsidRDefault="00DF1563" w:rsidP="001E0FE4">
            <w:pPr>
              <w:jc w:val="center"/>
              <w:rPr>
                <w:sz w:val="18"/>
                <w:szCs w:val="18"/>
              </w:rPr>
            </w:pPr>
          </w:p>
        </w:tc>
        <w:tc>
          <w:tcPr>
            <w:tcW w:w="893" w:type="dxa"/>
            <w:shd w:val="clear" w:color="auto" w:fill="auto"/>
          </w:tcPr>
          <w:p w:rsidR="00DF1563" w:rsidRPr="00793129" w:rsidRDefault="00DF1563" w:rsidP="001E0FE4">
            <w:pPr>
              <w:jc w:val="center"/>
              <w:rPr>
                <w:sz w:val="18"/>
                <w:szCs w:val="18"/>
              </w:rPr>
            </w:pPr>
          </w:p>
        </w:tc>
        <w:tc>
          <w:tcPr>
            <w:tcW w:w="892" w:type="dxa"/>
            <w:shd w:val="clear" w:color="auto" w:fill="auto"/>
          </w:tcPr>
          <w:p w:rsidR="00DF1563" w:rsidRPr="00793129" w:rsidRDefault="00DF1563" w:rsidP="001E0FE4">
            <w:pPr>
              <w:jc w:val="center"/>
              <w:rPr>
                <w:sz w:val="18"/>
                <w:szCs w:val="18"/>
              </w:rPr>
            </w:pPr>
          </w:p>
        </w:tc>
        <w:tc>
          <w:tcPr>
            <w:tcW w:w="893" w:type="dxa"/>
            <w:shd w:val="clear" w:color="auto" w:fill="auto"/>
          </w:tcPr>
          <w:p w:rsidR="00DF1563" w:rsidRPr="00793129" w:rsidRDefault="00DF1563" w:rsidP="001E0FE4">
            <w:pPr>
              <w:jc w:val="center"/>
              <w:rPr>
                <w:sz w:val="18"/>
                <w:szCs w:val="18"/>
              </w:rPr>
            </w:pPr>
          </w:p>
        </w:tc>
      </w:tr>
      <w:tr w:rsidR="00DF1563" w:rsidRPr="00793129" w:rsidTr="001E0FE4">
        <w:trPr>
          <w:jc w:val="center"/>
        </w:trPr>
        <w:tc>
          <w:tcPr>
            <w:tcW w:w="339" w:type="dxa"/>
            <w:vMerge w:val="restart"/>
          </w:tcPr>
          <w:p w:rsidR="00DF1563" w:rsidRPr="00793129" w:rsidRDefault="00DF1563" w:rsidP="001E0FE4">
            <w:pPr>
              <w:rPr>
                <w:color w:val="000000"/>
                <w:sz w:val="18"/>
                <w:szCs w:val="18"/>
              </w:rPr>
            </w:pPr>
            <w:r w:rsidRPr="00793129">
              <w:rPr>
                <w:color w:val="000000"/>
                <w:sz w:val="18"/>
                <w:szCs w:val="18"/>
              </w:rPr>
              <w:t>4.1</w:t>
            </w:r>
          </w:p>
        </w:tc>
        <w:tc>
          <w:tcPr>
            <w:tcW w:w="926" w:type="dxa"/>
            <w:vMerge w:val="restart"/>
          </w:tcPr>
          <w:p w:rsidR="00DF1563" w:rsidRPr="00793129" w:rsidRDefault="00DF1563" w:rsidP="001E0FE4">
            <w:pPr>
              <w:rPr>
                <w:color w:val="000000"/>
                <w:sz w:val="18"/>
                <w:szCs w:val="18"/>
              </w:rPr>
            </w:pPr>
            <w:r w:rsidRPr="00793129">
              <w:rPr>
                <w:color w:val="000000"/>
                <w:sz w:val="18"/>
                <w:szCs w:val="18"/>
              </w:rPr>
              <w:t>Основные мероприятия</w:t>
            </w:r>
          </w:p>
        </w:tc>
        <w:tc>
          <w:tcPr>
            <w:tcW w:w="1822" w:type="dxa"/>
            <w:vMerge w:val="restart"/>
          </w:tcPr>
          <w:p w:rsidR="00DF1563" w:rsidRPr="00793129" w:rsidRDefault="00DF1563" w:rsidP="001E0FE4">
            <w:pPr>
              <w:rPr>
                <w:color w:val="000000"/>
                <w:sz w:val="18"/>
                <w:szCs w:val="18"/>
              </w:rPr>
            </w:pPr>
            <w:r w:rsidRPr="00793129">
              <w:rPr>
                <w:color w:val="000000"/>
                <w:sz w:val="18"/>
                <w:szCs w:val="18"/>
              </w:rPr>
              <w:t>Обеспечение выполнения обязательств социальной поддержки граждан Мошковского сельсовета Бековского района Пензенской области</w:t>
            </w:r>
          </w:p>
        </w:tc>
        <w:tc>
          <w:tcPr>
            <w:tcW w:w="2028" w:type="dxa"/>
          </w:tcPr>
          <w:p w:rsidR="00DF1563" w:rsidRPr="00793129" w:rsidRDefault="00DF1563" w:rsidP="001E0FE4">
            <w:pPr>
              <w:rPr>
                <w:color w:val="000000"/>
                <w:sz w:val="18"/>
                <w:szCs w:val="18"/>
              </w:rPr>
            </w:pPr>
            <w:r w:rsidRPr="00793129">
              <w:rPr>
                <w:color w:val="000000"/>
                <w:sz w:val="18"/>
                <w:szCs w:val="18"/>
              </w:rPr>
              <w:t>всего</w:t>
            </w:r>
          </w:p>
        </w:tc>
        <w:tc>
          <w:tcPr>
            <w:tcW w:w="892" w:type="dxa"/>
            <w:shd w:val="clear" w:color="auto" w:fill="auto"/>
          </w:tcPr>
          <w:p w:rsidR="00DF1563" w:rsidRPr="00793129" w:rsidRDefault="00DF1563" w:rsidP="001E0FE4">
            <w:pPr>
              <w:jc w:val="center"/>
              <w:rPr>
                <w:sz w:val="18"/>
                <w:szCs w:val="18"/>
              </w:rPr>
            </w:pPr>
            <w:r w:rsidRPr="00793129">
              <w:rPr>
                <w:sz w:val="18"/>
                <w:szCs w:val="18"/>
              </w:rPr>
              <w:t>13,463</w:t>
            </w:r>
          </w:p>
        </w:tc>
        <w:tc>
          <w:tcPr>
            <w:tcW w:w="893" w:type="dxa"/>
            <w:shd w:val="clear" w:color="auto" w:fill="auto"/>
          </w:tcPr>
          <w:p w:rsidR="00DF1563" w:rsidRPr="00793129" w:rsidRDefault="00DF1563" w:rsidP="001E0FE4">
            <w:pPr>
              <w:jc w:val="center"/>
              <w:rPr>
                <w:sz w:val="18"/>
                <w:szCs w:val="18"/>
              </w:rPr>
            </w:pPr>
            <w:r w:rsidRPr="00793129">
              <w:rPr>
                <w:sz w:val="18"/>
                <w:szCs w:val="18"/>
              </w:rPr>
              <w:t>11,326</w:t>
            </w:r>
          </w:p>
        </w:tc>
        <w:tc>
          <w:tcPr>
            <w:tcW w:w="892" w:type="dxa"/>
            <w:shd w:val="clear" w:color="auto" w:fill="auto"/>
          </w:tcPr>
          <w:p w:rsidR="00DF1563" w:rsidRPr="00793129" w:rsidRDefault="00DF1563" w:rsidP="001E0FE4">
            <w:pPr>
              <w:jc w:val="center"/>
              <w:rPr>
                <w:sz w:val="18"/>
                <w:szCs w:val="18"/>
              </w:rPr>
            </w:pPr>
            <w:r w:rsidRPr="00793129">
              <w:rPr>
                <w:sz w:val="18"/>
                <w:szCs w:val="18"/>
              </w:rPr>
              <w:t>11,326</w:t>
            </w:r>
          </w:p>
        </w:tc>
        <w:tc>
          <w:tcPr>
            <w:tcW w:w="893" w:type="dxa"/>
            <w:shd w:val="clear" w:color="auto" w:fill="auto"/>
          </w:tcPr>
          <w:p w:rsidR="00DF1563" w:rsidRPr="00793129" w:rsidRDefault="00DF1563" w:rsidP="001E0FE4">
            <w:pPr>
              <w:jc w:val="center"/>
              <w:rPr>
                <w:sz w:val="18"/>
                <w:szCs w:val="18"/>
              </w:rPr>
            </w:pPr>
            <w:r w:rsidRPr="00793129">
              <w:rPr>
                <w:sz w:val="18"/>
                <w:szCs w:val="18"/>
              </w:rPr>
              <w:t>11,326</w:t>
            </w:r>
          </w:p>
        </w:tc>
        <w:tc>
          <w:tcPr>
            <w:tcW w:w="892" w:type="dxa"/>
            <w:shd w:val="clear" w:color="auto" w:fill="auto"/>
          </w:tcPr>
          <w:p w:rsidR="00DF1563" w:rsidRPr="00793129" w:rsidRDefault="00DF1563" w:rsidP="001E0FE4">
            <w:pPr>
              <w:jc w:val="center"/>
              <w:rPr>
                <w:sz w:val="18"/>
                <w:szCs w:val="18"/>
              </w:rPr>
            </w:pPr>
            <w:r w:rsidRPr="00793129">
              <w:rPr>
                <w:sz w:val="18"/>
                <w:szCs w:val="18"/>
              </w:rPr>
              <w:t>11,326</w:t>
            </w:r>
          </w:p>
        </w:tc>
        <w:tc>
          <w:tcPr>
            <w:tcW w:w="893" w:type="dxa"/>
            <w:shd w:val="clear" w:color="auto" w:fill="auto"/>
          </w:tcPr>
          <w:p w:rsidR="00DF1563" w:rsidRPr="00793129" w:rsidRDefault="00DF1563" w:rsidP="001E0FE4">
            <w:pPr>
              <w:jc w:val="center"/>
              <w:rPr>
                <w:sz w:val="18"/>
                <w:szCs w:val="18"/>
              </w:rPr>
            </w:pPr>
            <w:r w:rsidRPr="00793129">
              <w:rPr>
                <w:sz w:val="18"/>
                <w:szCs w:val="18"/>
              </w:rPr>
              <w:t>11,326</w:t>
            </w:r>
          </w:p>
        </w:tc>
      </w:tr>
      <w:tr w:rsidR="00DF1563" w:rsidRPr="00793129" w:rsidTr="001E0FE4">
        <w:trPr>
          <w:jc w:val="center"/>
        </w:trPr>
        <w:tc>
          <w:tcPr>
            <w:tcW w:w="339" w:type="dxa"/>
            <w:vMerge/>
          </w:tcPr>
          <w:p w:rsidR="00DF1563" w:rsidRPr="00793129" w:rsidRDefault="00DF1563" w:rsidP="001E0FE4">
            <w:pP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rPr>
                <w:color w:val="000000"/>
                <w:sz w:val="18"/>
                <w:szCs w:val="18"/>
              </w:rPr>
            </w:pPr>
          </w:p>
        </w:tc>
        <w:tc>
          <w:tcPr>
            <w:tcW w:w="2028" w:type="dxa"/>
          </w:tcPr>
          <w:p w:rsidR="00DF1563" w:rsidRPr="00793129" w:rsidRDefault="00DF1563" w:rsidP="001E0FE4">
            <w:pPr>
              <w:rPr>
                <w:color w:val="000000"/>
                <w:sz w:val="18"/>
                <w:szCs w:val="18"/>
              </w:rPr>
            </w:pPr>
            <w:r w:rsidRPr="00793129">
              <w:rPr>
                <w:color w:val="000000"/>
                <w:sz w:val="18"/>
                <w:szCs w:val="18"/>
              </w:rPr>
              <w:t>бюджет Мошковского сельсовета Бековского района Пензенской области</w:t>
            </w:r>
          </w:p>
        </w:tc>
        <w:tc>
          <w:tcPr>
            <w:tcW w:w="892" w:type="dxa"/>
            <w:shd w:val="clear" w:color="auto" w:fill="auto"/>
          </w:tcPr>
          <w:p w:rsidR="00DF1563" w:rsidRPr="00793129" w:rsidRDefault="00DF1563" w:rsidP="001E0FE4">
            <w:pPr>
              <w:jc w:val="center"/>
              <w:rPr>
                <w:sz w:val="18"/>
                <w:szCs w:val="18"/>
              </w:rPr>
            </w:pPr>
            <w:r w:rsidRPr="00793129">
              <w:rPr>
                <w:sz w:val="18"/>
                <w:szCs w:val="18"/>
              </w:rPr>
              <w:t>13,463</w:t>
            </w:r>
          </w:p>
        </w:tc>
        <w:tc>
          <w:tcPr>
            <w:tcW w:w="893" w:type="dxa"/>
            <w:shd w:val="clear" w:color="auto" w:fill="auto"/>
          </w:tcPr>
          <w:p w:rsidR="00DF1563" w:rsidRPr="00793129" w:rsidRDefault="00DF1563" w:rsidP="001E0FE4">
            <w:pPr>
              <w:jc w:val="center"/>
              <w:rPr>
                <w:sz w:val="18"/>
                <w:szCs w:val="18"/>
              </w:rPr>
            </w:pPr>
            <w:r w:rsidRPr="00793129">
              <w:rPr>
                <w:sz w:val="18"/>
                <w:szCs w:val="18"/>
              </w:rPr>
              <w:t>11,326</w:t>
            </w:r>
          </w:p>
        </w:tc>
        <w:tc>
          <w:tcPr>
            <w:tcW w:w="892" w:type="dxa"/>
            <w:shd w:val="clear" w:color="auto" w:fill="auto"/>
          </w:tcPr>
          <w:p w:rsidR="00DF1563" w:rsidRPr="00793129" w:rsidRDefault="00DF1563" w:rsidP="001E0FE4">
            <w:pPr>
              <w:jc w:val="center"/>
              <w:rPr>
                <w:sz w:val="18"/>
                <w:szCs w:val="18"/>
              </w:rPr>
            </w:pPr>
            <w:r w:rsidRPr="00793129">
              <w:rPr>
                <w:sz w:val="18"/>
                <w:szCs w:val="18"/>
              </w:rPr>
              <w:t>11,326</w:t>
            </w:r>
          </w:p>
        </w:tc>
        <w:tc>
          <w:tcPr>
            <w:tcW w:w="893" w:type="dxa"/>
            <w:shd w:val="clear" w:color="auto" w:fill="auto"/>
          </w:tcPr>
          <w:p w:rsidR="00DF1563" w:rsidRPr="00793129" w:rsidRDefault="00DF1563" w:rsidP="001E0FE4">
            <w:pPr>
              <w:jc w:val="center"/>
              <w:rPr>
                <w:sz w:val="18"/>
                <w:szCs w:val="18"/>
              </w:rPr>
            </w:pPr>
            <w:r w:rsidRPr="00793129">
              <w:rPr>
                <w:sz w:val="18"/>
                <w:szCs w:val="18"/>
              </w:rPr>
              <w:t>11,326</w:t>
            </w:r>
          </w:p>
        </w:tc>
        <w:tc>
          <w:tcPr>
            <w:tcW w:w="892" w:type="dxa"/>
            <w:shd w:val="clear" w:color="auto" w:fill="auto"/>
          </w:tcPr>
          <w:p w:rsidR="00DF1563" w:rsidRPr="00793129" w:rsidRDefault="00DF1563" w:rsidP="001E0FE4">
            <w:pPr>
              <w:jc w:val="center"/>
              <w:rPr>
                <w:sz w:val="18"/>
                <w:szCs w:val="18"/>
              </w:rPr>
            </w:pPr>
            <w:r w:rsidRPr="00793129">
              <w:rPr>
                <w:sz w:val="18"/>
                <w:szCs w:val="18"/>
              </w:rPr>
              <w:t>11,326</w:t>
            </w:r>
          </w:p>
        </w:tc>
        <w:tc>
          <w:tcPr>
            <w:tcW w:w="893" w:type="dxa"/>
            <w:shd w:val="clear" w:color="auto" w:fill="auto"/>
          </w:tcPr>
          <w:p w:rsidR="00DF1563" w:rsidRPr="00793129" w:rsidRDefault="00DF1563" w:rsidP="001E0FE4">
            <w:pPr>
              <w:jc w:val="center"/>
              <w:rPr>
                <w:sz w:val="18"/>
                <w:szCs w:val="18"/>
              </w:rPr>
            </w:pPr>
            <w:r w:rsidRPr="00793129">
              <w:rPr>
                <w:sz w:val="18"/>
                <w:szCs w:val="18"/>
              </w:rPr>
              <w:t>11,326</w:t>
            </w:r>
          </w:p>
        </w:tc>
      </w:tr>
      <w:tr w:rsidR="00DF1563" w:rsidRPr="00793129" w:rsidTr="001E0FE4">
        <w:trPr>
          <w:jc w:val="center"/>
        </w:trPr>
        <w:tc>
          <w:tcPr>
            <w:tcW w:w="339" w:type="dxa"/>
            <w:vMerge/>
          </w:tcPr>
          <w:p w:rsidR="00DF1563" w:rsidRPr="00793129" w:rsidRDefault="00DF1563" w:rsidP="001E0FE4">
            <w:pP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rPr>
                <w:color w:val="000000"/>
                <w:sz w:val="18"/>
                <w:szCs w:val="18"/>
              </w:rPr>
            </w:pPr>
          </w:p>
        </w:tc>
        <w:tc>
          <w:tcPr>
            <w:tcW w:w="2028" w:type="dxa"/>
          </w:tcPr>
          <w:p w:rsidR="00DF1563" w:rsidRPr="00793129" w:rsidRDefault="00DF1563" w:rsidP="001E0FE4">
            <w:pPr>
              <w:rPr>
                <w:color w:val="000000"/>
                <w:sz w:val="18"/>
                <w:szCs w:val="18"/>
              </w:rPr>
            </w:pPr>
            <w:r w:rsidRPr="00793129">
              <w:rPr>
                <w:color w:val="000000"/>
                <w:sz w:val="18"/>
                <w:szCs w:val="18"/>
              </w:rPr>
              <w:t>бюджет Мошковского сельсовета Бековского района Пензенской области</w:t>
            </w:r>
          </w:p>
        </w:tc>
        <w:tc>
          <w:tcPr>
            <w:tcW w:w="892" w:type="dxa"/>
            <w:shd w:val="clear" w:color="auto" w:fill="auto"/>
          </w:tcPr>
          <w:p w:rsidR="00DF1563" w:rsidRPr="00793129" w:rsidRDefault="00DF1563" w:rsidP="001E0FE4">
            <w:pPr>
              <w:jc w:val="center"/>
              <w:rPr>
                <w:sz w:val="18"/>
                <w:szCs w:val="18"/>
              </w:rPr>
            </w:pPr>
          </w:p>
        </w:tc>
        <w:tc>
          <w:tcPr>
            <w:tcW w:w="893" w:type="dxa"/>
            <w:shd w:val="clear" w:color="auto" w:fill="auto"/>
          </w:tcPr>
          <w:p w:rsidR="00DF1563" w:rsidRPr="00793129" w:rsidRDefault="00DF1563" w:rsidP="001E0FE4">
            <w:pPr>
              <w:jc w:val="center"/>
              <w:rPr>
                <w:sz w:val="18"/>
                <w:szCs w:val="18"/>
              </w:rPr>
            </w:pPr>
          </w:p>
        </w:tc>
        <w:tc>
          <w:tcPr>
            <w:tcW w:w="892" w:type="dxa"/>
            <w:shd w:val="clear" w:color="auto" w:fill="auto"/>
          </w:tcPr>
          <w:p w:rsidR="00DF1563" w:rsidRPr="00793129" w:rsidRDefault="00DF1563" w:rsidP="001E0FE4">
            <w:pPr>
              <w:jc w:val="center"/>
              <w:rPr>
                <w:sz w:val="18"/>
                <w:szCs w:val="18"/>
              </w:rPr>
            </w:pPr>
          </w:p>
        </w:tc>
        <w:tc>
          <w:tcPr>
            <w:tcW w:w="893" w:type="dxa"/>
            <w:shd w:val="clear" w:color="auto" w:fill="auto"/>
          </w:tcPr>
          <w:p w:rsidR="00DF1563" w:rsidRPr="00793129" w:rsidRDefault="00DF1563" w:rsidP="001E0FE4">
            <w:pPr>
              <w:jc w:val="center"/>
              <w:rPr>
                <w:sz w:val="18"/>
                <w:szCs w:val="18"/>
              </w:rPr>
            </w:pPr>
          </w:p>
        </w:tc>
        <w:tc>
          <w:tcPr>
            <w:tcW w:w="892" w:type="dxa"/>
            <w:shd w:val="clear" w:color="auto" w:fill="auto"/>
          </w:tcPr>
          <w:p w:rsidR="00DF1563" w:rsidRPr="00793129" w:rsidRDefault="00DF1563" w:rsidP="001E0FE4">
            <w:pPr>
              <w:jc w:val="center"/>
              <w:rPr>
                <w:sz w:val="18"/>
                <w:szCs w:val="18"/>
              </w:rPr>
            </w:pPr>
          </w:p>
        </w:tc>
        <w:tc>
          <w:tcPr>
            <w:tcW w:w="893" w:type="dxa"/>
            <w:shd w:val="clear" w:color="auto" w:fill="auto"/>
          </w:tcPr>
          <w:p w:rsidR="00DF1563" w:rsidRPr="00793129" w:rsidRDefault="00DF1563" w:rsidP="001E0FE4">
            <w:pPr>
              <w:jc w:val="center"/>
              <w:rPr>
                <w:sz w:val="18"/>
                <w:szCs w:val="18"/>
              </w:rPr>
            </w:pPr>
          </w:p>
        </w:tc>
      </w:tr>
      <w:tr w:rsidR="00DF1563" w:rsidRPr="00793129" w:rsidTr="001E0FE4">
        <w:trPr>
          <w:jc w:val="center"/>
        </w:trPr>
        <w:tc>
          <w:tcPr>
            <w:tcW w:w="339" w:type="dxa"/>
            <w:vMerge/>
          </w:tcPr>
          <w:p w:rsidR="00DF1563" w:rsidRPr="00793129" w:rsidRDefault="00DF1563" w:rsidP="001E0FE4">
            <w:pPr>
              <w:rPr>
                <w:color w:val="000000"/>
                <w:sz w:val="18"/>
                <w:szCs w:val="18"/>
              </w:rPr>
            </w:pPr>
          </w:p>
        </w:tc>
        <w:tc>
          <w:tcPr>
            <w:tcW w:w="926" w:type="dxa"/>
            <w:vMerge/>
          </w:tcPr>
          <w:p w:rsidR="00DF1563" w:rsidRPr="00793129" w:rsidRDefault="00DF1563" w:rsidP="001E0FE4">
            <w:pPr>
              <w:rPr>
                <w:color w:val="000000"/>
                <w:sz w:val="18"/>
                <w:szCs w:val="18"/>
              </w:rPr>
            </w:pPr>
          </w:p>
        </w:tc>
        <w:tc>
          <w:tcPr>
            <w:tcW w:w="1822" w:type="dxa"/>
            <w:vMerge/>
          </w:tcPr>
          <w:p w:rsidR="00DF1563" w:rsidRPr="00793129" w:rsidRDefault="00DF1563" w:rsidP="001E0FE4">
            <w:pPr>
              <w:rPr>
                <w:color w:val="000000"/>
                <w:sz w:val="18"/>
                <w:szCs w:val="18"/>
              </w:rPr>
            </w:pPr>
          </w:p>
        </w:tc>
        <w:tc>
          <w:tcPr>
            <w:tcW w:w="2028" w:type="dxa"/>
          </w:tcPr>
          <w:p w:rsidR="00DF1563" w:rsidRPr="00793129" w:rsidRDefault="00DF1563" w:rsidP="001E0FE4">
            <w:pPr>
              <w:rPr>
                <w:color w:val="000000"/>
                <w:sz w:val="18"/>
                <w:szCs w:val="18"/>
              </w:rPr>
            </w:pPr>
            <w:r w:rsidRPr="00793129">
              <w:rPr>
                <w:color w:val="000000"/>
                <w:sz w:val="18"/>
                <w:szCs w:val="18"/>
              </w:rPr>
              <w:t>иные источники</w:t>
            </w:r>
          </w:p>
        </w:tc>
        <w:tc>
          <w:tcPr>
            <w:tcW w:w="892" w:type="dxa"/>
            <w:shd w:val="clear" w:color="auto" w:fill="auto"/>
          </w:tcPr>
          <w:p w:rsidR="00DF1563" w:rsidRPr="00793129" w:rsidRDefault="00DF1563" w:rsidP="001E0FE4">
            <w:pPr>
              <w:jc w:val="center"/>
              <w:rPr>
                <w:sz w:val="18"/>
                <w:szCs w:val="18"/>
              </w:rPr>
            </w:pPr>
          </w:p>
        </w:tc>
        <w:tc>
          <w:tcPr>
            <w:tcW w:w="893" w:type="dxa"/>
            <w:shd w:val="clear" w:color="auto" w:fill="auto"/>
          </w:tcPr>
          <w:p w:rsidR="00DF1563" w:rsidRPr="00793129" w:rsidRDefault="00DF1563" w:rsidP="001E0FE4">
            <w:pPr>
              <w:jc w:val="center"/>
              <w:rPr>
                <w:sz w:val="18"/>
                <w:szCs w:val="18"/>
              </w:rPr>
            </w:pPr>
          </w:p>
        </w:tc>
        <w:tc>
          <w:tcPr>
            <w:tcW w:w="892" w:type="dxa"/>
            <w:shd w:val="clear" w:color="auto" w:fill="auto"/>
          </w:tcPr>
          <w:p w:rsidR="00DF1563" w:rsidRPr="00793129" w:rsidRDefault="00DF1563" w:rsidP="001E0FE4">
            <w:pPr>
              <w:jc w:val="center"/>
              <w:rPr>
                <w:sz w:val="18"/>
                <w:szCs w:val="18"/>
              </w:rPr>
            </w:pPr>
          </w:p>
        </w:tc>
        <w:tc>
          <w:tcPr>
            <w:tcW w:w="893" w:type="dxa"/>
            <w:shd w:val="clear" w:color="auto" w:fill="auto"/>
          </w:tcPr>
          <w:p w:rsidR="00DF1563" w:rsidRPr="00793129" w:rsidRDefault="00DF1563" w:rsidP="001E0FE4">
            <w:pPr>
              <w:jc w:val="center"/>
              <w:rPr>
                <w:sz w:val="18"/>
                <w:szCs w:val="18"/>
              </w:rPr>
            </w:pPr>
          </w:p>
        </w:tc>
        <w:tc>
          <w:tcPr>
            <w:tcW w:w="892" w:type="dxa"/>
            <w:shd w:val="clear" w:color="auto" w:fill="auto"/>
          </w:tcPr>
          <w:p w:rsidR="00DF1563" w:rsidRPr="00793129" w:rsidRDefault="00DF1563" w:rsidP="001E0FE4">
            <w:pPr>
              <w:jc w:val="center"/>
              <w:rPr>
                <w:sz w:val="18"/>
                <w:szCs w:val="18"/>
              </w:rPr>
            </w:pPr>
          </w:p>
        </w:tc>
        <w:tc>
          <w:tcPr>
            <w:tcW w:w="893" w:type="dxa"/>
            <w:shd w:val="clear" w:color="auto" w:fill="auto"/>
          </w:tcPr>
          <w:p w:rsidR="00DF1563" w:rsidRPr="00793129" w:rsidRDefault="00DF1563" w:rsidP="001E0FE4">
            <w:pPr>
              <w:jc w:val="center"/>
              <w:rPr>
                <w:sz w:val="18"/>
                <w:szCs w:val="18"/>
              </w:rPr>
            </w:pPr>
          </w:p>
        </w:tc>
      </w:tr>
    </w:tbl>
    <w:p w:rsidR="00DF1563" w:rsidRPr="00793129" w:rsidRDefault="00DF1563" w:rsidP="00DF1563">
      <w:pPr>
        <w:jc w:val="both"/>
        <w:rPr>
          <w:b/>
          <w:sz w:val="18"/>
          <w:szCs w:val="18"/>
          <w:lang w:eastAsia="en-US"/>
        </w:rPr>
      </w:pPr>
      <w:r w:rsidRPr="00793129">
        <w:rPr>
          <w:sz w:val="18"/>
          <w:szCs w:val="18"/>
        </w:rPr>
        <w:t xml:space="preserve">                                                                                </w:t>
      </w:r>
    </w:p>
    <w:p w:rsidR="00DF1563" w:rsidRPr="00793129" w:rsidRDefault="00DF1563" w:rsidP="00DF1563">
      <w:pPr>
        <w:autoSpaceDE w:val="0"/>
        <w:autoSpaceDN w:val="0"/>
        <w:adjustRightInd w:val="0"/>
        <w:jc w:val="center"/>
        <w:rPr>
          <w:sz w:val="18"/>
          <w:szCs w:val="18"/>
        </w:rPr>
      </w:pPr>
      <w:r w:rsidRPr="00793129">
        <w:rPr>
          <w:sz w:val="18"/>
          <w:szCs w:val="18"/>
        </w:rPr>
        <w:t>Приложение № 2</w:t>
      </w:r>
      <w:r>
        <w:rPr>
          <w:sz w:val="18"/>
          <w:szCs w:val="18"/>
        </w:rPr>
        <w:t xml:space="preserve"> </w:t>
      </w:r>
      <w:r w:rsidRPr="00793129">
        <w:rPr>
          <w:sz w:val="18"/>
          <w:szCs w:val="18"/>
        </w:rPr>
        <w:t>к постановлению администрации</w:t>
      </w:r>
      <w:r>
        <w:rPr>
          <w:sz w:val="18"/>
          <w:szCs w:val="18"/>
        </w:rPr>
        <w:t xml:space="preserve"> </w:t>
      </w:r>
      <w:r w:rsidRPr="00793129">
        <w:rPr>
          <w:sz w:val="18"/>
          <w:szCs w:val="18"/>
        </w:rPr>
        <w:t>Мошковского сельсовета</w:t>
      </w:r>
      <w:r>
        <w:rPr>
          <w:sz w:val="18"/>
          <w:szCs w:val="18"/>
        </w:rPr>
        <w:t xml:space="preserve"> </w:t>
      </w:r>
      <w:r w:rsidRPr="00793129">
        <w:rPr>
          <w:sz w:val="18"/>
          <w:szCs w:val="18"/>
        </w:rPr>
        <w:t>от 20.12.2019 № 138</w:t>
      </w:r>
    </w:p>
    <w:p w:rsidR="00DF1563" w:rsidRDefault="00DF1563" w:rsidP="00DF1563">
      <w:pPr>
        <w:autoSpaceDE w:val="0"/>
        <w:autoSpaceDN w:val="0"/>
        <w:adjustRightInd w:val="0"/>
        <w:jc w:val="center"/>
        <w:rPr>
          <w:sz w:val="18"/>
          <w:szCs w:val="18"/>
        </w:rPr>
      </w:pPr>
    </w:p>
    <w:p w:rsidR="00DF1563" w:rsidRPr="00793129" w:rsidRDefault="00DF1563" w:rsidP="00DF1563">
      <w:pPr>
        <w:autoSpaceDE w:val="0"/>
        <w:autoSpaceDN w:val="0"/>
        <w:adjustRightInd w:val="0"/>
        <w:jc w:val="center"/>
        <w:rPr>
          <w:sz w:val="18"/>
          <w:szCs w:val="18"/>
        </w:rPr>
      </w:pPr>
      <w:r w:rsidRPr="00793129">
        <w:rPr>
          <w:sz w:val="18"/>
          <w:szCs w:val="18"/>
        </w:rPr>
        <w:t>Приложение № 3</w:t>
      </w:r>
      <w:r>
        <w:rPr>
          <w:sz w:val="18"/>
          <w:szCs w:val="18"/>
        </w:rPr>
        <w:t xml:space="preserve"> </w:t>
      </w:r>
      <w:r w:rsidRPr="00793129">
        <w:rPr>
          <w:sz w:val="18"/>
          <w:szCs w:val="18"/>
        </w:rPr>
        <w:t>к муниципальной программе</w:t>
      </w:r>
    </w:p>
    <w:p w:rsidR="00DF1563" w:rsidRPr="00793129" w:rsidRDefault="00DF1563" w:rsidP="00DF1563">
      <w:pPr>
        <w:jc w:val="center"/>
        <w:rPr>
          <w:sz w:val="18"/>
          <w:szCs w:val="18"/>
        </w:rPr>
      </w:pPr>
      <w:r>
        <w:rPr>
          <w:bCs/>
          <w:color w:val="000000"/>
          <w:sz w:val="18"/>
          <w:szCs w:val="18"/>
        </w:rPr>
        <w:t xml:space="preserve">Ресурсное обеспечение </w:t>
      </w:r>
      <w:r w:rsidRPr="00793129">
        <w:rPr>
          <w:sz w:val="18"/>
          <w:szCs w:val="18"/>
        </w:rPr>
        <w:t xml:space="preserve">реализации муниципальной программы Мошковского </w:t>
      </w:r>
      <w:r w:rsidRPr="00793129">
        <w:rPr>
          <w:spacing w:val="-2"/>
          <w:sz w:val="18"/>
          <w:szCs w:val="18"/>
        </w:rPr>
        <w:t>сельсовета Бековского района Пензенской области</w:t>
      </w:r>
      <w:r w:rsidRPr="00793129">
        <w:rPr>
          <w:spacing w:val="20"/>
          <w:sz w:val="18"/>
          <w:szCs w:val="18"/>
        </w:rPr>
        <w:t xml:space="preserve"> «</w:t>
      </w:r>
      <w:r w:rsidRPr="00793129">
        <w:rPr>
          <w:spacing w:val="-2"/>
          <w:sz w:val="18"/>
          <w:szCs w:val="18"/>
        </w:rPr>
        <w:t>Организация муниципального управления в Мошковском сельсовете Бековского района Пензенской области</w:t>
      </w:r>
      <w:r w:rsidRPr="00793129">
        <w:rPr>
          <w:spacing w:val="20"/>
          <w:sz w:val="18"/>
          <w:szCs w:val="18"/>
        </w:rPr>
        <w:t>»</w:t>
      </w:r>
      <w:r w:rsidRPr="00793129">
        <w:rPr>
          <w:sz w:val="18"/>
          <w:szCs w:val="18"/>
        </w:rPr>
        <w:t xml:space="preserve"> за счет средств бюджета Мошковского сельсовета Бековского района Пензенской области</w:t>
      </w:r>
    </w:p>
    <w:p w:rsidR="00DF1563" w:rsidRPr="00793129" w:rsidRDefault="00DF1563" w:rsidP="00DF1563">
      <w:pPr>
        <w:autoSpaceDE w:val="0"/>
        <w:autoSpaceDN w:val="0"/>
        <w:adjustRightInd w:val="0"/>
        <w:jc w:val="center"/>
        <w:rPr>
          <w:b/>
          <w:spacing w:val="20"/>
          <w:sz w:val="18"/>
          <w:szCs w:val="18"/>
        </w:rPr>
      </w:pPr>
    </w:p>
    <w:tbl>
      <w:tblPr>
        <w:tblW w:w="10906" w:type="dxa"/>
        <w:jc w:val="center"/>
        <w:tblLayout w:type="fixed"/>
        <w:tblLook w:val="04A0" w:firstRow="1" w:lastRow="0" w:firstColumn="1" w:lastColumn="0" w:noHBand="0" w:noVBand="1"/>
      </w:tblPr>
      <w:tblGrid>
        <w:gridCol w:w="424"/>
        <w:gridCol w:w="707"/>
        <w:gridCol w:w="1038"/>
        <w:gridCol w:w="993"/>
        <w:gridCol w:w="567"/>
        <w:gridCol w:w="435"/>
        <w:gridCol w:w="426"/>
        <w:gridCol w:w="685"/>
        <w:gridCol w:w="510"/>
        <w:gridCol w:w="853"/>
        <w:gridCol w:w="854"/>
        <w:gridCol w:w="853"/>
        <w:gridCol w:w="854"/>
        <w:gridCol w:w="853"/>
        <w:gridCol w:w="854"/>
      </w:tblGrid>
      <w:tr w:rsidR="00DF1563" w:rsidRPr="00793129" w:rsidTr="001E0FE4">
        <w:trPr>
          <w:trHeight w:val="675"/>
          <w:jc w:val="center"/>
        </w:trPr>
        <w:tc>
          <w:tcPr>
            <w:tcW w:w="424" w:type="dxa"/>
            <w:vMerge w:val="restart"/>
            <w:tcBorders>
              <w:top w:val="single" w:sz="4" w:space="0" w:color="auto"/>
              <w:left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r w:rsidRPr="00793129">
              <w:rPr>
                <w:color w:val="000000"/>
                <w:sz w:val="18"/>
                <w:szCs w:val="18"/>
              </w:rPr>
              <w:t xml:space="preserve">№ </w:t>
            </w:r>
            <w:r w:rsidRPr="00793129">
              <w:rPr>
                <w:color w:val="000000"/>
                <w:spacing w:val="-10"/>
                <w:sz w:val="18"/>
                <w:szCs w:val="18"/>
              </w:rPr>
              <w:t>п/п</w:t>
            </w:r>
          </w:p>
        </w:tc>
        <w:tc>
          <w:tcPr>
            <w:tcW w:w="707" w:type="dxa"/>
            <w:vMerge w:val="restart"/>
            <w:tcBorders>
              <w:top w:val="single" w:sz="4" w:space="0" w:color="auto"/>
              <w:left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r w:rsidRPr="00793129">
              <w:rPr>
                <w:color w:val="000000"/>
                <w:sz w:val="18"/>
                <w:szCs w:val="18"/>
              </w:rPr>
              <w:t>Статус</w:t>
            </w:r>
          </w:p>
        </w:tc>
        <w:tc>
          <w:tcPr>
            <w:tcW w:w="1038" w:type="dxa"/>
            <w:vMerge w:val="restart"/>
            <w:tcBorders>
              <w:top w:val="single" w:sz="4" w:space="0" w:color="auto"/>
              <w:left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r w:rsidRPr="00793129">
              <w:rPr>
                <w:sz w:val="18"/>
                <w:szCs w:val="18"/>
              </w:rPr>
              <w:t>Наименование муниципальной программы, подпрограммы, основных мероприятий</w:t>
            </w:r>
          </w:p>
        </w:tc>
        <w:tc>
          <w:tcPr>
            <w:tcW w:w="993" w:type="dxa"/>
            <w:vMerge w:val="restart"/>
            <w:tcBorders>
              <w:top w:val="single" w:sz="4" w:space="0" w:color="auto"/>
              <w:left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r w:rsidRPr="00793129">
              <w:rPr>
                <w:sz w:val="18"/>
                <w:szCs w:val="18"/>
              </w:rPr>
              <w:t>Ответственный исполнитель, соисполнитель подпрограмм, основных мероприятий</w:t>
            </w:r>
          </w:p>
        </w:tc>
        <w:tc>
          <w:tcPr>
            <w:tcW w:w="2623" w:type="dxa"/>
            <w:gridSpan w:val="5"/>
            <w:tcBorders>
              <w:top w:val="single" w:sz="4" w:space="0" w:color="auto"/>
              <w:left w:val="nil"/>
              <w:bottom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r w:rsidRPr="00793129">
              <w:rPr>
                <w:sz w:val="18"/>
                <w:szCs w:val="18"/>
              </w:rPr>
              <w:t>Код классификации расходов бюджета</w:t>
            </w:r>
          </w:p>
        </w:tc>
        <w:tc>
          <w:tcPr>
            <w:tcW w:w="5121" w:type="dxa"/>
            <w:gridSpan w:val="6"/>
            <w:tcBorders>
              <w:top w:val="single" w:sz="4" w:space="0" w:color="auto"/>
              <w:left w:val="nil"/>
              <w:bottom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r w:rsidRPr="00793129">
              <w:rPr>
                <w:color w:val="000000"/>
                <w:sz w:val="18"/>
                <w:szCs w:val="18"/>
              </w:rPr>
              <w:t>Расходы бюджета Мошковского сельсовета Бековского района Пензенской области</w:t>
            </w:r>
            <w:r w:rsidRPr="00793129">
              <w:rPr>
                <w:sz w:val="18"/>
                <w:szCs w:val="18"/>
              </w:rPr>
              <w:t xml:space="preserve">/Источники финансирования дефицита бюджета </w:t>
            </w:r>
            <w:r w:rsidRPr="00793129">
              <w:rPr>
                <w:color w:val="000000"/>
                <w:sz w:val="18"/>
                <w:szCs w:val="18"/>
              </w:rPr>
              <w:t>Мошковского сельсовета Бековского района Пензенской области, тыс. рублей</w:t>
            </w:r>
          </w:p>
        </w:tc>
      </w:tr>
      <w:tr w:rsidR="00DF1563" w:rsidRPr="00793129" w:rsidTr="001E0FE4">
        <w:trPr>
          <w:trHeight w:val="900"/>
          <w:jc w:val="center"/>
        </w:trPr>
        <w:tc>
          <w:tcPr>
            <w:tcW w:w="424" w:type="dxa"/>
            <w:vMerge/>
            <w:tcBorders>
              <w:left w:val="single" w:sz="4" w:space="0" w:color="auto"/>
              <w:right w:val="single" w:sz="4" w:space="0" w:color="auto"/>
            </w:tcBorders>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tcPr>
          <w:p w:rsidR="00DF1563" w:rsidRPr="00793129" w:rsidRDefault="00DF1563" w:rsidP="001E0FE4">
            <w:pPr>
              <w:jc w:val="center"/>
              <w:rPr>
                <w:color w:val="000000"/>
                <w:sz w:val="18"/>
                <w:szCs w:val="18"/>
              </w:rPr>
            </w:pPr>
          </w:p>
        </w:tc>
        <w:tc>
          <w:tcPr>
            <w:tcW w:w="1038" w:type="dxa"/>
            <w:vMerge/>
            <w:tcBorders>
              <w:left w:val="single" w:sz="4" w:space="0" w:color="auto"/>
              <w:right w:val="single" w:sz="4" w:space="0" w:color="auto"/>
            </w:tcBorders>
          </w:tcPr>
          <w:p w:rsidR="00DF1563" w:rsidRPr="00793129" w:rsidRDefault="00DF1563" w:rsidP="001E0FE4">
            <w:pPr>
              <w:jc w:val="center"/>
              <w:rPr>
                <w:color w:val="000000"/>
                <w:sz w:val="18"/>
                <w:szCs w:val="18"/>
              </w:rPr>
            </w:pPr>
          </w:p>
        </w:tc>
        <w:tc>
          <w:tcPr>
            <w:tcW w:w="993" w:type="dxa"/>
            <w:vMerge/>
            <w:tcBorders>
              <w:left w:val="single" w:sz="4" w:space="0" w:color="auto"/>
              <w:right w:val="single" w:sz="4" w:space="0" w:color="auto"/>
            </w:tcBorders>
          </w:tcPr>
          <w:p w:rsidR="00DF1563" w:rsidRPr="00793129" w:rsidRDefault="00DF1563" w:rsidP="001E0FE4">
            <w:pPr>
              <w:jc w:val="center"/>
              <w:rPr>
                <w:color w:val="000000"/>
                <w:sz w:val="18"/>
                <w:szCs w:val="18"/>
              </w:rPr>
            </w:pPr>
          </w:p>
        </w:tc>
        <w:tc>
          <w:tcPr>
            <w:tcW w:w="567" w:type="dxa"/>
            <w:tcBorders>
              <w:top w:val="single" w:sz="4" w:space="0" w:color="auto"/>
              <w:left w:val="nil"/>
              <w:bottom w:val="single" w:sz="4" w:space="0" w:color="auto"/>
              <w:right w:val="single" w:sz="4" w:space="0" w:color="auto"/>
            </w:tcBorders>
            <w:shd w:val="clear" w:color="auto" w:fill="auto"/>
          </w:tcPr>
          <w:p w:rsidR="00DF1563" w:rsidRPr="00793129" w:rsidRDefault="00DF1563" w:rsidP="001E0FE4">
            <w:pPr>
              <w:jc w:val="center"/>
              <w:rPr>
                <w:color w:val="000000"/>
                <w:spacing w:val="-8"/>
                <w:sz w:val="18"/>
                <w:szCs w:val="18"/>
              </w:rPr>
            </w:pPr>
            <w:r w:rsidRPr="00793129">
              <w:rPr>
                <w:sz w:val="18"/>
                <w:szCs w:val="18"/>
              </w:rPr>
              <w:t>Главный распорядитель бюджетных средств</w:t>
            </w:r>
          </w:p>
        </w:tc>
        <w:tc>
          <w:tcPr>
            <w:tcW w:w="435" w:type="dxa"/>
            <w:tcBorders>
              <w:top w:val="single" w:sz="4" w:space="0" w:color="auto"/>
              <w:left w:val="nil"/>
              <w:bottom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r w:rsidRPr="00793129">
              <w:rPr>
                <w:sz w:val="18"/>
                <w:szCs w:val="18"/>
              </w:rPr>
              <w:t>Раздел</w:t>
            </w:r>
          </w:p>
        </w:tc>
        <w:tc>
          <w:tcPr>
            <w:tcW w:w="426" w:type="dxa"/>
            <w:tcBorders>
              <w:top w:val="single" w:sz="4" w:space="0" w:color="auto"/>
              <w:left w:val="nil"/>
              <w:bottom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r w:rsidRPr="00793129">
              <w:rPr>
                <w:sz w:val="18"/>
                <w:szCs w:val="18"/>
              </w:rPr>
              <w:t>Подраздел</w:t>
            </w:r>
          </w:p>
        </w:tc>
        <w:tc>
          <w:tcPr>
            <w:tcW w:w="685" w:type="dxa"/>
            <w:tcBorders>
              <w:top w:val="single" w:sz="4" w:space="0" w:color="auto"/>
              <w:left w:val="nil"/>
              <w:bottom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r w:rsidRPr="00793129">
              <w:rPr>
                <w:sz w:val="18"/>
                <w:szCs w:val="18"/>
              </w:rPr>
              <w:t>Целевая статья</w:t>
            </w:r>
          </w:p>
        </w:tc>
        <w:tc>
          <w:tcPr>
            <w:tcW w:w="510" w:type="dxa"/>
            <w:tcBorders>
              <w:top w:val="single" w:sz="4" w:space="0" w:color="auto"/>
              <w:left w:val="nil"/>
              <w:bottom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r w:rsidRPr="00793129">
              <w:rPr>
                <w:sz w:val="18"/>
                <w:szCs w:val="18"/>
              </w:rPr>
              <w:t>Вид расходов</w:t>
            </w:r>
          </w:p>
        </w:tc>
        <w:tc>
          <w:tcPr>
            <w:tcW w:w="853" w:type="dxa"/>
            <w:tcBorders>
              <w:top w:val="single" w:sz="4" w:space="0" w:color="auto"/>
              <w:left w:val="nil"/>
              <w:right w:val="single" w:sz="4" w:space="0" w:color="auto"/>
            </w:tcBorders>
            <w:shd w:val="clear" w:color="auto" w:fill="auto"/>
          </w:tcPr>
          <w:p w:rsidR="00DF1563" w:rsidRPr="00793129" w:rsidRDefault="00DF1563" w:rsidP="001E0FE4">
            <w:pPr>
              <w:pStyle w:val="ConsPlusCell"/>
              <w:jc w:val="center"/>
              <w:rPr>
                <w:rFonts w:ascii="Times New Roman" w:hAnsi="Times New Roman" w:cs="Times New Roman"/>
                <w:bCs/>
                <w:spacing w:val="-20"/>
                <w:sz w:val="18"/>
                <w:szCs w:val="18"/>
              </w:rPr>
            </w:pPr>
            <w:r w:rsidRPr="00793129">
              <w:rPr>
                <w:rFonts w:ascii="Times New Roman" w:hAnsi="Times New Roman" w:cs="Times New Roman"/>
                <w:bCs/>
                <w:spacing w:val="-20"/>
                <w:sz w:val="18"/>
                <w:szCs w:val="18"/>
              </w:rPr>
              <w:t>2019 год</w:t>
            </w:r>
          </w:p>
        </w:tc>
        <w:tc>
          <w:tcPr>
            <w:tcW w:w="854" w:type="dxa"/>
            <w:tcBorders>
              <w:top w:val="single" w:sz="4" w:space="0" w:color="auto"/>
              <w:left w:val="nil"/>
              <w:right w:val="single" w:sz="4" w:space="0" w:color="auto"/>
            </w:tcBorders>
            <w:shd w:val="clear" w:color="auto" w:fill="auto"/>
          </w:tcPr>
          <w:p w:rsidR="00DF1563" w:rsidRPr="00793129" w:rsidRDefault="00DF1563" w:rsidP="001E0FE4">
            <w:pPr>
              <w:pStyle w:val="ConsPlusCell"/>
              <w:jc w:val="center"/>
              <w:rPr>
                <w:rFonts w:ascii="Times New Roman" w:hAnsi="Times New Roman" w:cs="Times New Roman"/>
                <w:bCs/>
                <w:spacing w:val="-20"/>
                <w:sz w:val="18"/>
                <w:szCs w:val="18"/>
              </w:rPr>
            </w:pPr>
            <w:r w:rsidRPr="00793129">
              <w:rPr>
                <w:rFonts w:ascii="Times New Roman" w:hAnsi="Times New Roman" w:cs="Times New Roman"/>
                <w:bCs/>
                <w:spacing w:val="-20"/>
                <w:sz w:val="18"/>
                <w:szCs w:val="18"/>
              </w:rPr>
              <w:t>2020 год</w:t>
            </w:r>
          </w:p>
        </w:tc>
        <w:tc>
          <w:tcPr>
            <w:tcW w:w="853" w:type="dxa"/>
            <w:tcBorders>
              <w:top w:val="single" w:sz="4" w:space="0" w:color="auto"/>
              <w:left w:val="nil"/>
              <w:right w:val="single" w:sz="4" w:space="0" w:color="auto"/>
            </w:tcBorders>
            <w:shd w:val="clear" w:color="auto" w:fill="auto"/>
          </w:tcPr>
          <w:p w:rsidR="00DF1563" w:rsidRPr="00793129" w:rsidRDefault="00DF1563" w:rsidP="001E0FE4">
            <w:pPr>
              <w:pStyle w:val="ConsPlusCell"/>
              <w:jc w:val="center"/>
              <w:rPr>
                <w:rFonts w:ascii="Times New Roman" w:hAnsi="Times New Roman" w:cs="Times New Roman"/>
                <w:bCs/>
                <w:spacing w:val="-20"/>
                <w:sz w:val="18"/>
                <w:szCs w:val="18"/>
              </w:rPr>
            </w:pPr>
            <w:r w:rsidRPr="00793129">
              <w:rPr>
                <w:rFonts w:ascii="Times New Roman" w:hAnsi="Times New Roman" w:cs="Times New Roman"/>
                <w:bCs/>
                <w:spacing w:val="-20"/>
                <w:sz w:val="18"/>
                <w:szCs w:val="18"/>
              </w:rPr>
              <w:t>2021 год</w:t>
            </w:r>
          </w:p>
        </w:tc>
        <w:tc>
          <w:tcPr>
            <w:tcW w:w="854" w:type="dxa"/>
            <w:tcBorders>
              <w:top w:val="single" w:sz="4" w:space="0" w:color="auto"/>
              <w:left w:val="nil"/>
              <w:right w:val="single" w:sz="4" w:space="0" w:color="auto"/>
            </w:tcBorders>
            <w:shd w:val="clear" w:color="auto" w:fill="auto"/>
          </w:tcPr>
          <w:p w:rsidR="00DF1563" w:rsidRPr="00793129" w:rsidRDefault="00DF1563" w:rsidP="001E0FE4">
            <w:pPr>
              <w:pStyle w:val="ConsPlusCell"/>
              <w:jc w:val="center"/>
              <w:rPr>
                <w:rFonts w:ascii="Times New Roman" w:hAnsi="Times New Roman" w:cs="Times New Roman"/>
                <w:bCs/>
                <w:spacing w:val="-20"/>
                <w:sz w:val="18"/>
                <w:szCs w:val="18"/>
              </w:rPr>
            </w:pPr>
            <w:r w:rsidRPr="00793129">
              <w:rPr>
                <w:rFonts w:ascii="Times New Roman" w:hAnsi="Times New Roman" w:cs="Times New Roman"/>
                <w:bCs/>
                <w:spacing w:val="-20"/>
                <w:sz w:val="18"/>
                <w:szCs w:val="18"/>
              </w:rPr>
              <w:t>2022 год</w:t>
            </w:r>
          </w:p>
        </w:tc>
        <w:tc>
          <w:tcPr>
            <w:tcW w:w="853" w:type="dxa"/>
            <w:tcBorders>
              <w:top w:val="single" w:sz="4" w:space="0" w:color="auto"/>
              <w:left w:val="nil"/>
              <w:right w:val="single" w:sz="4" w:space="0" w:color="auto"/>
            </w:tcBorders>
            <w:shd w:val="clear" w:color="auto" w:fill="auto"/>
          </w:tcPr>
          <w:p w:rsidR="00DF1563" w:rsidRPr="00793129" w:rsidRDefault="00DF1563" w:rsidP="001E0FE4">
            <w:pPr>
              <w:pStyle w:val="ConsPlusCell"/>
              <w:jc w:val="center"/>
              <w:rPr>
                <w:rFonts w:ascii="Times New Roman" w:hAnsi="Times New Roman" w:cs="Times New Roman"/>
                <w:bCs/>
                <w:spacing w:val="-20"/>
                <w:sz w:val="18"/>
                <w:szCs w:val="18"/>
              </w:rPr>
            </w:pPr>
            <w:r w:rsidRPr="00793129">
              <w:rPr>
                <w:rFonts w:ascii="Times New Roman" w:hAnsi="Times New Roman" w:cs="Times New Roman"/>
                <w:bCs/>
                <w:spacing w:val="-20"/>
                <w:sz w:val="18"/>
                <w:szCs w:val="18"/>
              </w:rPr>
              <w:t>2023 год</w:t>
            </w:r>
          </w:p>
        </w:tc>
        <w:tc>
          <w:tcPr>
            <w:tcW w:w="854" w:type="dxa"/>
            <w:tcBorders>
              <w:top w:val="single" w:sz="4" w:space="0" w:color="auto"/>
              <w:left w:val="nil"/>
              <w:right w:val="single" w:sz="4" w:space="0" w:color="auto"/>
            </w:tcBorders>
            <w:shd w:val="clear" w:color="auto" w:fill="auto"/>
          </w:tcPr>
          <w:p w:rsidR="00DF1563" w:rsidRPr="00793129" w:rsidRDefault="00DF1563" w:rsidP="001E0FE4">
            <w:pPr>
              <w:pStyle w:val="ConsPlusCell"/>
              <w:jc w:val="center"/>
              <w:rPr>
                <w:rFonts w:ascii="Times New Roman" w:hAnsi="Times New Roman" w:cs="Times New Roman"/>
                <w:bCs/>
                <w:spacing w:val="-20"/>
                <w:sz w:val="18"/>
                <w:szCs w:val="18"/>
              </w:rPr>
            </w:pPr>
            <w:r w:rsidRPr="00793129">
              <w:rPr>
                <w:rFonts w:ascii="Times New Roman" w:hAnsi="Times New Roman" w:cs="Times New Roman"/>
                <w:bCs/>
                <w:spacing w:val="-20"/>
                <w:sz w:val="18"/>
                <w:szCs w:val="18"/>
              </w:rPr>
              <w:t>2024 год</w:t>
            </w:r>
          </w:p>
        </w:tc>
      </w:tr>
      <w:tr w:rsidR="00DF1563" w:rsidRPr="00793129" w:rsidTr="001E0FE4">
        <w:trPr>
          <w:trHeight w:val="503"/>
          <w:jc w:val="center"/>
        </w:trPr>
        <w:tc>
          <w:tcPr>
            <w:tcW w:w="424" w:type="dxa"/>
            <w:vMerge/>
            <w:tcBorders>
              <w:left w:val="single" w:sz="4" w:space="0" w:color="auto"/>
              <w:bottom w:val="single" w:sz="4" w:space="0" w:color="auto"/>
              <w:right w:val="single" w:sz="4" w:space="0" w:color="auto"/>
            </w:tcBorders>
          </w:tcPr>
          <w:p w:rsidR="00DF1563" w:rsidRPr="00793129" w:rsidRDefault="00DF1563" w:rsidP="001E0FE4">
            <w:pPr>
              <w:jc w:val="center"/>
              <w:rPr>
                <w:color w:val="000000"/>
                <w:sz w:val="18"/>
                <w:szCs w:val="18"/>
              </w:rPr>
            </w:pPr>
          </w:p>
        </w:tc>
        <w:tc>
          <w:tcPr>
            <w:tcW w:w="707" w:type="dxa"/>
            <w:vMerge/>
            <w:tcBorders>
              <w:left w:val="single" w:sz="4" w:space="0" w:color="auto"/>
              <w:bottom w:val="single" w:sz="4" w:space="0" w:color="auto"/>
              <w:right w:val="single" w:sz="4" w:space="0" w:color="auto"/>
            </w:tcBorders>
          </w:tcPr>
          <w:p w:rsidR="00DF1563" w:rsidRPr="00793129" w:rsidRDefault="00DF1563" w:rsidP="001E0FE4">
            <w:pPr>
              <w:jc w:val="center"/>
              <w:rPr>
                <w:color w:val="000000"/>
                <w:sz w:val="18"/>
                <w:szCs w:val="18"/>
              </w:rPr>
            </w:pPr>
          </w:p>
        </w:tc>
        <w:tc>
          <w:tcPr>
            <w:tcW w:w="1038" w:type="dxa"/>
            <w:vMerge/>
            <w:tcBorders>
              <w:left w:val="single" w:sz="4" w:space="0" w:color="auto"/>
              <w:bottom w:val="single" w:sz="4" w:space="0" w:color="auto"/>
              <w:right w:val="single" w:sz="4" w:space="0" w:color="auto"/>
            </w:tcBorders>
          </w:tcPr>
          <w:p w:rsidR="00DF1563" w:rsidRPr="00793129" w:rsidRDefault="00DF1563" w:rsidP="001E0FE4">
            <w:pPr>
              <w:jc w:val="center"/>
              <w:rPr>
                <w:color w:val="000000"/>
                <w:sz w:val="18"/>
                <w:szCs w:val="18"/>
              </w:rPr>
            </w:pPr>
          </w:p>
        </w:tc>
        <w:tc>
          <w:tcPr>
            <w:tcW w:w="993" w:type="dxa"/>
            <w:vMerge/>
            <w:tcBorders>
              <w:left w:val="single" w:sz="4" w:space="0" w:color="auto"/>
              <w:bottom w:val="single" w:sz="4" w:space="0" w:color="auto"/>
              <w:right w:val="single" w:sz="4" w:space="0" w:color="auto"/>
            </w:tcBorders>
          </w:tcPr>
          <w:p w:rsidR="00DF1563" w:rsidRPr="00793129" w:rsidRDefault="00DF1563" w:rsidP="001E0FE4">
            <w:pPr>
              <w:jc w:val="center"/>
              <w:rPr>
                <w:color w:val="000000"/>
                <w:sz w:val="18"/>
                <w:szCs w:val="18"/>
              </w:rPr>
            </w:pPr>
          </w:p>
        </w:tc>
        <w:tc>
          <w:tcPr>
            <w:tcW w:w="2623" w:type="dxa"/>
            <w:gridSpan w:val="5"/>
            <w:tcBorders>
              <w:top w:val="single" w:sz="4" w:space="0" w:color="auto"/>
              <w:left w:val="nil"/>
              <w:bottom w:val="single" w:sz="4" w:space="0" w:color="auto"/>
              <w:right w:val="single" w:sz="4" w:space="0" w:color="auto"/>
            </w:tcBorders>
            <w:shd w:val="clear" w:color="auto" w:fill="auto"/>
          </w:tcPr>
          <w:p w:rsidR="00DF1563" w:rsidRPr="00793129" w:rsidRDefault="00DF1563" w:rsidP="001E0FE4">
            <w:pPr>
              <w:jc w:val="center"/>
              <w:rPr>
                <w:sz w:val="18"/>
                <w:szCs w:val="18"/>
              </w:rPr>
            </w:pPr>
            <w:r w:rsidRPr="00793129">
              <w:rPr>
                <w:sz w:val="18"/>
                <w:szCs w:val="18"/>
              </w:rPr>
              <w:t>Код классификации источников финансирования дефицита бюджета</w:t>
            </w:r>
          </w:p>
        </w:tc>
        <w:tc>
          <w:tcPr>
            <w:tcW w:w="853" w:type="dxa"/>
            <w:tcBorders>
              <w:left w:val="nil"/>
              <w:bottom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p>
        </w:tc>
        <w:tc>
          <w:tcPr>
            <w:tcW w:w="854" w:type="dxa"/>
            <w:tcBorders>
              <w:left w:val="nil"/>
              <w:bottom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p>
        </w:tc>
        <w:tc>
          <w:tcPr>
            <w:tcW w:w="853" w:type="dxa"/>
            <w:tcBorders>
              <w:left w:val="nil"/>
              <w:bottom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p>
        </w:tc>
        <w:tc>
          <w:tcPr>
            <w:tcW w:w="854" w:type="dxa"/>
            <w:tcBorders>
              <w:left w:val="nil"/>
              <w:bottom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p>
        </w:tc>
        <w:tc>
          <w:tcPr>
            <w:tcW w:w="853" w:type="dxa"/>
            <w:tcBorders>
              <w:left w:val="nil"/>
              <w:bottom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p>
        </w:tc>
        <w:tc>
          <w:tcPr>
            <w:tcW w:w="854" w:type="dxa"/>
            <w:tcBorders>
              <w:left w:val="nil"/>
              <w:bottom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p>
        </w:tc>
      </w:tr>
      <w:tr w:rsidR="00DF1563" w:rsidRPr="00793129" w:rsidTr="001E0FE4">
        <w:trPr>
          <w:trHeight w:val="383"/>
          <w:jc w:val="center"/>
        </w:trPr>
        <w:tc>
          <w:tcPr>
            <w:tcW w:w="424" w:type="dxa"/>
            <w:tcBorders>
              <w:top w:val="single" w:sz="4" w:space="0" w:color="auto"/>
              <w:left w:val="single" w:sz="4" w:space="0" w:color="auto"/>
              <w:bottom w:val="single" w:sz="4" w:space="0" w:color="auto"/>
              <w:right w:val="single" w:sz="4" w:space="0" w:color="auto"/>
            </w:tcBorders>
          </w:tcPr>
          <w:p w:rsidR="00DF1563" w:rsidRPr="00793129" w:rsidRDefault="00DF1563" w:rsidP="001E0FE4">
            <w:pPr>
              <w:jc w:val="center"/>
              <w:rPr>
                <w:color w:val="000000"/>
                <w:sz w:val="18"/>
                <w:szCs w:val="18"/>
              </w:rPr>
            </w:pPr>
            <w:r w:rsidRPr="00793129">
              <w:rPr>
                <w:color w:val="000000"/>
                <w:sz w:val="18"/>
                <w:szCs w:val="18"/>
              </w:rPr>
              <w:t>1</w:t>
            </w:r>
          </w:p>
        </w:tc>
        <w:tc>
          <w:tcPr>
            <w:tcW w:w="707" w:type="dxa"/>
            <w:tcBorders>
              <w:top w:val="single" w:sz="4" w:space="0" w:color="auto"/>
              <w:left w:val="single" w:sz="4" w:space="0" w:color="auto"/>
              <w:bottom w:val="single" w:sz="4" w:space="0" w:color="auto"/>
              <w:right w:val="single" w:sz="4" w:space="0" w:color="auto"/>
            </w:tcBorders>
          </w:tcPr>
          <w:p w:rsidR="00DF1563" w:rsidRPr="00793129" w:rsidRDefault="00DF1563" w:rsidP="001E0FE4">
            <w:pPr>
              <w:jc w:val="center"/>
              <w:rPr>
                <w:color w:val="000000"/>
                <w:sz w:val="18"/>
                <w:szCs w:val="18"/>
              </w:rPr>
            </w:pPr>
            <w:r w:rsidRPr="00793129">
              <w:rPr>
                <w:color w:val="000000"/>
                <w:sz w:val="18"/>
                <w:szCs w:val="18"/>
              </w:rPr>
              <w:t>2</w:t>
            </w:r>
          </w:p>
        </w:tc>
        <w:tc>
          <w:tcPr>
            <w:tcW w:w="1038" w:type="dxa"/>
            <w:tcBorders>
              <w:top w:val="single" w:sz="4" w:space="0" w:color="auto"/>
              <w:left w:val="single" w:sz="4" w:space="0" w:color="auto"/>
              <w:bottom w:val="single" w:sz="4" w:space="0" w:color="auto"/>
              <w:right w:val="single" w:sz="4" w:space="0" w:color="auto"/>
            </w:tcBorders>
          </w:tcPr>
          <w:p w:rsidR="00DF1563" w:rsidRPr="00793129" w:rsidRDefault="00DF1563" w:rsidP="001E0FE4">
            <w:pPr>
              <w:jc w:val="center"/>
              <w:rPr>
                <w:color w:val="000000"/>
                <w:sz w:val="18"/>
                <w:szCs w:val="18"/>
              </w:rPr>
            </w:pPr>
            <w:r w:rsidRPr="00793129">
              <w:rPr>
                <w:color w:val="000000"/>
                <w:sz w:val="18"/>
                <w:szCs w:val="18"/>
              </w:rPr>
              <w:t>3</w:t>
            </w:r>
          </w:p>
        </w:tc>
        <w:tc>
          <w:tcPr>
            <w:tcW w:w="993" w:type="dxa"/>
            <w:tcBorders>
              <w:top w:val="single" w:sz="4" w:space="0" w:color="auto"/>
              <w:left w:val="single" w:sz="4" w:space="0" w:color="auto"/>
              <w:bottom w:val="single" w:sz="4" w:space="0" w:color="auto"/>
              <w:right w:val="single" w:sz="4" w:space="0" w:color="auto"/>
            </w:tcBorders>
          </w:tcPr>
          <w:p w:rsidR="00DF1563" w:rsidRPr="00793129" w:rsidRDefault="00DF1563" w:rsidP="001E0FE4">
            <w:pPr>
              <w:jc w:val="center"/>
              <w:rPr>
                <w:color w:val="000000"/>
                <w:sz w:val="18"/>
                <w:szCs w:val="18"/>
              </w:rPr>
            </w:pPr>
            <w:r w:rsidRPr="00793129">
              <w:rPr>
                <w:color w:val="000000"/>
                <w:sz w:val="18"/>
                <w:szCs w:val="18"/>
              </w:rPr>
              <w:t>4</w:t>
            </w:r>
          </w:p>
        </w:tc>
        <w:tc>
          <w:tcPr>
            <w:tcW w:w="567" w:type="dxa"/>
            <w:tcBorders>
              <w:top w:val="single" w:sz="4" w:space="0" w:color="auto"/>
              <w:left w:val="nil"/>
              <w:bottom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r w:rsidRPr="00793129">
              <w:rPr>
                <w:color w:val="000000"/>
                <w:sz w:val="18"/>
                <w:szCs w:val="18"/>
              </w:rPr>
              <w:t>5</w:t>
            </w:r>
          </w:p>
        </w:tc>
        <w:tc>
          <w:tcPr>
            <w:tcW w:w="435" w:type="dxa"/>
            <w:tcBorders>
              <w:top w:val="single" w:sz="4" w:space="0" w:color="auto"/>
              <w:left w:val="nil"/>
              <w:bottom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r w:rsidRPr="00793129">
              <w:rPr>
                <w:color w:val="000000"/>
                <w:sz w:val="18"/>
                <w:szCs w:val="18"/>
              </w:rPr>
              <w:t>6</w:t>
            </w:r>
          </w:p>
        </w:tc>
        <w:tc>
          <w:tcPr>
            <w:tcW w:w="426" w:type="dxa"/>
            <w:tcBorders>
              <w:top w:val="single" w:sz="4" w:space="0" w:color="auto"/>
              <w:left w:val="nil"/>
              <w:bottom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r w:rsidRPr="00793129">
              <w:rPr>
                <w:color w:val="000000"/>
                <w:sz w:val="18"/>
                <w:szCs w:val="18"/>
              </w:rPr>
              <w:t>7</w:t>
            </w:r>
          </w:p>
        </w:tc>
        <w:tc>
          <w:tcPr>
            <w:tcW w:w="685" w:type="dxa"/>
            <w:tcBorders>
              <w:top w:val="single" w:sz="4" w:space="0" w:color="auto"/>
              <w:left w:val="nil"/>
              <w:bottom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r w:rsidRPr="00793129">
              <w:rPr>
                <w:color w:val="000000"/>
                <w:sz w:val="18"/>
                <w:szCs w:val="18"/>
              </w:rPr>
              <w:t>8</w:t>
            </w:r>
          </w:p>
        </w:tc>
        <w:tc>
          <w:tcPr>
            <w:tcW w:w="510" w:type="dxa"/>
            <w:tcBorders>
              <w:top w:val="single" w:sz="4" w:space="0" w:color="auto"/>
              <w:left w:val="nil"/>
              <w:bottom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r w:rsidRPr="00793129">
              <w:rPr>
                <w:color w:val="000000"/>
                <w:sz w:val="18"/>
                <w:szCs w:val="18"/>
              </w:rPr>
              <w:t>9</w:t>
            </w:r>
          </w:p>
        </w:tc>
        <w:tc>
          <w:tcPr>
            <w:tcW w:w="853" w:type="dxa"/>
            <w:tcBorders>
              <w:top w:val="single" w:sz="4" w:space="0" w:color="auto"/>
              <w:left w:val="nil"/>
              <w:bottom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r w:rsidRPr="00793129">
              <w:rPr>
                <w:color w:val="000000"/>
                <w:sz w:val="18"/>
                <w:szCs w:val="18"/>
              </w:rPr>
              <w:t>10</w:t>
            </w:r>
          </w:p>
        </w:tc>
        <w:tc>
          <w:tcPr>
            <w:tcW w:w="854" w:type="dxa"/>
            <w:tcBorders>
              <w:top w:val="single" w:sz="4" w:space="0" w:color="auto"/>
              <w:left w:val="nil"/>
              <w:bottom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r w:rsidRPr="00793129">
              <w:rPr>
                <w:color w:val="000000"/>
                <w:sz w:val="18"/>
                <w:szCs w:val="18"/>
              </w:rPr>
              <w:t>11</w:t>
            </w:r>
          </w:p>
        </w:tc>
        <w:tc>
          <w:tcPr>
            <w:tcW w:w="853" w:type="dxa"/>
            <w:tcBorders>
              <w:top w:val="single" w:sz="4" w:space="0" w:color="auto"/>
              <w:left w:val="nil"/>
              <w:bottom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r w:rsidRPr="00793129">
              <w:rPr>
                <w:color w:val="000000"/>
                <w:sz w:val="18"/>
                <w:szCs w:val="18"/>
              </w:rPr>
              <w:t>12</w:t>
            </w:r>
          </w:p>
        </w:tc>
        <w:tc>
          <w:tcPr>
            <w:tcW w:w="854" w:type="dxa"/>
            <w:tcBorders>
              <w:top w:val="single" w:sz="4" w:space="0" w:color="auto"/>
              <w:left w:val="nil"/>
              <w:bottom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r w:rsidRPr="00793129">
              <w:rPr>
                <w:color w:val="000000"/>
                <w:sz w:val="18"/>
                <w:szCs w:val="18"/>
              </w:rPr>
              <w:t>13</w:t>
            </w:r>
          </w:p>
        </w:tc>
        <w:tc>
          <w:tcPr>
            <w:tcW w:w="853" w:type="dxa"/>
            <w:tcBorders>
              <w:top w:val="single" w:sz="4" w:space="0" w:color="auto"/>
              <w:left w:val="nil"/>
              <w:bottom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r w:rsidRPr="00793129">
              <w:rPr>
                <w:color w:val="000000"/>
                <w:sz w:val="18"/>
                <w:szCs w:val="18"/>
              </w:rPr>
              <w:t>14</w:t>
            </w:r>
          </w:p>
        </w:tc>
        <w:tc>
          <w:tcPr>
            <w:tcW w:w="854" w:type="dxa"/>
            <w:tcBorders>
              <w:top w:val="single" w:sz="4" w:space="0" w:color="auto"/>
              <w:left w:val="nil"/>
              <w:bottom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r w:rsidRPr="00793129">
              <w:rPr>
                <w:color w:val="000000"/>
                <w:sz w:val="18"/>
                <w:szCs w:val="18"/>
              </w:rPr>
              <w:t>15</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424" w:type="dxa"/>
            <w:vMerge w:val="restart"/>
            <w:tcBorders>
              <w:top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val="restart"/>
            <w:tcBorders>
              <w:top w:val="single" w:sz="4" w:space="0" w:color="auto"/>
              <w:left w:val="single" w:sz="4" w:space="0" w:color="auto"/>
              <w:right w:val="single" w:sz="4" w:space="0" w:color="auto"/>
            </w:tcBorders>
            <w:shd w:val="clear" w:color="auto" w:fill="auto"/>
          </w:tcPr>
          <w:p w:rsidR="00DF1563" w:rsidRPr="00793129" w:rsidRDefault="00DF1563" w:rsidP="001E0FE4">
            <w:pPr>
              <w:rPr>
                <w:color w:val="000000"/>
                <w:sz w:val="18"/>
                <w:szCs w:val="18"/>
              </w:rPr>
            </w:pPr>
            <w:r w:rsidRPr="00793129">
              <w:rPr>
                <w:color w:val="000000"/>
                <w:sz w:val="18"/>
                <w:szCs w:val="18"/>
              </w:rPr>
              <w:t>Муниципальная программа</w:t>
            </w:r>
          </w:p>
        </w:tc>
        <w:tc>
          <w:tcPr>
            <w:tcW w:w="1038" w:type="dxa"/>
            <w:vMerge w:val="restart"/>
            <w:tcBorders>
              <w:top w:val="single" w:sz="4" w:space="0" w:color="auto"/>
              <w:left w:val="single" w:sz="4" w:space="0" w:color="auto"/>
              <w:right w:val="single" w:sz="4" w:space="0" w:color="auto"/>
            </w:tcBorders>
            <w:shd w:val="clear" w:color="auto" w:fill="auto"/>
          </w:tcPr>
          <w:p w:rsidR="00DF1563" w:rsidRPr="00793129" w:rsidRDefault="00DF1563" w:rsidP="001E0FE4">
            <w:pPr>
              <w:autoSpaceDE w:val="0"/>
              <w:autoSpaceDN w:val="0"/>
              <w:adjustRightInd w:val="0"/>
              <w:rPr>
                <w:sz w:val="18"/>
                <w:szCs w:val="18"/>
              </w:rPr>
            </w:pPr>
            <w:r w:rsidRPr="00793129">
              <w:rPr>
                <w:spacing w:val="-2"/>
                <w:sz w:val="18"/>
                <w:szCs w:val="18"/>
              </w:rPr>
              <w:t>Организация муниципального управления в Мошковском сельсовете Бековского района Пензенской области</w:t>
            </w:r>
          </w:p>
        </w:tc>
        <w:tc>
          <w:tcPr>
            <w:tcW w:w="993" w:type="dxa"/>
            <w:tcBorders>
              <w:top w:val="single" w:sz="4" w:space="0" w:color="auto"/>
              <w:left w:val="single" w:sz="4" w:space="0" w:color="auto"/>
              <w:right w:val="single" w:sz="4" w:space="0" w:color="auto"/>
            </w:tcBorders>
            <w:shd w:val="clear" w:color="auto" w:fill="auto"/>
          </w:tcPr>
          <w:p w:rsidR="00DF1563" w:rsidRPr="00793129" w:rsidRDefault="00DF1563" w:rsidP="001E0FE4">
            <w:pPr>
              <w:rPr>
                <w:color w:val="000000"/>
                <w:sz w:val="18"/>
                <w:szCs w:val="18"/>
              </w:rPr>
            </w:pPr>
            <w:r w:rsidRPr="00793129">
              <w:rPr>
                <w:color w:val="000000"/>
                <w:sz w:val="18"/>
                <w:szCs w:val="18"/>
              </w:rPr>
              <w:t>всего</w:t>
            </w: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bCs/>
                <w:iCs/>
                <w:color w:val="000000"/>
                <w:sz w:val="18"/>
                <w:szCs w:val="18"/>
              </w:rPr>
            </w:pPr>
            <w:r w:rsidRPr="00793129">
              <w:rPr>
                <w:bCs/>
                <w:iCs/>
                <w:color w:val="000000"/>
                <w:sz w:val="18"/>
                <w:szCs w:val="18"/>
              </w:rPr>
              <w:t>1678,045</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bCs/>
                <w:iCs/>
                <w:color w:val="000000"/>
                <w:sz w:val="18"/>
                <w:szCs w:val="18"/>
              </w:rPr>
            </w:pPr>
            <w:r w:rsidRPr="00793129">
              <w:rPr>
                <w:bCs/>
                <w:iCs/>
                <w:color w:val="000000"/>
                <w:sz w:val="18"/>
                <w:szCs w:val="18"/>
              </w:rPr>
              <w:t>1056,130</w:t>
            </w:r>
          </w:p>
        </w:tc>
        <w:tc>
          <w:tcPr>
            <w:tcW w:w="853" w:type="dxa"/>
            <w:tcBorders>
              <w:top w:val="single" w:sz="4" w:space="0" w:color="auto"/>
              <w:left w:val="single" w:sz="4" w:space="0" w:color="auto"/>
            </w:tcBorders>
            <w:shd w:val="clear" w:color="auto" w:fill="auto"/>
            <w:noWrap/>
          </w:tcPr>
          <w:p w:rsidR="00DF1563" w:rsidRPr="00793129" w:rsidRDefault="00DF1563" w:rsidP="001E0FE4">
            <w:pPr>
              <w:jc w:val="center"/>
              <w:rPr>
                <w:bCs/>
                <w:iCs/>
                <w:color w:val="000000"/>
                <w:sz w:val="18"/>
                <w:szCs w:val="18"/>
              </w:rPr>
            </w:pPr>
            <w:r w:rsidRPr="00793129">
              <w:rPr>
                <w:bCs/>
                <w:iCs/>
                <w:color w:val="000000"/>
                <w:sz w:val="18"/>
                <w:szCs w:val="18"/>
              </w:rPr>
              <w:t>1289,180</w:t>
            </w:r>
          </w:p>
        </w:tc>
        <w:tc>
          <w:tcPr>
            <w:tcW w:w="854" w:type="dxa"/>
            <w:tcBorders>
              <w:top w:val="single" w:sz="4" w:space="0" w:color="auto"/>
              <w:left w:val="single" w:sz="4" w:space="0" w:color="auto"/>
            </w:tcBorders>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1288,660</w:t>
            </w:r>
          </w:p>
        </w:tc>
        <w:tc>
          <w:tcPr>
            <w:tcW w:w="853" w:type="dxa"/>
            <w:tcBorders>
              <w:top w:val="single" w:sz="4" w:space="0" w:color="auto"/>
              <w:left w:val="single" w:sz="4" w:space="0" w:color="auto"/>
            </w:tcBorders>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1288,660</w:t>
            </w:r>
          </w:p>
        </w:tc>
        <w:tc>
          <w:tcPr>
            <w:tcW w:w="854" w:type="dxa"/>
            <w:tcBorders>
              <w:top w:val="single" w:sz="4" w:space="0" w:color="auto"/>
              <w:left w:val="single" w:sz="4" w:space="0" w:color="auto"/>
            </w:tcBorders>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1288,660</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424" w:type="dxa"/>
            <w:vMerge/>
            <w:tcBorders>
              <w:top w:val="single" w:sz="4" w:space="0" w:color="auto"/>
              <w:right w:val="single" w:sz="4" w:space="0" w:color="auto"/>
            </w:tcBorders>
            <w:shd w:val="clear" w:color="auto" w:fill="auto"/>
            <w:noWrap/>
          </w:tcPr>
          <w:p w:rsidR="00DF1563" w:rsidRPr="00793129" w:rsidRDefault="00DF1563" w:rsidP="001E0FE4">
            <w:pPr>
              <w:rPr>
                <w:color w:val="000000"/>
                <w:sz w:val="18"/>
                <w:szCs w:val="18"/>
              </w:rPr>
            </w:pPr>
          </w:p>
        </w:tc>
        <w:tc>
          <w:tcPr>
            <w:tcW w:w="707" w:type="dxa"/>
            <w:vMerge/>
            <w:tcBorders>
              <w:top w:val="single" w:sz="4" w:space="0" w:color="auto"/>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top w:val="single" w:sz="4" w:space="0" w:color="auto"/>
              <w:left w:val="single" w:sz="4" w:space="0" w:color="auto"/>
              <w:right w:val="single" w:sz="4" w:space="0" w:color="auto"/>
            </w:tcBorders>
            <w:shd w:val="clear" w:color="auto" w:fill="auto"/>
          </w:tcPr>
          <w:p w:rsidR="00DF1563" w:rsidRPr="00793129" w:rsidRDefault="00DF1563" w:rsidP="001E0FE4">
            <w:pPr>
              <w:autoSpaceDE w:val="0"/>
              <w:autoSpaceDN w:val="0"/>
              <w:adjustRightInd w:val="0"/>
              <w:rPr>
                <w:spacing w:val="-2"/>
                <w:sz w:val="18"/>
                <w:szCs w:val="18"/>
              </w:rPr>
            </w:pPr>
          </w:p>
        </w:tc>
        <w:tc>
          <w:tcPr>
            <w:tcW w:w="993" w:type="dxa"/>
            <w:vMerge w:val="restart"/>
            <w:tcBorders>
              <w:top w:val="single" w:sz="4" w:space="0" w:color="auto"/>
              <w:left w:val="single" w:sz="4" w:space="0" w:color="auto"/>
              <w:right w:val="single" w:sz="4" w:space="0" w:color="auto"/>
            </w:tcBorders>
            <w:shd w:val="clear" w:color="auto" w:fill="auto"/>
          </w:tcPr>
          <w:p w:rsidR="00DF1563" w:rsidRPr="00793129" w:rsidRDefault="00DF1563" w:rsidP="001E0FE4">
            <w:pPr>
              <w:rPr>
                <w:color w:val="000000"/>
                <w:sz w:val="18"/>
                <w:szCs w:val="18"/>
              </w:rPr>
            </w:pPr>
            <w:r w:rsidRPr="00793129">
              <w:rPr>
                <w:sz w:val="18"/>
                <w:szCs w:val="18"/>
              </w:rPr>
              <w:t>ответственный исполнитель – а</w:t>
            </w:r>
            <w:r w:rsidRPr="00793129">
              <w:rPr>
                <w:iCs/>
                <w:color w:val="000000"/>
                <w:sz w:val="18"/>
                <w:szCs w:val="18"/>
              </w:rPr>
              <w:t xml:space="preserve">дминистрация </w:t>
            </w:r>
            <w:r w:rsidRPr="00793129">
              <w:rPr>
                <w:spacing w:val="-2"/>
                <w:sz w:val="18"/>
                <w:szCs w:val="18"/>
              </w:rPr>
              <w:t>Мошковского</w:t>
            </w:r>
          </w:p>
          <w:p w:rsidR="00DF1563" w:rsidRPr="00793129" w:rsidRDefault="00DF1563" w:rsidP="001E0FE4">
            <w:pPr>
              <w:rPr>
                <w:color w:val="000000"/>
                <w:sz w:val="18"/>
                <w:szCs w:val="18"/>
              </w:rPr>
            </w:pPr>
            <w:r w:rsidRPr="00793129">
              <w:rPr>
                <w:iCs/>
                <w:color w:val="000000"/>
                <w:sz w:val="18"/>
                <w:szCs w:val="18"/>
              </w:rPr>
              <w:t>сельсовета Бековского района Пензенской области</w:t>
            </w: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bCs/>
                <w:iCs/>
                <w:color w:val="000000"/>
                <w:sz w:val="18"/>
                <w:szCs w:val="18"/>
              </w:rPr>
            </w:pPr>
            <w:r w:rsidRPr="00793129">
              <w:rPr>
                <w:bCs/>
                <w:iCs/>
                <w:color w:val="000000"/>
                <w:sz w:val="18"/>
                <w:szCs w:val="18"/>
              </w:rPr>
              <w:t>1678,045</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bCs/>
                <w:iCs/>
                <w:color w:val="000000"/>
                <w:sz w:val="18"/>
                <w:szCs w:val="18"/>
              </w:rPr>
            </w:pPr>
            <w:r w:rsidRPr="00793129">
              <w:rPr>
                <w:bCs/>
                <w:iCs/>
                <w:color w:val="000000"/>
                <w:sz w:val="18"/>
                <w:szCs w:val="18"/>
              </w:rPr>
              <w:t>1056,130</w:t>
            </w:r>
          </w:p>
        </w:tc>
        <w:tc>
          <w:tcPr>
            <w:tcW w:w="853" w:type="dxa"/>
            <w:tcBorders>
              <w:top w:val="single" w:sz="4" w:space="0" w:color="auto"/>
              <w:left w:val="single" w:sz="4" w:space="0" w:color="auto"/>
            </w:tcBorders>
            <w:shd w:val="clear" w:color="auto" w:fill="auto"/>
            <w:noWrap/>
          </w:tcPr>
          <w:p w:rsidR="00DF1563" w:rsidRPr="00793129" w:rsidRDefault="00DF1563" w:rsidP="001E0FE4">
            <w:pPr>
              <w:jc w:val="center"/>
              <w:rPr>
                <w:bCs/>
                <w:iCs/>
                <w:color w:val="000000"/>
                <w:sz w:val="18"/>
                <w:szCs w:val="18"/>
              </w:rPr>
            </w:pPr>
            <w:r w:rsidRPr="00793129">
              <w:rPr>
                <w:bCs/>
                <w:iCs/>
                <w:color w:val="000000"/>
                <w:sz w:val="18"/>
                <w:szCs w:val="18"/>
              </w:rPr>
              <w:t>1289,180</w:t>
            </w:r>
          </w:p>
        </w:tc>
        <w:tc>
          <w:tcPr>
            <w:tcW w:w="854" w:type="dxa"/>
            <w:tcBorders>
              <w:top w:val="single" w:sz="4" w:space="0" w:color="auto"/>
              <w:left w:val="single" w:sz="4" w:space="0" w:color="auto"/>
            </w:tcBorders>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1288,660</w:t>
            </w:r>
          </w:p>
        </w:tc>
        <w:tc>
          <w:tcPr>
            <w:tcW w:w="853" w:type="dxa"/>
            <w:tcBorders>
              <w:top w:val="single" w:sz="4" w:space="0" w:color="auto"/>
              <w:left w:val="single" w:sz="4" w:space="0" w:color="auto"/>
            </w:tcBorders>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1288,660</w:t>
            </w:r>
          </w:p>
        </w:tc>
        <w:tc>
          <w:tcPr>
            <w:tcW w:w="854" w:type="dxa"/>
            <w:tcBorders>
              <w:top w:val="single" w:sz="4" w:space="0" w:color="auto"/>
              <w:left w:val="single" w:sz="4" w:space="0" w:color="auto"/>
            </w:tcBorders>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1288,660</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1673"/>
          <w:jc w:val="center"/>
        </w:trPr>
        <w:tc>
          <w:tcPr>
            <w:tcW w:w="424" w:type="dxa"/>
            <w:vMerge/>
            <w:tcBorders>
              <w:right w:val="single" w:sz="4" w:space="0" w:color="auto"/>
            </w:tcBorders>
            <w:vAlign w:val="center"/>
          </w:tcPr>
          <w:p w:rsidR="00DF1563" w:rsidRPr="00793129" w:rsidRDefault="00DF1563" w:rsidP="001E0FE4">
            <w:pPr>
              <w:rPr>
                <w:color w:val="000000"/>
                <w:sz w:val="18"/>
                <w:szCs w:val="18"/>
              </w:rPr>
            </w:pPr>
          </w:p>
        </w:tc>
        <w:tc>
          <w:tcPr>
            <w:tcW w:w="707" w:type="dxa"/>
            <w:vMerge/>
            <w:tcBorders>
              <w:left w:val="single" w:sz="4" w:space="0" w:color="auto"/>
              <w:right w:val="single" w:sz="4" w:space="0" w:color="auto"/>
            </w:tcBorders>
            <w:vAlign w:val="center"/>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tcPr>
          <w:p w:rsidR="00DF1563" w:rsidRPr="00793129" w:rsidRDefault="00DF1563" w:rsidP="001E0FE4">
            <w:pPr>
              <w:rPr>
                <w:color w:val="000000"/>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iCs/>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FF0000"/>
                <w:sz w:val="18"/>
                <w:szCs w:val="18"/>
              </w:rPr>
            </w:pP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FF0000"/>
                <w:sz w:val="18"/>
                <w:szCs w:val="18"/>
              </w:rPr>
            </w:pPr>
          </w:p>
        </w:tc>
        <w:tc>
          <w:tcPr>
            <w:tcW w:w="853" w:type="dxa"/>
            <w:tcBorders>
              <w:top w:val="single" w:sz="4" w:space="0" w:color="auto"/>
              <w:left w:val="single" w:sz="4" w:space="0" w:color="auto"/>
            </w:tcBorders>
            <w:shd w:val="clear" w:color="auto" w:fill="auto"/>
            <w:noWrap/>
          </w:tcPr>
          <w:p w:rsidR="00DF1563" w:rsidRPr="00793129" w:rsidRDefault="00DF1563" w:rsidP="001E0FE4">
            <w:pPr>
              <w:jc w:val="center"/>
              <w:rPr>
                <w:color w:val="FF0000"/>
                <w:sz w:val="18"/>
                <w:szCs w:val="18"/>
              </w:rPr>
            </w:pPr>
          </w:p>
        </w:tc>
        <w:tc>
          <w:tcPr>
            <w:tcW w:w="854" w:type="dxa"/>
            <w:tcBorders>
              <w:top w:val="single" w:sz="4" w:space="0" w:color="auto"/>
              <w:left w:val="single" w:sz="4" w:space="0" w:color="auto"/>
            </w:tcBorders>
            <w:shd w:val="clear" w:color="auto" w:fill="auto"/>
          </w:tcPr>
          <w:p w:rsidR="00DF1563" w:rsidRPr="00793129" w:rsidRDefault="00DF1563" w:rsidP="001E0FE4">
            <w:pPr>
              <w:jc w:val="center"/>
              <w:rPr>
                <w:color w:val="FF0000"/>
                <w:sz w:val="18"/>
                <w:szCs w:val="18"/>
              </w:rPr>
            </w:pPr>
          </w:p>
        </w:tc>
        <w:tc>
          <w:tcPr>
            <w:tcW w:w="853" w:type="dxa"/>
            <w:tcBorders>
              <w:top w:val="single" w:sz="4" w:space="0" w:color="auto"/>
              <w:left w:val="single" w:sz="4" w:space="0" w:color="auto"/>
            </w:tcBorders>
            <w:shd w:val="clear" w:color="auto" w:fill="auto"/>
          </w:tcPr>
          <w:p w:rsidR="00DF1563" w:rsidRPr="00793129" w:rsidRDefault="00DF1563" w:rsidP="001E0FE4">
            <w:pPr>
              <w:jc w:val="center"/>
              <w:rPr>
                <w:color w:val="FF0000"/>
                <w:sz w:val="18"/>
                <w:szCs w:val="18"/>
              </w:rPr>
            </w:pPr>
          </w:p>
        </w:tc>
        <w:tc>
          <w:tcPr>
            <w:tcW w:w="854" w:type="dxa"/>
            <w:tcBorders>
              <w:top w:val="single" w:sz="4" w:space="0" w:color="auto"/>
              <w:left w:val="single" w:sz="4" w:space="0" w:color="auto"/>
            </w:tcBorders>
            <w:shd w:val="clear" w:color="auto" w:fill="auto"/>
          </w:tcPr>
          <w:p w:rsidR="00DF1563" w:rsidRPr="00793129" w:rsidRDefault="00DF1563" w:rsidP="001E0FE4">
            <w:pPr>
              <w:jc w:val="center"/>
              <w:rPr>
                <w:color w:val="FF0000"/>
                <w:sz w:val="18"/>
                <w:szCs w:val="18"/>
              </w:rPr>
            </w:pP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24" w:type="dxa"/>
            <w:vMerge w:val="restart"/>
            <w:tcBorders>
              <w:top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w:t>
            </w:r>
          </w:p>
        </w:tc>
        <w:tc>
          <w:tcPr>
            <w:tcW w:w="707" w:type="dxa"/>
            <w:vMerge w:val="restart"/>
            <w:tcBorders>
              <w:top w:val="single" w:sz="4" w:space="0" w:color="auto"/>
              <w:left w:val="single" w:sz="4" w:space="0" w:color="auto"/>
              <w:right w:val="single" w:sz="4" w:space="0" w:color="auto"/>
            </w:tcBorders>
            <w:shd w:val="clear" w:color="auto" w:fill="auto"/>
          </w:tcPr>
          <w:p w:rsidR="00DF1563" w:rsidRPr="00793129" w:rsidRDefault="00DF1563" w:rsidP="001E0FE4">
            <w:pPr>
              <w:rPr>
                <w:color w:val="000000"/>
                <w:sz w:val="18"/>
                <w:szCs w:val="18"/>
              </w:rPr>
            </w:pPr>
            <w:r w:rsidRPr="00793129">
              <w:rPr>
                <w:color w:val="000000"/>
                <w:sz w:val="18"/>
                <w:szCs w:val="18"/>
              </w:rPr>
              <w:t>Подпрограмма 1</w:t>
            </w:r>
          </w:p>
        </w:tc>
        <w:tc>
          <w:tcPr>
            <w:tcW w:w="1038" w:type="dxa"/>
            <w:vMerge w:val="restart"/>
            <w:tcBorders>
              <w:top w:val="single" w:sz="4" w:space="0" w:color="auto"/>
              <w:left w:val="single" w:sz="4" w:space="0" w:color="auto"/>
              <w:right w:val="single" w:sz="4" w:space="0" w:color="auto"/>
            </w:tcBorders>
            <w:shd w:val="clear" w:color="auto" w:fill="auto"/>
          </w:tcPr>
          <w:p w:rsidR="00DF1563" w:rsidRPr="00793129" w:rsidRDefault="00DF1563" w:rsidP="001E0FE4">
            <w:pPr>
              <w:rPr>
                <w:color w:val="000000"/>
                <w:sz w:val="18"/>
                <w:szCs w:val="18"/>
              </w:rPr>
            </w:pPr>
            <w:r w:rsidRPr="00793129">
              <w:rPr>
                <w:sz w:val="18"/>
                <w:szCs w:val="18"/>
              </w:rPr>
              <w:t xml:space="preserve">Обеспечение деятельности администрации </w:t>
            </w:r>
            <w:r w:rsidRPr="00793129">
              <w:rPr>
                <w:spacing w:val="-2"/>
                <w:sz w:val="18"/>
                <w:szCs w:val="18"/>
              </w:rPr>
              <w:t>Мошковского</w:t>
            </w:r>
            <w:r w:rsidRPr="00793129">
              <w:rPr>
                <w:sz w:val="18"/>
                <w:szCs w:val="18"/>
              </w:rPr>
              <w:t xml:space="preserve"> сельсовета Бековского района Пензенской области </w:t>
            </w:r>
          </w:p>
        </w:tc>
        <w:tc>
          <w:tcPr>
            <w:tcW w:w="993" w:type="dxa"/>
            <w:tcBorders>
              <w:top w:val="single" w:sz="4" w:space="0" w:color="auto"/>
              <w:left w:val="single" w:sz="4" w:space="0" w:color="auto"/>
              <w:right w:val="single" w:sz="4" w:space="0" w:color="auto"/>
            </w:tcBorders>
            <w:shd w:val="clear" w:color="auto" w:fill="auto"/>
          </w:tcPr>
          <w:p w:rsidR="00DF1563" w:rsidRPr="00793129" w:rsidRDefault="00DF1563" w:rsidP="001E0FE4">
            <w:pPr>
              <w:rPr>
                <w:color w:val="000000"/>
                <w:sz w:val="18"/>
                <w:szCs w:val="18"/>
              </w:rPr>
            </w:pPr>
            <w:r w:rsidRPr="00793129">
              <w:rPr>
                <w:color w:val="000000"/>
                <w:sz w:val="18"/>
                <w:szCs w:val="18"/>
              </w:rPr>
              <w:t>всего</w:t>
            </w: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853" w:type="dxa"/>
            <w:tcBorders>
              <w:top w:val="single" w:sz="4" w:space="0" w:color="auto"/>
              <w:left w:val="single" w:sz="4" w:space="0" w:color="auto"/>
              <w:right w:val="single" w:sz="4" w:space="0" w:color="auto"/>
            </w:tcBorders>
            <w:shd w:val="clear" w:color="auto" w:fill="auto"/>
            <w:noWrap/>
            <w:vAlign w:val="bottom"/>
          </w:tcPr>
          <w:p w:rsidR="00DF1563" w:rsidRPr="00793129" w:rsidRDefault="00DF1563" w:rsidP="001E0FE4">
            <w:pPr>
              <w:jc w:val="center"/>
              <w:rPr>
                <w:bCs/>
                <w:iCs/>
                <w:color w:val="000000"/>
                <w:sz w:val="18"/>
                <w:szCs w:val="18"/>
              </w:rPr>
            </w:pPr>
            <w:r w:rsidRPr="00793129">
              <w:rPr>
                <w:bCs/>
                <w:iCs/>
                <w:color w:val="000000"/>
                <w:sz w:val="18"/>
                <w:szCs w:val="18"/>
              </w:rPr>
              <w:t>1658,630</w:t>
            </w:r>
          </w:p>
        </w:tc>
        <w:tc>
          <w:tcPr>
            <w:tcW w:w="854" w:type="dxa"/>
            <w:tcBorders>
              <w:top w:val="single" w:sz="4" w:space="0" w:color="auto"/>
              <w:left w:val="single" w:sz="4" w:space="0" w:color="auto"/>
              <w:right w:val="single" w:sz="4" w:space="0" w:color="auto"/>
            </w:tcBorders>
            <w:shd w:val="clear" w:color="auto" w:fill="auto"/>
            <w:noWrap/>
            <w:vAlign w:val="bottom"/>
          </w:tcPr>
          <w:p w:rsidR="00DF1563" w:rsidRPr="00793129" w:rsidRDefault="00DF1563" w:rsidP="001E0FE4">
            <w:pPr>
              <w:jc w:val="center"/>
              <w:rPr>
                <w:bCs/>
                <w:iCs/>
                <w:color w:val="000000"/>
                <w:sz w:val="18"/>
                <w:szCs w:val="18"/>
              </w:rPr>
            </w:pPr>
            <w:r w:rsidRPr="00793129">
              <w:rPr>
                <w:bCs/>
                <w:iCs/>
                <w:color w:val="000000"/>
                <w:sz w:val="18"/>
                <w:szCs w:val="18"/>
              </w:rPr>
              <w:t>1038,852</w:t>
            </w:r>
          </w:p>
        </w:tc>
        <w:tc>
          <w:tcPr>
            <w:tcW w:w="853" w:type="dxa"/>
            <w:tcBorders>
              <w:top w:val="single" w:sz="4" w:space="0" w:color="auto"/>
              <w:left w:val="single" w:sz="4" w:space="0" w:color="auto"/>
            </w:tcBorders>
            <w:shd w:val="clear" w:color="auto" w:fill="auto"/>
            <w:noWrap/>
            <w:vAlign w:val="bottom"/>
          </w:tcPr>
          <w:p w:rsidR="00DF1563" w:rsidRPr="00793129" w:rsidRDefault="00DF1563" w:rsidP="001E0FE4">
            <w:pPr>
              <w:jc w:val="center"/>
              <w:rPr>
                <w:bCs/>
                <w:iCs/>
                <w:color w:val="000000"/>
                <w:sz w:val="18"/>
                <w:szCs w:val="18"/>
              </w:rPr>
            </w:pPr>
            <w:r w:rsidRPr="00793129">
              <w:rPr>
                <w:bCs/>
                <w:iCs/>
                <w:color w:val="000000"/>
                <w:sz w:val="18"/>
                <w:szCs w:val="18"/>
              </w:rPr>
              <w:t>1271,902</w:t>
            </w:r>
          </w:p>
        </w:tc>
        <w:tc>
          <w:tcPr>
            <w:tcW w:w="854" w:type="dxa"/>
            <w:tcBorders>
              <w:top w:val="single" w:sz="4" w:space="0" w:color="auto"/>
              <w:left w:val="single" w:sz="4" w:space="0" w:color="auto"/>
            </w:tcBorders>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1271,382</w:t>
            </w:r>
          </w:p>
        </w:tc>
        <w:tc>
          <w:tcPr>
            <w:tcW w:w="853" w:type="dxa"/>
            <w:tcBorders>
              <w:top w:val="single" w:sz="4" w:space="0" w:color="auto"/>
              <w:left w:val="single" w:sz="4" w:space="0" w:color="auto"/>
            </w:tcBorders>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1271,382</w:t>
            </w:r>
          </w:p>
        </w:tc>
        <w:tc>
          <w:tcPr>
            <w:tcW w:w="854" w:type="dxa"/>
            <w:tcBorders>
              <w:top w:val="single" w:sz="4" w:space="0" w:color="auto"/>
              <w:left w:val="single" w:sz="4" w:space="0" w:color="auto"/>
            </w:tcBorders>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1271,382</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91"/>
          <w:jc w:val="center"/>
        </w:trPr>
        <w:tc>
          <w:tcPr>
            <w:tcW w:w="424" w:type="dxa"/>
            <w:vMerge/>
            <w:tcBorders>
              <w:right w:val="single" w:sz="4" w:space="0" w:color="auto"/>
            </w:tcBorders>
            <w:vAlign w:val="center"/>
          </w:tcPr>
          <w:p w:rsidR="00DF1563" w:rsidRPr="00793129" w:rsidRDefault="00DF1563" w:rsidP="001E0FE4">
            <w:pPr>
              <w:rPr>
                <w:color w:val="000000"/>
                <w:sz w:val="18"/>
                <w:szCs w:val="18"/>
              </w:rPr>
            </w:pPr>
          </w:p>
        </w:tc>
        <w:tc>
          <w:tcPr>
            <w:tcW w:w="707" w:type="dxa"/>
            <w:vMerge/>
            <w:tcBorders>
              <w:left w:val="single" w:sz="4" w:space="0" w:color="auto"/>
              <w:right w:val="single" w:sz="4" w:space="0" w:color="auto"/>
            </w:tcBorders>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tcPr>
          <w:p w:rsidR="00DF1563" w:rsidRPr="00793129" w:rsidRDefault="00DF1563" w:rsidP="001E0FE4">
            <w:pPr>
              <w:rPr>
                <w:color w:val="000000"/>
                <w:sz w:val="18"/>
                <w:szCs w:val="18"/>
              </w:rPr>
            </w:pPr>
          </w:p>
        </w:tc>
        <w:tc>
          <w:tcPr>
            <w:tcW w:w="993" w:type="dxa"/>
            <w:vMerge w:val="restart"/>
            <w:tcBorders>
              <w:top w:val="single" w:sz="4" w:space="0" w:color="auto"/>
              <w:left w:val="single" w:sz="4" w:space="0" w:color="auto"/>
              <w:right w:val="single" w:sz="4" w:space="0" w:color="auto"/>
            </w:tcBorders>
            <w:shd w:val="clear" w:color="auto" w:fill="auto"/>
          </w:tcPr>
          <w:p w:rsidR="00DF1563" w:rsidRPr="00793129" w:rsidRDefault="00DF1563" w:rsidP="001E0FE4">
            <w:pPr>
              <w:rPr>
                <w:iCs/>
                <w:color w:val="000000"/>
                <w:sz w:val="18"/>
                <w:szCs w:val="18"/>
              </w:rPr>
            </w:pPr>
            <w:r w:rsidRPr="00793129">
              <w:rPr>
                <w:sz w:val="18"/>
                <w:szCs w:val="18"/>
              </w:rPr>
              <w:t>ответственный исполнитель – а</w:t>
            </w:r>
            <w:r w:rsidRPr="00793129">
              <w:rPr>
                <w:iCs/>
                <w:color w:val="000000"/>
                <w:sz w:val="18"/>
                <w:szCs w:val="18"/>
              </w:rPr>
              <w:t xml:space="preserve">дминистрация Мошковского сельсовета Бековского района </w:t>
            </w:r>
            <w:r w:rsidRPr="00793129">
              <w:rPr>
                <w:iCs/>
                <w:color w:val="000000"/>
                <w:sz w:val="18"/>
                <w:szCs w:val="18"/>
              </w:rPr>
              <w:lastRenderedPageBreak/>
              <w:t>Пензенской области</w:t>
            </w: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lastRenderedPageBreak/>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bCs/>
                <w:iCs/>
                <w:color w:val="000000"/>
                <w:sz w:val="18"/>
                <w:szCs w:val="18"/>
              </w:rPr>
            </w:pPr>
            <w:r w:rsidRPr="00793129">
              <w:rPr>
                <w:bCs/>
                <w:iCs/>
                <w:color w:val="000000"/>
                <w:sz w:val="18"/>
                <w:szCs w:val="18"/>
              </w:rPr>
              <w:t>1658,630</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bCs/>
                <w:iCs/>
                <w:color w:val="000000"/>
                <w:sz w:val="18"/>
                <w:szCs w:val="18"/>
              </w:rPr>
            </w:pPr>
            <w:r w:rsidRPr="00793129">
              <w:rPr>
                <w:bCs/>
                <w:iCs/>
                <w:color w:val="000000"/>
                <w:sz w:val="18"/>
                <w:szCs w:val="18"/>
              </w:rPr>
              <w:t>1038,852</w:t>
            </w:r>
          </w:p>
        </w:tc>
        <w:tc>
          <w:tcPr>
            <w:tcW w:w="853" w:type="dxa"/>
            <w:tcBorders>
              <w:top w:val="single" w:sz="4" w:space="0" w:color="auto"/>
              <w:left w:val="single" w:sz="4" w:space="0" w:color="auto"/>
            </w:tcBorders>
            <w:shd w:val="clear" w:color="auto" w:fill="auto"/>
            <w:noWrap/>
          </w:tcPr>
          <w:p w:rsidR="00DF1563" w:rsidRPr="00793129" w:rsidRDefault="00DF1563" w:rsidP="001E0FE4">
            <w:pPr>
              <w:jc w:val="center"/>
              <w:rPr>
                <w:bCs/>
                <w:iCs/>
                <w:color w:val="000000"/>
                <w:sz w:val="18"/>
                <w:szCs w:val="18"/>
              </w:rPr>
            </w:pPr>
            <w:r w:rsidRPr="00793129">
              <w:rPr>
                <w:bCs/>
                <w:iCs/>
                <w:color w:val="000000"/>
                <w:sz w:val="18"/>
                <w:szCs w:val="18"/>
              </w:rPr>
              <w:t>1271,902</w:t>
            </w:r>
          </w:p>
        </w:tc>
        <w:tc>
          <w:tcPr>
            <w:tcW w:w="854" w:type="dxa"/>
            <w:tcBorders>
              <w:top w:val="single" w:sz="4" w:space="0" w:color="auto"/>
              <w:left w:val="single" w:sz="4" w:space="0" w:color="auto"/>
            </w:tcBorders>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1271,382</w:t>
            </w:r>
          </w:p>
        </w:tc>
        <w:tc>
          <w:tcPr>
            <w:tcW w:w="853" w:type="dxa"/>
            <w:tcBorders>
              <w:top w:val="single" w:sz="4" w:space="0" w:color="auto"/>
              <w:left w:val="single" w:sz="4" w:space="0" w:color="auto"/>
            </w:tcBorders>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1271,382</w:t>
            </w:r>
          </w:p>
        </w:tc>
        <w:tc>
          <w:tcPr>
            <w:tcW w:w="854" w:type="dxa"/>
            <w:tcBorders>
              <w:top w:val="single" w:sz="4" w:space="0" w:color="auto"/>
              <w:left w:val="single" w:sz="4" w:space="0" w:color="auto"/>
            </w:tcBorders>
            <w:shd w:val="clear" w:color="auto" w:fill="auto"/>
          </w:tcPr>
          <w:p w:rsidR="00DF1563" w:rsidRPr="00793129" w:rsidRDefault="00DF1563" w:rsidP="001E0FE4">
            <w:pPr>
              <w:jc w:val="center"/>
              <w:rPr>
                <w:bCs/>
                <w:iCs/>
                <w:color w:val="000000"/>
                <w:sz w:val="18"/>
                <w:szCs w:val="18"/>
              </w:rPr>
            </w:pPr>
            <w:r w:rsidRPr="00793129">
              <w:rPr>
                <w:bCs/>
                <w:iCs/>
                <w:color w:val="000000"/>
                <w:sz w:val="18"/>
                <w:szCs w:val="18"/>
              </w:rPr>
              <w:t>1271,382</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67"/>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0410102100</w:t>
            </w: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813,495</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719,158</w:t>
            </w:r>
          </w:p>
        </w:tc>
        <w:tc>
          <w:tcPr>
            <w:tcW w:w="853" w:type="dxa"/>
            <w:tcBorders>
              <w:top w:val="single" w:sz="4" w:space="0" w:color="auto"/>
              <w:lef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719,158</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719,158</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719,158</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719,158</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0410102100</w:t>
            </w: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120</w:t>
            </w: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813,495</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719,158</w:t>
            </w:r>
          </w:p>
        </w:tc>
        <w:tc>
          <w:tcPr>
            <w:tcW w:w="853" w:type="dxa"/>
            <w:tcBorders>
              <w:top w:val="single" w:sz="4" w:space="0" w:color="auto"/>
              <w:lef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719,158</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719,158</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719,158</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719,158</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color w:val="000000"/>
                <w:sz w:val="18"/>
                <w:szCs w:val="18"/>
              </w:rPr>
              <w:t>0410102110</w:t>
            </w: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683,516</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221,552</w:t>
            </w:r>
          </w:p>
        </w:tc>
        <w:tc>
          <w:tcPr>
            <w:tcW w:w="853" w:type="dxa"/>
            <w:tcBorders>
              <w:top w:val="single" w:sz="4" w:space="0" w:color="auto"/>
              <w:lef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493,919</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493,919</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493,919</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493,919</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color w:val="000000"/>
                <w:sz w:val="18"/>
                <w:szCs w:val="18"/>
              </w:rPr>
              <w:t>0410102110</w:t>
            </w: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120</w:t>
            </w: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683,516</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221,552</w:t>
            </w:r>
          </w:p>
        </w:tc>
        <w:tc>
          <w:tcPr>
            <w:tcW w:w="853" w:type="dxa"/>
            <w:tcBorders>
              <w:top w:val="single" w:sz="4" w:space="0" w:color="auto"/>
              <w:lef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493,919</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493,919</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493,919</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493,919</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89"/>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color w:val="000000"/>
                <w:sz w:val="18"/>
                <w:szCs w:val="18"/>
              </w:rPr>
              <w:t>0410102200</w:t>
            </w: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bCs/>
                <w:iCs/>
                <w:sz w:val="18"/>
                <w:szCs w:val="18"/>
              </w:rPr>
            </w:pPr>
            <w:r w:rsidRPr="00793129">
              <w:rPr>
                <w:bCs/>
                <w:iCs/>
                <w:sz w:val="18"/>
                <w:szCs w:val="18"/>
              </w:rPr>
              <w:t>151,217</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bCs/>
                <w:iCs/>
                <w:sz w:val="18"/>
                <w:szCs w:val="18"/>
              </w:rPr>
            </w:pPr>
            <w:r w:rsidRPr="00793129">
              <w:rPr>
                <w:bCs/>
                <w:iCs/>
                <w:sz w:val="18"/>
                <w:szCs w:val="18"/>
              </w:rPr>
              <w:t>87,740</w:t>
            </w:r>
          </w:p>
        </w:tc>
        <w:tc>
          <w:tcPr>
            <w:tcW w:w="853" w:type="dxa"/>
            <w:tcBorders>
              <w:top w:val="single" w:sz="4" w:space="0" w:color="auto"/>
              <w:left w:val="single" w:sz="4" w:space="0" w:color="auto"/>
            </w:tcBorders>
            <w:shd w:val="clear" w:color="auto" w:fill="auto"/>
            <w:noWrap/>
          </w:tcPr>
          <w:p w:rsidR="00DF1563" w:rsidRPr="00793129" w:rsidRDefault="00DF1563" w:rsidP="001E0FE4">
            <w:pPr>
              <w:jc w:val="center"/>
              <w:rPr>
                <w:bCs/>
                <w:iCs/>
                <w:sz w:val="18"/>
                <w:szCs w:val="18"/>
              </w:rPr>
            </w:pPr>
            <w:r w:rsidRPr="00793129">
              <w:rPr>
                <w:bCs/>
                <w:iCs/>
                <w:sz w:val="18"/>
                <w:szCs w:val="18"/>
              </w:rPr>
              <w:t>48,423</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bCs/>
                <w:iCs/>
                <w:sz w:val="18"/>
                <w:szCs w:val="18"/>
              </w:rPr>
            </w:pPr>
            <w:r w:rsidRPr="00793129">
              <w:rPr>
                <w:bCs/>
                <w:iCs/>
                <w:sz w:val="18"/>
                <w:szCs w:val="18"/>
              </w:rPr>
              <w:t>47,903</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bCs/>
                <w:iCs/>
                <w:sz w:val="18"/>
                <w:szCs w:val="18"/>
              </w:rPr>
            </w:pPr>
            <w:r w:rsidRPr="00793129">
              <w:rPr>
                <w:bCs/>
                <w:iCs/>
                <w:sz w:val="18"/>
                <w:szCs w:val="18"/>
              </w:rPr>
              <w:t>47,903</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bCs/>
                <w:iCs/>
                <w:sz w:val="18"/>
                <w:szCs w:val="18"/>
              </w:rPr>
            </w:pPr>
            <w:r w:rsidRPr="00793129">
              <w:rPr>
                <w:bCs/>
                <w:iCs/>
                <w:sz w:val="18"/>
                <w:szCs w:val="18"/>
              </w:rPr>
              <w:t>47,903</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25"/>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color w:val="000000"/>
                <w:sz w:val="18"/>
                <w:szCs w:val="18"/>
              </w:rPr>
              <w:t>0410102200</w:t>
            </w: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240</w:t>
            </w: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bCs/>
                <w:iCs/>
                <w:sz w:val="18"/>
                <w:szCs w:val="18"/>
              </w:rPr>
            </w:pPr>
            <w:r w:rsidRPr="00793129">
              <w:rPr>
                <w:bCs/>
                <w:iCs/>
                <w:sz w:val="18"/>
                <w:szCs w:val="18"/>
              </w:rPr>
              <w:t>131,323</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bCs/>
                <w:iCs/>
                <w:sz w:val="18"/>
                <w:szCs w:val="18"/>
              </w:rPr>
            </w:pPr>
            <w:r w:rsidRPr="00793129">
              <w:rPr>
                <w:bCs/>
                <w:iCs/>
                <w:sz w:val="18"/>
                <w:szCs w:val="18"/>
              </w:rPr>
              <w:t>63,073</w:t>
            </w:r>
          </w:p>
        </w:tc>
        <w:tc>
          <w:tcPr>
            <w:tcW w:w="853" w:type="dxa"/>
            <w:tcBorders>
              <w:top w:val="single" w:sz="4" w:space="0" w:color="auto"/>
              <w:left w:val="single" w:sz="4" w:space="0" w:color="auto"/>
            </w:tcBorders>
            <w:shd w:val="clear" w:color="auto" w:fill="auto"/>
            <w:noWrap/>
          </w:tcPr>
          <w:p w:rsidR="00DF1563" w:rsidRPr="00793129" w:rsidRDefault="00DF1563" w:rsidP="001E0FE4">
            <w:pPr>
              <w:jc w:val="center"/>
              <w:rPr>
                <w:bCs/>
                <w:iCs/>
                <w:sz w:val="18"/>
                <w:szCs w:val="18"/>
              </w:rPr>
            </w:pPr>
            <w:r w:rsidRPr="00793129">
              <w:rPr>
                <w:bCs/>
                <w:iCs/>
                <w:sz w:val="18"/>
                <w:szCs w:val="18"/>
              </w:rPr>
              <w:t>23,622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bCs/>
                <w:iCs/>
                <w:sz w:val="18"/>
                <w:szCs w:val="18"/>
              </w:rPr>
            </w:pPr>
            <w:r w:rsidRPr="00793129">
              <w:rPr>
                <w:bCs/>
                <w:iCs/>
                <w:sz w:val="18"/>
                <w:szCs w:val="18"/>
              </w:rPr>
              <w:t>23,102</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bCs/>
                <w:iCs/>
                <w:sz w:val="18"/>
                <w:szCs w:val="18"/>
              </w:rPr>
            </w:pPr>
            <w:r w:rsidRPr="00793129">
              <w:rPr>
                <w:bCs/>
                <w:iCs/>
                <w:sz w:val="18"/>
                <w:szCs w:val="18"/>
              </w:rPr>
              <w:t>23,102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bCs/>
                <w:iCs/>
                <w:sz w:val="18"/>
                <w:szCs w:val="18"/>
              </w:rPr>
            </w:pPr>
            <w:r w:rsidRPr="00793129">
              <w:rPr>
                <w:bCs/>
                <w:iCs/>
                <w:sz w:val="18"/>
                <w:szCs w:val="18"/>
              </w:rPr>
              <w:t>23,102</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73"/>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0410102200</w:t>
            </w: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850</w:t>
            </w: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bCs/>
                <w:iCs/>
                <w:sz w:val="18"/>
                <w:szCs w:val="18"/>
              </w:rPr>
            </w:pPr>
            <w:r w:rsidRPr="00793129">
              <w:rPr>
                <w:bCs/>
                <w:iCs/>
                <w:sz w:val="18"/>
                <w:szCs w:val="18"/>
              </w:rPr>
              <w:t>19,894</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bCs/>
                <w:iCs/>
                <w:sz w:val="18"/>
                <w:szCs w:val="18"/>
              </w:rPr>
            </w:pPr>
            <w:r w:rsidRPr="00793129">
              <w:rPr>
                <w:bCs/>
                <w:iCs/>
                <w:sz w:val="18"/>
                <w:szCs w:val="18"/>
              </w:rPr>
              <w:t>24,667</w:t>
            </w:r>
          </w:p>
        </w:tc>
        <w:tc>
          <w:tcPr>
            <w:tcW w:w="853" w:type="dxa"/>
            <w:tcBorders>
              <w:top w:val="single" w:sz="4" w:space="0" w:color="auto"/>
              <w:left w:val="single" w:sz="4" w:space="0" w:color="auto"/>
            </w:tcBorders>
            <w:shd w:val="clear" w:color="auto" w:fill="auto"/>
            <w:noWrap/>
          </w:tcPr>
          <w:p w:rsidR="00DF1563" w:rsidRPr="00793129" w:rsidRDefault="00DF1563" w:rsidP="001E0FE4">
            <w:pPr>
              <w:jc w:val="center"/>
              <w:rPr>
                <w:bCs/>
                <w:iCs/>
                <w:sz w:val="18"/>
                <w:szCs w:val="18"/>
              </w:rPr>
            </w:pPr>
            <w:r w:rsidRPr="00793129">
              <w:rPr>
                <w:bCs/>
                <w:iCs/>
                <w:sz w:val="18"/>
                <w:szCs w:val="18"/>
              </w:rPr>
              <w:t>24,801</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bCs/>
                <w:iCs/>
                <w:sz w:val="18"/>
                <w:szCs w:val="18"/>
              </w:rPr>
            </w:pPr>
            <w:r w:rsidRPr="00793129">
              <w:rPr>
                <w:bCs/>
                <w:iCs/>
                <w:sz w:val="18"/>
                <w:szCs w:val="18"/>
              </w:rPr>
              <w:t>24,801</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bCs/>
                <w:iCs/>
                <w:sz w:val="18"/>
                <w:szCs w:val="18"/>
              </w:rPr>
            </w:pPr>
            <w:r w:rsidRPr="00793129">
              <w:rPr>
                <w:bCs/>
                <w:iCs/>
                <w:sz w:val="18"/>
                <w:szCs w:val="18"/>
              </w:rPr>
              <w:t>24,801</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bCs/>
                <w:iCs/>
                <w:sz w:val="18"/>
                <w:szCs w:val="18"/>
              </w:rPr>
            </w:pPr>
            <w:r w:rsidRPr="00793129">
              <w:rPr>
                <w:bCs/>
                <w:iCs/>
                <w:sz w:val="18"/>
                <w:szCs w:val="18"/>
              </w:rPr>
              <w:t>24,801</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15"/>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0410164710</w:t>
            </w: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10,402</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10,402</w:t>
            </w:r>
          </w:p>
        </w:tc>
        <w:tc>
          <w:tcPr>
            <w:tcW w:w="853" w:type="dxa"/>
            <w:tcBorders>
              <w:top w:val="single" w:sz="4" w:space="0" w:color="auto"/>
              <w:lef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10,402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10,402</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10,402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10,402</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0410164710</w:t>
            </w: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120</w:t>
            </w: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10,402</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10,402</w:t>
            </w:r>
          </w:p>
        </w:tc>
        <w:tc>
          <w:tcPr>
            <w:tcW w:w="853" w:type="dxa"/>
            <w:tcBorders>
              <w:top w:val="single" w:sz="4" w:space="0" w:color="auto"/>
              <w:lef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10,402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10,402</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10,402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10,402</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24" w:type="dxa"/>
            <w:vMerge w:val="restart"/>
            <w:tcBorders>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1.1</w:t>
            </w:r>
          </w:p>
        </w:tc>
        <w:tc>
          <w:tcPr>
            <w:tcW w:w="707" w:type="dxa"/>
            <w:vMerge w:val="restart"/>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r w:rsidRPr="00793129">
              <w:rPr>
                <w:color w:val="000000"/>
                <w:sz w:val="18"/>
                <w:szCs w:val="18"/>
              </w:rPr>
              <w:t>Основное мероприятие</w:t>
            </w:r>
          </w:p>
        </w:tc>
        <w:tc>
          <w:tcPr>
            <w:tcW w:w="1038" w:type="dxa"/>
            <w:vMerge w:val="restart"/>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r w:rsidRPr="00793129">
              <w:rPr>
                <w:color w:val="000000"/>
                <w:sz w:val="18"/>
                <w:szCs w:val="18"/>
              </w:rPr>
              <w:t>Расходы на содержание органов местного самоуправления</w:t>
            </w:r>
          </w:p>
        </w:tc>
        <w:tc>
          <w:tcPr>
            <w:tcW w:w="993" w:type="dxa"/>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r w:rsidRPr="00793129">
              <w:rPr>
                <w:color w:val="000000"/>
                <w:sz w:val="18"/>
                <w:szCs w:val="18"/>
              </w:rPr>
              <w:t>всего</w:t>
            </w: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853" w:type="dxa"/>
            <w:tcBorders>
              <w:top w:val="single" w:sz="4" w:space="0" w:color="auto"/>
              <w:left w:val="single" w:sz="4" w:space="0" w:color="auto"/>
              <w:right w:val="single" w:sz="4" w:space="0" w:color="auto"/>
            </w:tcBorders>
            <w:shd w:val="clear" w:color="auto" w:fill="auto"/>
            <w:noWrap/>
            <w:vAlign w:val="bottom"/>
          </w:tcPr>
          <w:p w:rsidR="00DF1563" w:rsidRPr="00793129" w:rsidRDefault="00DF1563" w:rsidP="001E0FE4">
            <w:pPr>
              <w:jc w:val="center"/>
              <w:rPr>
                <w:bCs/>
                <w:iCs/>
                <w:color w:val="000000"/>
                <w:sz w:val="18"/>
                <w:szCs w:val="18"/>
              </w:rPr>
            </w:pPr>
            <w:r w:rsidRPr="00793129">
              <w:rPr>
                <w:bCs/>
                <w:iCs/>
                <w:color w:val="000000"/>
                <w:sz w:val="18"/>
                <w:szCs w:val="18"/>
              </w:rPr>
              <w:t>1658,630</w:t>
            </w:r>
          </w:p>
        </w:tc>
        <w:tc>
          <w:tcPr>
            <w:tcW w:w="854" w:type="dxa"/>
            <w:tcBorders>
              <w:top w:val="single" w:sz="4" w:space="0" w:color="auto"/>
              <w:left w:val="single" w:sz="4" w:space="0" w:color="auto"/>
              <w:right w:val="single" w:sz="4" w:space="0" w:color="auto"/>
            </w:tcBorders>
            <w:shd w:val="clear" w:color="auto" w:fill="auto"/>
            <w:noWrap/>
            <w:vAlign w:val="bottom"/>
          </w:tcPr>
          <w:p w:rsidR="00DF1563" w:rsidRPr="00793129" w:rsidRDefault="00DF1563" w:rsidP="001E0FE4">
            <w:pPr>
              <w:jc w:val="center"/>
              <w:rPr>
                <w:bCs/>
                <w:iCs/>
                <w:color w:val="000000"/>
                <w:sz w:val="18"/>
                <w:szCs w:val="18"/>
              </w:rPr>
            </w:pPr>
            <w:r w:rsidRPr="00793129">
              <w:rPr>
                <w:bCs/>
                <w:iCs/>
                <w:color w:val="000000"/>
                <w:sz w:val="18"/>
                <w:szCs w:val="18"/>
              </w:rPr>
              <w:t>1038,852</w:t>
            </w:r>
          </w:p>
        </w:tc>
        <w:tc>
          <w:tcPr>
            <w:tcW w:w="853" w:type="dxa"/>
            <w:tcBorders>
              <w:top w:val="single" w:sz="4" w:space="0" w:color="auto"/>
              <w:left w:val="single" w:sz="4" w:space="0" w:color="auto"/>
            </w:tcBorders>
            <w:shd w:val="clear" w:color="auto" w:fill="auto"/>
            <w:noWrap/>
            <w:vAlign w:val="bottom"/>
          </w:tcPr>
          <w:p w:rsidR="00DF1563" w:rsidRPr="00793129" w:rsidRDefault="00DF1563" w:rsidP="001E0FE4">
            <w:pPr>
              <w:jc w:val="center"/>
              <w:rPr>
                <w:bCs/>
                <w:iCs/>
                <w:color w:val="000000"/>
                <w:sz w:val="18"/>
                <w:szCs w:val="18"/>
              </w:rPr>
            </w:pPr>
            <w:r w:rsidRPr="00793129">
              <w:rPr>
                <w:bCs/>
                <w:iCs/>
                <w:color w:val="000000"/>
                <w:sz w:val="18"/>
                <w:szCs w:val="18"/>
              </w:rPr>
              <w:t>1271,902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bCs/>
                <w:iCs/>
                <w:color w:val="000000"/>
                <w:sz w:val="18"/>
                <w:szCs w:val="18"/>
              </w:rPr>
            </w:pPr>
            <w:r w:rsidRPr="00793129">
              <w:rPr>
                <w:bCs/>
                <w:iCs/>
                <w:color w:val="000000"/>
                <w:sz w:val="18"/>
                <w:szCs w:val="18"/>
              </w:rPr>
              <w:t>1271,382</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bCs/>
                <w:iCs/>
                <w:color w:val="000000"/>
                <w:sz w:val="18"/>
                <w:szCs w:val="18"/>
              </w:rPr>
            </w:pPr>
            <w:r w:rsidRPr="00793129">
              <w:rPr>
                <w:bCs/>
                <w:iCs/>
                <w:color w:val="000000"/>
                <w:sz w:val="18"/>
                <w:szCs w:val="18"/>
              </w:rPr>
              <w:t>1271,382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bCs/>
                <w:iCs/>
                <w:color w:val="000000"/>
                <w:sz w:val="18"/>
                <w:szCs w:val="18"/>
              </w:rPr>
            </w:pPr>
            <w:r w:rsidRPr="00793129">
              <w:rPr>
                <w:bCs/>
                <w:iCs/>
                <w:color w:val="000000"/>
                <w:sz w:val="18"/>
                <w:szCs w:val="18"/>
              </w:rPr>
              <w:t>1271,382</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38"/>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sz w:val="18"/>
                <w:szCs w:val="18"/>
              </w:rPr>
            </w:pPr>
          </w:p>
        </w:tc>
        <w:tc>
          <w:tcPr>
            <w:tcW w:w="993" w:type="dxa"/>
            <w:vMerge w:val="restart"/>
            <w:tcBorders>
              <w:left w:val="single" w:sz="4" w:space="0" w:color="auto"/>
              <w:right w:val="single" w:sz="4" w:space="0" w:color="auto"/>
            </w:tcBorders>
            <w:shd w:val="clear" w:color="auto" w:fill="auto"/>
          </w:tcPr>
          <w:p w:rsidR="00DF1563" w:rsidRPr="00793129" w:rsidRDefault="00DF1563" w:rsidP="001E0FE4">
            <w:pPr>
              <w:rPr>
                <w:iCs/>
                <w:color w:val="000000"/>
                <w:sz w:val="18"/>
                <w:szCs w:val="18"/>
              </w:rPr>
            </w:pPr>
            <w:r w:rsidRPr="00793129">
              <w:rPr>
                <w:sz w:val="18"/>
                <w:szCs w:val="18"/>
              </w:rPr>
              <w:t>ответственный исполнитель – а</w:t>
            </w:r>
            <w:r w:rsidRPr="00793129">
              <w:rPr>
                <w:iCs/>
                <w:color w:val="000000"/>
                <w:sz w:val="18"/>
                <w:szCs w:val="18"/>
              </w:rPr>
              <w:t>дминистрация Мошковского сельсовета Бековского района Пензенской области</w:t>
            </w: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bCs/>
                <w:iCs/>
                <w:color w:val="000000"/>
                <w:sz w:val="18"/>
                <w:szCs w:val="18"/>
              </w:rPr>
            </w:pPr>
            <w:r w:rsidRPr="00793129">
              <w:rPr>
                <w:bCs/>
                <w:iCs/>
                <w:color w:val="000000"/>
                <w:sz w:val="18"/>
                <w:szCs w:val="18"/>
              </w:rPr>
              <w:t>1658,630</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bCs/>
                <w:iCs/>
                <w:color w:val="000000"/>
                <w:sz w:val="18"/>
                <w:szCs w:val="18"/>
              </w:rPr>
            </w:pPr>
            <w:r w:rsidRPr="00793129">
              <w:rPr>
                <w:bCs/>
                <w:iCs/>
                <w:color w:val="000000"/>
                <w:sz w:val="18"/>
                <w:szCs w:val="18"/>
              </w:rPr>
              <w:t>1038,852</w:t>
            </w:r>
          </w:p>
        </w:tc>
        <w:tc>
          <w:tcPr>
            <w:tcW w:w="853" w:type="dxa"/>
            <w:tcBorders>
              <w:top w:val="single" w:sz="4" w:space="0" w:color="auto"/>
              <w:left w:val="single" w:sz="4" w:space="0" w:color="auto"/>
            </w:tcBorders>
            <w:shd w:val="clear" w:color="auto" w:fill="auto"/>
            <w:noWrap/>
          </w:tcPr>
          <w:p w:rsidR="00DF1563" w:rsidRPr="00793129" w:rsidRDefault="00DF1563" w:rsidP="001E0FE4">
            <w:pPr>
              <w:jc w:val="center"/>
              <w:rPr>
                <w:bCs/>
                <w:iCs/>
                <w:color w:val="000000"/>
                <w:sz w:val="18"/>
                <w:szCs w:val="18"/>
              </w:rPr>
            </w:pPr>
            <w:r w:rsidRPr="00793129">
              <w:rPr>
                <w:bCs/>
                <w:iCs/>
                <w:color w:val="000000"/>
                <w:sz w:val="18"/>
                <w:szCs w:val="18"/>
              </w:rPr>
              <w:t>1271,902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bCs/>
                <w:iCs/>
                <w:color w:val="000000"/>
                <w:sz w:val="18"/>
                <w:szCs w:val="18"/>
              </w:rPr>
            </w:pPr>
            <w:r w:rsidRPr="00793129">
              <w:rPr>
                <w:bCs/>
                <w:iCs/>
                <w:color w:val="000000"/>
                <w:sz w:val="18"/>
                <w:szCs w:val="18"/>
              </w:rPr>
              <w:t>1271,382</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bCs/>
                <w:iCs/>
                <w:color w:val="000000"/>
                <w:sz w:val="18"/>
                <w:szCs w:val="18"/>
              </w:rPr>
            </w:pPr>
            <w:r w:rsidRPr="00793129">
              <w:rPr>
                <w:bCs/>
                <w:iCs/>
                <w:color w:val="000000"/>
                <w:sz w:val="18"/>
                <w:szCs w:val="18"/>
              </w:rPr>
              <w:t>1271,382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bCs/>
                <w:iCs/>
                <w:color w:val="000000"/>
                <w:sz w:val="18"/>
                <w:szCs w:val="18"/>
              </w:rPr>
            </w:pPr>
            <w:r w:rsidRPr="00793129">
              <w:rPr>
                <w:bCs/>
                <w:iCs/>
                <w:color w:val="000000"/>
                <w:sz w:val="18"/>
                <w:szCs w:val="18"/>
              </w:rPr>
              <w:t>1271,382</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0410102100</w:t>
            </w: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813,495</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719,158</w:t>
            </w:r>
          </w:p>
        </w:tc>
        <w:tc>
          <w:tcPr>
            <w:tcW w:w="853" w:type="dxa"/>
            <w:tcBorders>
              <w:top w:val="single" w:sz="4" w:space="0" w:color="auto"/>
              <w:lef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719,158</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719,158</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719,158</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719,158</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0410102100</w:t>
            </w: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120</w:t>
            </w: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813,495</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719,158</w:t>
            </w:r>
          </w:p>
        </w:tc>
        <w:tc>
          <w:tcPr>
            <w:tcW w:w="853" w:type="dxa"/>
            <w:tcBorders>
              <w:top w:val="single" w:sz="4" w:space="0" w:color="auto"/>
              <w:lef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719,158</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719,158</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719,158</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719,158</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color w:val="000000"/>
                <w:sz w:val="18"/>
                <w:szCs w:val="18"/>
              </w:rPr>
              <w:t>0410102110</w:t>
            </w: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683,516</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221,552</w:t>
            </w:r>
          </w:p>
        </w:tc>
        <w:tc>
          <w:tcPr>
            <w:tcW w:w="853" w:type="dxa"/>
            <w:tcBorders>
              <w:top w:val="single" w:sz="4" w:space="0" w:color="auto"/>
              <w:lef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493,919</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493,919</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493,919</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493,919</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color w:val="000000"/>
                <w:sz w:val="18"/>
                <w:szCs w:val="18"/>
              </w:rPr>
              <w:t>0410102110</w:t>
            </w: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120</w:t>
            </w: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683,516</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221,552</w:t>
            </w:r>
          </w:p>
        </w:tc>
        <w:tc>
          <w:tcPr>
            <w:tcW w:w="853" w:type="dxa"/>
            <w:tcBorders>
              <w:top w:val="single" w:sz="4" w:space="0" w:color="auto"/>
              <w:lef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493,919</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493,919</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493,919</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493,919</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color w:val="000000"/>
                <w:sz w:val="18"/>
                <w:szCs w:val="18"/>
              </w:rPr>
              <w:t>0410102200</w:t>
            </w: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bCs/>
                <w:iCs/>
                <w:sz w:val="18"/>
                <w:szCs w:val="18"/>
              </w:rPr>
            </w:pPr>
            <w:r w:rsidRPr="00793129">
              <w:rPr>
                <w:bCs/>
                <w:iCs/>
                <w:sz w:val="18"/>
                <w:szCs w:val="18"/>
              </w:rPr>
              <w:t>151,217</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bCs/>
                <w:iCs/>
                <w:sz w:val="18"/>
                <w:szCs w:val="18"/>
              </w:rPr>
            </w:pPr>
            <w:r w:rsidRPr="00793129">
              <w:rPr>
                <w:bCs/>
                <w:iCs/>
                <w:sz w:val="18"/>
                <w:szCs w:val="18"/>
              </w:rPr>
              <w:t>87,740</w:t>
            </w:r>
          </w:p>
        </w:tc>
        <w:tc>
          <w:tcPr>
            <w:tcW w:w="853" w:type="dxa"/>
            <w:tcBorders>
              <w:top w:val="single" w:sz="4" w:space="0" w:color="auto"/>
              <w:left w:val="single" w:sz="4" w:space="0" w:color="auto"/>
            </w:tcBorders>
            <w:shd w:val="clear" w:color="auto" w:fill="auto"/>
            <w:noWrap/>
          </w:tcPr>
          <w:p w:rsidR="00DF1563" w:rsidRPr="00793129" w:rsidRDefault="00DF1563" w:rsidP="001E0FE4">
            <w:pPr>
              <w:jc w:val="center"/>
              <w:rPr>
                <w:bCs/>
                <w:iCs/>
                <w:sz w:val="18"/>
                <w:szCs w:val="18"/>
              </w:rPr>
            </w:pPr>
            <w:r w:rsidRPr="00793129">
              <w:rPr>
                <w:bCs/>
                <w:iCs/>
                <w:sz w:val="18"/>
                <w:szCs w:val="18"/>
              </w:rPr>
              <w:t>48,423</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bCs/>
                <w:iCs/>
                <w:sz w:val="18"/>
                <w:szCs w:val="18"/>
              </w:rPr>
            </w:pPr>
            <w:r w:rsidRPr="00793129">
              <w:rPr>
                <w:bCs/>
                <w:iCs/>
                <w:sz w:val="18"/>
                <w:szCs w:val="18"/>
              </w:rPr>
              <w:t>47,903</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bCs/>
                <w:iCs/>
                <w:sz w:val="18"/>
                <w:szCs w:val="18"/>
              </w:rPr>
            </w:pPr>
            <w:r w:rsidRPr="00793129">
              <w:rPr>
                <w:bCs/>
                <w:iCs/>
                <w:sz w:val="18"/>
                <w:szCs w:val="18"/>
              </w:rPr>
              <w:t>47,903</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bCs/>
                <w:iCs/>
                <w:sz w:val="18"/>
                <w:szCs w:val="18"/>
              </w:rPr>
            </w:pPr>
            <w:r w:rsidRPr="00793129">
              <w:rPr>
                <w:bCs/>
                <w:iCs/>
                <w:sz w:val="18"/>
                <w:szCs w:val="18"/>
              </w:rPr>
              <w:t>47,903</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color w:val="000000"/>
                <w:sz w:val="18"/>
                <w:szCs w:val="18"/>
              </w:rPr>
              <w:t>0410102200</w:t>
            </w: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240</w:t>
            </w: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bCs/>
                <w:iCs/>
                <w:sz w:val="18"/>
                <w:szCs w:val="18"/>
              </w:rPr>
            </w:pPr>
            <w:r w:rsidRPr="00793129">
              <w:rPr>
                <w:bCs/>
                <w:iCs/>
                <w:sz w:val="18"/>
                <w:szCs w:val="18"/>
              </w:rPr>
              <w:t>131,323</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bCs/>
                <w:iCs/>
                <w:sz w:val="18"/>
                <w:szCs w:val="18"/>
              </w:rPr>
            </w:pPr>
            <w:r w:rsidRPr="00793129">
              <w:rPr>
                <w:bCs/>
                <w:iCs/>
                <w:sz w:val="18"/>
                <w:szCs w:val="18"/>
              </w:rPr>
              <w:t>63,073</w:t>
            </w:r>
          </w:p>
        </w:tc>
        <w:tc>
          <w:tcPr>
            <w:tcW w:w="853" w:type="dxa"/>
            <w:tcBorders>
              <w:top w:val="single" w:sz="4" w:space="0" w:color="auto"/>
              <w:left w:val="single" w:sz="4" w:space="0" w:color="auto"/>
            </w:tcBorders>
            <w:shd w:val="clear" w:color="auto" w:fill="auto"/>
            <w:noWrap/>
          </w:tcPr>
          <w:p w:rsidR="00DF1563" w:rsidRPr="00793129" w:rsidRDefault="00DF1563" w:rsidP="001E0FE4">
            <w:pPr>
              <w:jc w:val="center"/>
              <w:rPr>
                <w:bCs/>
                <w:iCs/>
                <w:sz w:val="18"/>
                <w:szCs w:val="18"/>
              </w:rPr>
            </w:pPr>
            <w:r w:rsidRPr="00793129">
              <w:rPr>
                <w:bCs/>
                <w:iCs/>
                <w:sz w:val="18"/>
                <w:szCs w:val="18"/>
              </w:rPr>
              <w:t>23,622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bCs/>
                <w:iCs/>
                <w:sz w:val="18"/>
                <w:szCs w:val="18"/>
              </w:rPr>
            </w:pPr>
            <w:r w:rsidRPr="00793129">
              <w:rPr>
                <w:bCs/>
                <w:iCs/>
                <w:sz w:val="18"/>
                <w:szCs w:val="18"/>
              </w:rPr>
              <w:t>23,102</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bCs/>
                <w:iCs/>
                <w:sz w:val="18"/>
                <w:szCs w:val="18"/>
              </w:rPr>
            </w:pPr>
            <w:r w:rsidRPr="00793129">
              <w:rPr>
                <w:bCs/>
                <w:iCs/>
                <w:sz w:val="18"/>
                <w:szCs w:val="18"/>
              </w:rPr>
              <w:t>23,102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bCs/>
                <w:iCs/>
                <w:sz w:val="18"/>
                <w:szCs w:val="18"/>
              </w:rPr>
            </w:pPr>
            <w:r w:rsidRPr="00793129">
              <w:rPr>
                <w:bCs/>
                <w:iCs/>
                <w:sz w:val="18"/>
                <w:szCs w:val="18"/>
              </w:rPr>
              <w:t>23,102</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63"/>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0410102200</w:t>
            </w: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850</w:t>
            </w: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bCs/>
                <w:iCs/>
                <w:sz w:val="18"/>
                <w:szCs w:val="18"/>
              </w:rPr>
            </w:pPr>
            <w:r w:rsidRPr="00793129">
              <w:rPr>
                <w:bCs/>
                <w:iCs/>
                <w:sz w:val="18"/>
                <w:szCs w:val="18"/>
              </w:rPr>
              <w:t>19,894</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bCs/>
                <w:iCs/>
                <w:sz w:val="18"/>
                <w:szCs w:val="18"/>
              </w:rPr>
            </w:pPr>
            <w:r w:rsidRPr="00793129">
              <w:rPr>
                <w:bCs/>
                <w:iCs/>
                <w:sz w:val="18"/>
                <w:szCs w:val="18"/>
              </w:rPr>
              <w:t>24,667</w:t>
            </w:r>
          </w:p>
        </w:tc>
        <w:tc>
          <w:tcPr>
            <w:tcW w:w="853" w:type="dxa"/>
            <w:tcBorders>
              <w:top w:val="single" w:sz="4" w:space="0" w:color="auto"/>
              <w:left w:val="single" w:sz="4" w:space="0" w:color="auto"/>
            </w:tcBorders>
            <w:shd w:val="clear" w:color="auto" w:fill="auto"/>
            <w:noWrap/>
          </w:tcPr>
          <w:p w:rsidR="00DF1563" w:rsidRPr="00793129" w:rsidRDefault="00DF1563" w:rsidP="001E0FE4">
            <w:pPr>
              <w:jc w:val="center"/>
              <w:rPr>
                <w:bCs/>
                <w:iCs/>
                <w:sz w:val="18"/>
                <w:szCs w:val="18"/>
              </w:rPr>
            </w:pPr>
            <w:r w:rsidRPr="00793129">
              <w:rPr>
                <w:bCs/>
                <w:iCs/>
                <w:sz w:val="18"/>
                <w:szCs w:val="18"/>
              </w:rPr>
              <w:t>24,801</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bCs/>
                <w:iCs/>
                <w:sz w:val="18"/>
                <w:szCs w:val="18"/>
              </w:rPr>
            </w:pPr>
            <w:r w:rsidRPr="00793129">
              <w:rPr>
                <w:bCs/>
                <w:iCs/>
                <w:sz w:val="18"/>
                <w:szCs w:val="18"/>
              </w:rPr>
              <w:t>24,801</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bCs/>
                <w:iCs/>
                <w:sz w:val="18"/>
                <w:szCs w:val="18"/>
              </w:rPr>
            </w:pPr>
            <w:r w:rsidRPr="00793129">
              <w:rPr>
                <w:bCs/>
                <w:iCs/>
                <w:sz w:val="18"/>
                <w:szCs w:val="18"/>
              </w:rPr>
              <w:t>24,801</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bCs/>
                <w:iCs/>
                <w:sz w:val="18"/>
                <w:szCs w:val="18"/>
              </w:rPr>
            </w:pPr>
            <w:r w:rsidRPr="00793129">
              <w:rPr>
                <w:bCs/>
                <w:iCs/>
                <w:sz w:val="18"/>
                <w:szCs w:val="18"/>
              </w:rPr>
              <w:t>24,801</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23"/>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0410164710</w:t>
            </w: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10,402</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10,402</w:t>
            </w:r>
          </w:p>
        </w:tc>
        <w:tc>
          <w:tcPr>
            <w:tcW w:w="853" w:type="dxa"/>
            <w:tcBorders>
              <w:top w:val="single" w:sz="4" w:space="0" w:color="auto"/>
              <w:lef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10,402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10,402</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10,402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10,402</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35"/>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0410164710</w:t>
            </w: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120</w:t>
            </w: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10,402</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10,402</w:t>
            </w:r>
          </w:p>
        </w:tc>
        <w:tc>
          <w:tcPr>
            <w:tcW w:w="853" w:type="dxa"/>
            <w:tcBorders>
              <w:top w:val="single" w:sz="4" w:space="0" w:color="auto"/>
              <w:lef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10,402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10,402</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10,402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10,402</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144"/>
          <w:jc w:val="center"/>
        </w:trPr>
        <w:tc>
          <w:tcPr>
            <w:tcW w:w="424" w:type="dxa"/>
            <w:vMerge w:val="restart"/>
            <w:tcBorders>
              <w:top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2.</w:t>
            </w:r>
          </w:p>
        </w:tc>
        <w:tc>
          <w:tcPr>
            <w:tcW w:w="707" w:type="dxa"/>
            <w:vMerge w:val="restart"/>
            <w:tcBorders>
              <w:top w:val="single" w:sz="4" w:space="0" w:color="auto"/>
              <w:left w:val="single" w:sz="4" w:space="0" w:color="auto"/>
              <w:right w:val="single" w:sz="4" w:space="0" w:color="auto"/>
            </w:tcBorders>
            <w:shd w:val="clear" w:color="auto" w:fill="auto"/>
          </w:tcPr>
          <w:p w:rsidR="00DF1563" w:rsidRPr="00793129" w:rsidRDefault="00DF1563" w:rsidP="001E0FE4">
            <w:pPr>
              <w:rPr>
                <w:color w:val="000000"/>
                <w:sz w:val="18"/>
                <w:szCs w:val="18"/>
              </w:rPr>
            </w:pPr>
            <w:r w:rsidRPr="00793129">
              <w:rPr>
                <w:color w:val="000000"/>
                <w:sz w:val="18"/>
                <w:szCs w:val="18"/>
              </w:rPr>
              <w:t>Подпрограмма 2</w:t>
            </w:r>
          </w:p>
        </w:tc>
        <w:tc>
          <w:tcPr>
            <w:tcW w:w="1038" w:type="dxa"/>
            <w:vMerge w:val="restart"/>
            <w:tcBorders>
              <w:top w:val="single" w:sz="4" w:space="0" w:color="auto"/>
              <w:left w:val="single" w:sz="4" w:space="0" w:color="auto"/>
              <w:right w:val="single" w:sz="4" w:space="0" w:color="auto"/>
            </w:tcBorders>
            <w:shd w:val="clear" w:color="auto" w:fill="auto"/>
          </w:tcPr>
          <w:p w:rsidR="00DF1563" w:rsidRPr="00793129" w:rsidRDefault="00DF1563" w:rsidP="001E0FE4">
            <w:pPr>
              <w:rPr>
                <w:color w:val="000000"/>
                <w:sz w:val="18"/>
                <w:szCs w:val="18"/>
              </w:rPr>
            </w:pPr>
            <w:r w:rsidRPr="00793129">
              <w:rPr>
                <w:sz w:val="18"/>
                <w:szCs w:val="18"/>
              </w:rPr>
              <w:t xml:space="preserve">Эффективное размещение заказов на поставку товаров, выполнение работ, оказание услуг для муниципальных нужд </w:t>
            </w:r>
            <w:r w:rsidRPr="00793129">
              <w:rPr>
                <w:iCs/>
                <w:color w:val="000000"/>
                <w:sz w:val="18"/>
                <w:szCs w:val="18"/>
              </w:rPr>
              <w:t xml:space="preserve">Мошковского </w:t>
            </w:r>
            <w:r w:rsidRPr="00793129">
              <w:rPr>
                <w:sz w:val="18"/>
                <w:szCs w:val="18"/>
              </w:rPr>
              <w:t xml:space="preserve">сельсовета Бековского района Пензенской области </w:t>
            </w:r>
          </w:p>
        </w:tc>
        <w:tc>
          <w:tcPr>
            <w:tcW w:w="993" w:type="dxa"/>
            <w:tcBorders>
              <w:top w:val="single" w:sz="4" w:space="0" w:color="auto"/>
              <w:left w:val="single" w:sz="4" w:space="0" w:color="auto"/>
              <w:right w:val="single" w:sz="4" w:space="0" w:color="auto"/>
            </w:tcBorders>
            <w:shd w:val="clear" w:color="auto" w:fill="auto"/>
          </w:tcPr>
          <w:p w:rsidR="00DF1563" w:rsidRPr="00793129" w:rsidRDefault="00DF1563" w:rsidP="001E0FE4">
            <w:pPr>
              <w:rPr>
                <w:color w:val="000000"/>
                <w:sz w:val="18"/>
                <w:szCs w:val="18"/>
              </w:rPr>
            </w:pPr>
            <w:r w:rsidRPr="00793129">
              <w:rPr>
                <w:color w:val="000000"/>
                <w:sz w:val="18"/>
                <w:szCs w:val="18"/>
              </w:rPr>
              <w:t>всего</w:t>
            </w: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5,952</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5,952</w:t>
            </w:r>
          </w:p>
        </w:tc>
        <w:tc>
          <w:tcPr>
            <w:tcW w:w="853" w:type="dxa"/>
            <w:tcBorders>
              <w:top w:val="single" w:sz="4" w:space="0" w:color="auto"/>
              <w:lef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5,952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5,952</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5,952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5,952</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217"/>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993" w:type="dxa"/>
            <w:vMerge w:val="restart"/>
            <w:tcBorders>
              <w:left w:val="single" w:sz="4" w:space="0" w:color="auto"/>
              <w:right w:val="single" w:sz="4" w:space="0" w:color="auto"/>
            </w:tcBorders>
            <w:shd w:val="clear" w:color="auto" w:fill="auto"/>
          </w:tcPr>
          <w:p w:rsidR="00DF1563" w:rsidRPr="00793129" w:rsidRDefault="00DF1563" w:rsidP="001E0FE4">
            <w:pPr>
              <w:rPr>
                <w:iCs/>
                <w:color w:val="000000"/>
                <w:sz w:val="18"/>
                <w:szCs w:val="18"/>
              </w:rPr>
            </w:pPr>
            <w:r w:rsidRPr="00793129">
              <w:rPr>
                <w:sz w:val="18"/>
                <w:szCs w:val="18"/>
              </w:rPr>
              <w:t>ответственный исполнитель – а</w:t>
            </w:r>
            <w:r w:rsidRPr="00793129">
              <w:rPr>
                <w:iCs/>
                <w:color w:val="000000"/>
                <w:sz w:val="18"/>
                <w:szCs w:val="18"/>
              </w:rPr>
              <w:t>дминистрация Мошковского сельсовета Бековского района Пензенской области</w:t>
            </w: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5,952</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5,952</w:t>
            </w:r>
          </w:p>
        </w:tc>
        <w:tc>
          <w:tcPr>
            <w:tcW w:w="853" w:type="dxa"/>
            <w:tcBorders>
              <w:top w:val="single" w:sz="4" w:space="0" w:color="auto"/>
              <w:left w:val="single" w:sz="4" w:space="0" w:color="auto"/>
            </w:tcBorders>
            <w:shd w:val="clear" w:color="auto" w:fill="FFFFFF"/>
            <w:noWrap/>
          </w:tcPr>
          <w:p w:rsidR="00DF1563" w:rsidRPr="00793129" w:rsidRDefault="00DF1563" w:rsidP="001E0FE4">
            <w:pPr>
              <w:jc w:val="center"/>
              <w:rPr>
                <w:color w:val="000000"/>
                <w:sz w:val="18"/>
                <w:szCs w:val="18"/>
              </w:rPr>
            </w:pPr>
            <w:r w:rsidRPr="00793129">
              <w:rPr>
                <w:color w:val="000000"/>
                <w:sz w:val="18"/>
                <w:szCs w:val="18"/>
              </w:rPr>
              <w:t>5,952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5,952</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5,952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5,952</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iCs/>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0420164700</w:t>
            </w: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5,952</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5,952</w:t>
            </w:r>
          </w:p>
        </w:tc>
        <w:tc>
          <w:tcPr>
            <w:tcW w:w="853" w:type="dxa"/>
            <w:tcBorders>
              <w:top w:val="single" w:sz="4" w:space="0" w:color="auto"/>
              <w:left w:val="single" w:sz="4" w:space="0" w:color="auto"/>
            </w:tcBorders>
            <w:shd w:val="clear" w:color="auto" w:fill="FFFFFF"/>
            <w:noWrap/>
          </w:tcPr>
          <w:p w:rsidR="00DF1563" w:rsidRPr="00793129" w:rsidRDefault="00DF1563" w:rsidP="001E0FE4">
            <w:pPr>
              <w:jc w:val="center"/>
              <w:rPr>
                <w:color w:val="000000"/>
                <w:sz w:val="18"/>
                <w:szCs w:val="18"/>
              </w:rPr>
            </w:pPr>
            <w:r w:rsidRPr="00793129">
              <w:rPr>
                <w:color w:val="000000"/>
                <w:sz w:val="18"/>
                <w:szCs w:val="18"/>
              </w:rPr>
              <w:t>5,952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5,952</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5,952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5,952</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iCs/>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0420164700</w:t>
            </w: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540</w:t>
            </w: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5,952</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5,952</w:t>
            </w:r>
          </w:p>
        </w:tc>
        <w:tc>
          <w:tcPr>
            <w:tcW w:w="853" w:type="dxa"/>
            <w:tcBorders>
              <w:top w:val="single" w:sz="4" w:space="0" w:color="auto"/>
              <w:left w:val="single" w:sz="4" w:space="0" w:color="auto"/>
            </w:tcBorders>
            <w:shd w:val="clear" w:color="auto" w:fill="FFFFFF"/>
            <w:noWrap/>
          </w:tcPr>
          <w:p w:rsidR="00DF1563" w:rsidRPr="00793129" w:rsidRDefault="00DF1563" w:rsidP="001E0FE4">
            <w:pPr>
              <w:jc w:val="center"/>
              <w:rPr>
                <w:color w:val="000000"/>
                <w:sz w:val="18"/>
                <w:szCs w:val="18"/>
              </w:rPr>
            </w:pPr>
            <w:r w:rsidRPr="00793129">
              <w:rPr>
                <w:color w:val="000000"/>
                <w:sz w:val="18"/>
                <w:szCs w:val="18"/>
              </w:rPr>
              <w:t>5,952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5,952</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5,952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5,952</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110"/>
          <w:jc w:val="center"/>
        </w:trPr>
        <w:tc>
          <w:tcPr>
            <w:tcW w:w="424" w:type="dxa"/>
            <w:vMerge w:val="restart"/>
            <w:tcBorders>
              <w:right w:val="single" w:sz="4" w:space="0" w:color="auto"/>
            </w:tcBorders>
            <w:shd w:val="clear" w:color="auto" w:fill="auto"/>
            <w:noWrap/>
          </w:tcPr>
          <w:p w:rsidR="00DF1563" w:rsidRPr="00793129" w:rsidRDefault="00DF1563" w:rsidP="001E0FE4">
            <w:pPr>
              <w:rPr>
                <w:color w:val="000000"/>
                <w:sz w:val="18"/>
                <w:szCs w:val="18"/>
              </w:rPr>
            </w:pPr>
            <w:r w:rsidRPr="00793129">
              <w:rPr>
                <w:color w:val="000000"/>
                <w:sz w:val="18"/>
                <w:szCs w:val="18"/>
              </w:rPr>
              <w:t>2.1</w:t>
            </w:r>
          </w:p>
        </w:tc>
        <w:tc>
          <w:tcPr>
            <w:tcW w:w="707" w:type="dxa"/>
            <w:vMerge w:val="restart"/>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r w:rsidRPr="00793129">
              <w:rPr>
                <w:color w:val="000000"/>
                <w:sz w:val="18"/>
                <w:szCs w:val="18"/>
              </w:rPr>
              <w:t>Основное мероприятие</w:t>
            </w:r>
          </w:p>
        </w:tc>
        <w:tc>
          <w:tcPr>
            <w:tcW w:w="1038" w:type="dxa"/>
            <w:vMerge w:val="restart"/>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r w:rsidRPr="00793129">
              <w:rPr>
                <w:color w:val="000000"/>
                <w:sz w:val="18"/>
                <w:szCs w:val="18"/>
              </w:rPr>
              <w:t>Осуществление муниципальных закупок для муниципальных нужд Мошковского сельсовета</w:t>
            </w:r>
          </w:p>
        </w:tc>
        <w:tc>
          <w:tcPr>
            <w:tcW w:w="993" w:type="dxa"/>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r w:rsidRPr="00793129">
              <w:rPr>
                <w:color w:val="000000"/>
                <w:sz w:val="18"/>
                <w:szCs w:val="18"/>
              </w:rPr>
              <w:t>всего</w:t>
            </w: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5,952</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5,952</w:t>
            </w:r>
          </w:p>
        </w:tc>
        <w:tc>
          <w:tcPr>
            <w:tcW w:w="853" w:type="dxa"/>
            <w:tcBorders>
              <w:top w:val="single" w:sz="4" w:space="0" w:color="auto"/>
              <w:left w:val="single" w:sz="4" w:space="0" w:color="auto"/>
            </w:tcBorders>
            <w:shd w:val="clear" w:color="auto" w:fill="FFFFFF"/>
            <w:noWrap/>
          </w:tcPr>
          <w:p w:rsidR="00DF1563" w:rsidRPr="00793129" w:rsidRDefault="00DF1563" w:rsidP="001E0FE4">
            <w:pPr>
              <w:jc w:val="center"/>
              <w:rPr>
                <w:color w:val="000000"/>
                <w:sz w:val="18"/>
                <w:szCs w:val="18"/>
              </w:rPr>
            </w:pPr>
            <w:r w:rsidRPr="00793129">
              <w:rPr>
                <w:color w:val="000000"/>
                <w:sz w:val="18"/>
                <w:szCs w:val="18"/>
              </w:rPr>
              <w:t>5,952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5,952</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5,952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5,952</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127"/>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993" w:type="dxa"/>
            <w:vMerge w:val="restart"/>
            <w:tcBorders>
              <w:left w:val="single" w:sz="4" w:space="0" w:color="auto"/>
              <w:right w:val="single" w:sz="4" w:space="0" w:color="auto"/>
            </w:tcBorders>
            <w:shd w:val="clear" w:color="auto" w:fill="auto"/>
          </w:tcPr>
          <w:p w:rsidR="00DF1563" w:rsidRPr="00793129" w:rsidRDefault="00DF1563" w:rsidP="001E0FE4">
            <w:pPr>
              <w:rPr>
                <w:iCs/>
                <w:color w:val="000000"/>
                <w:sz w:val="18"/>
                <w:szCs w:val="18"/>
              </w:rPr>
            </w:pPr>
            <w:r w:rsidRPr="00793129">
              <w:rPr>
                <w:sz w:val="18"/>
                <w:szCs w:val="18"/>
              </w:rPr>
              <w:t>ответственный исполнитель – а</w:t>
            </w:r>
            <w:r w:rsidRPr="00793129">
              <w:rPr>
                <w:iCs/>
                <w:color w:val="000000"/>
                <w:sz w:val="18"/>
                <w:szCs w:val="18"/>
              </w:rPr>
              <w:t>дминистрация Мошковского сельсовета Бековского района Пензенской области</w:t>
            </w: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5,952</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5,952</w:t>
            </w:r>
          </w:p>
        </w:tc>
        <w:tc>
          <w:tcPr>
            <w:tcW w:w="853" w:type="dxa"/>
            <w:tcBorders>
              <w:top w:val="single" w:sz="4" w:space="0" w:color="auto"/>
              <w:left w:val="single" w:sz="4" w:space="0" w:color="auto"/>
            </w:tcBorders>
            <w:shd w:val="clear" w:color="auto" w:fill="FFFFFF"/>
            <w:noWrap/>
          </w:tcPr>
          <w:p w:rsidR="00DF1563" w:rsidRPr="00793129" w:rsidRDefault="00DF1563" w:rsidP="001E0FE4">
            <w:pPr>
              <w:jc w:val="center"/>
              <w:rPr>
                <w:color w:val="000000"/>
                <w:sz w:val="18"/>
                <w:szCs w:val="18"/>
              </w:rPr>
            </w:pPr>
            <w:r w:rsidRPr="00793129">
              <w:rPr>
                <w:color w:val="000000"/>
                <w:sz w:val="18"/>
                <w:szCs w:val="18"/>
              </w:rPr>
              <w:t>5,952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5,952</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5,952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5,952</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iCs/>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01</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0420164700</w:t>
            </w: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5,952</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5,952</w:t>
            </w:r>
          </w:p>
        </w:tc>
        <w:tc>
          <w:tcPr>
            <w:tcW w:w="853" w:type="dxa"/>
            <w:tcBorders>
              <w:top w:val="single" w:sz="4" w:space="0" w:color="auto"/>
              <w:left w:val="single" w:sz="4" w:space="0" w:color="auto"/>
            </w:tcBorders>
            <w:shd w:val="clear" w:color="auto" w:fill="FFFFFF"/>
            <w:noWrap/>
          </w:tcPr>
          <w:p w:rsidR="00DF1563" w:rsidRPr="00793129" w:rsidRDefault="00DF1563" w:rsidP="001E0FE4">
            <w:pPr>
              <w:jc w:val="center"/>
              <w:rPr>
                <w:color w:val="000000"/>
                <w:sz w:val="18"/>
                <w:szCs w:val="18"/>
              </w:rPr>
            </w:pPr>
            <w:r w:rsidRPr="00793129">
              <w:rPr>
                <w:color w:val="000000"/>
                <w:sz w:val="18"/>
                <w:szCs w:val="18"/>
              </w:rPr>
              <w:t>5,952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5,952</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5,952</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5,952</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iCs/>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01</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w:t>
            </w:r>
          </w:p>
        </w:tc>
        <w:tc>
          <w:tcPr>
            <w:tcW w:w="68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0420164700</w:t>
            </w:r>
          </w:p>
        </w:tc>
        <w:tc>
          <w:tcPr>
            <w:tcW w:w="510"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540</w:t>
            </w:r>
          </w:p>
        </w:tc>
        <w:tc>
          <w:tcPr>
            <w:tcW w:w="853"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5,952</w:t>
            </w:r>
          </w:p>
        </w:tc>
        <w:tc>
          <w:tcPr>
            <w:tcW w:w="854"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5,952</w:t>
            </w:r>
          </w:p>
        </w:tc>
        <w:tc>
          <w:tcPr>
            <w:tcW w:w="853" w:type="dxa"/>
            <w:tcBorders>
              <w:top w:val="single" w:sz="4" w:space="0" w:color="auto"/>
              <w:left w:val="single" w:sz="4" w:space="0" w:color="auto"/>
              <w:bottom w:val="single" w:sz="4" w:space="0" w:color="auto"/>
            </w:tcBorders>
            <w:shd w:val="clear" w:color="auto" w:fill="FFFFFF"/>
            <w:noWrap/>
          </w:tcPr>
          <w:p w:rsidR="00DF1563" w:rsidRPr="00793129" w:rsidRDefault="00DF1563" w:rsidP="001E0FE4">
            <w:pPr>
              <w:jc w:val="center"/>
              <w:rPr>
                <w:color w:val="000000"/>
                <w:sz w:val="18"/>
                <w:szCs w:val="18"/>
              </w:rPr>
            </w:pPr>
            <w:r w:rsidRPr="00793129">
              <w:rPr>
                <w:color w:val="000000"/>
                <w:sz w:val="18"/>
                <w:szCs w:val="18"/>
              </w:rPr>
              <w:t>5,952</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5,952</w:t>
            </w:r>
          </w:p>
        </w:tc>
        <w:tc>
          <w:tcPr>
            <w:tcW w:w="853"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5,952</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5,952</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180"/>
          <w:jc w:val="center"/>
        </w:trPr>
        <w:tc>
          <w:tcPr>
            <w:tcW w:w="424" w:type="dxa"/>
            <w:vMerge w:val="restart"/>
            <w:tcBorders>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3.</w:t>
            </w:r>
          </w:p>
        </w:tc>
        <w:tc>
          <w:tcPr>
            <w:tcW w:w="707" w:type="dxa"/>
            <w:vMerge w:val="restart"/>
            <w:tcBorders>
              <w:left w:val="single" w:sz="4" w:space="0" w:color="auto"/>
              <w:right w:val="single" w:sz="4" w:space="0" w:color="auto"/>
            </w:tcBorders>
            <w:shd w:val="clear" w:color="auto" w:fill="auto"/>
          </w:tcPr>
          <w:p w:rsidR="00DF1563" w:rsidRPr="00793129" w:rsidRDefault="00DF1563" w:rsidP="001E0FE4">
            <w:pPr>
              <w:jc w:val="center"/>
              <w:rPr>
                <w:color w:val="000000"/>
                <w:sz w:val="18"/>
                <w:szCs w:val="18"/>
              </w:rPr>
            </w:pPr>
            <w:r w:rsidRPr="00793129">
              <w:rPr>
                <w:color w:val="000000"/>
                <w:sz w:val="18"/>
                <w:szCs w:val="18"/>
              </w:rPr>
              <w:t>Подпрограмма 3</w:t>
            </w:r>
          </w:p>
        </w:tc>
        <w:tc>
          <w:tcPr>
            <w:tcW w:w="1038" w:type="dxa"/>
            <w:vMerge w:val="restart"/>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r w:rsidRPr="00793129">
              <w:rPr>
                <w:spacing w:val="-2"/>
                <w:sz w:val="18"/>
                <w:szCs w:val="18"/>
              </w:rPr>
              <w:t>«Осуществление градостроительной деятельности на территории Мошковского сельсовета Бековского района Пензенской области»</w:t>
            </w:r>
          </w:p>
        </w:tc>
        <w:tc>
          <w:tcPr>
            <w:tcW w:w="993" w:type="dxa"/>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r w:rsidRPr="00793129">
              <w:rPr>
                <w:color w:val="000000"/>
                <w:sz w:val="18"/>
                <w:szCs w:val="18"/>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68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853"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0,0</w:t>
            </w:r>
          </w:p>
        </w:tc>
        <w:tc>
          <w:tcPr>
            <w:tcW w:w="853" w:type="dxa"/>
            <w:tcBorders>
              <w:top w:val="single" w:sz="4" w:space="0" w:color="auto"/>
              <w:left w:val="single" w:sz="4" w:space="0" w:color="auto"/>
              <w:bottom w:val="single" w:sz="4" w:space="0" w:color="auto"/>
            </w:tcBorders>
            <w:shd w:val="clear" w:color="auto" w:fill="FFFFFF"/>
            <w:noWrap/>
          </w:tcPr>
          <w:p w:rsidR="00DF1563" w:rsidRPr="00793129" w:rsidRDefault="00DF1563" w:rsidP="001E0FE4">
            <w:pPr>
              <w:jc w:val="center"/>
              <w:rPr>
                <w:color w:val="000000"/>
                <w:sz w:val="18"/>
                <w:szCs w:val="18"/>
              </w:rPr>
            </w:pPr>
            <w:r w:rsidRPr="00793129">
              <w:rPr>
                <w:color w:val="000000"/>
                <w:sz w:val="18"/>
                <w:szCs w:val="18"/>
              </w:rPr>
              <w:t>0,0</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0,0</w:t>
            </w:r>
          </w:p>
        </w:tc>
        <w:tc>
          <w:tcPr>
            <w:tcW w:w="853"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0,0</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0,0</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121"/>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993" w:type="dxa"/>
            <w:vMerge w:val="restart"/>
            <w:tcBorders>
              <w:left w:val="single" w:sz="4" w:space="0" w:color="auto"/>
              <w:right w:val="single" w:sz="4" w:space="0" w:color="auto"/>
            </w:tcBorders>
            <w:shd w:val="clear" w:color="auto" w:fill="auto"/>
          </w:tcPr>
          <w:p w:rsidR="00DF1563" w:rsidRPr="00793129" w:rsidRDefault="00DF1563" w:rsidP="001E0FE4">
            <w:pPr>
              <w:rPr>
                <w:iCs/>
                <w:color w:val="000000"/>
                <w:sz w:val="18"/>
                <w:szCs w:val="18"/>
              </w:rPr>
            </w:pPr>
            <w:r w:rsidRPr="00793129">
              <w:rPr>
                <w:sz w:val="18"/>
                <w:szCs w:val="18"/>
              </w:rPr>
              <w:t>ответственный исполнитель – а</w:t>
            </w:r>
            <w:r w:rsidRPr="00793129">
              <w:rPr>
                <w:iCs/>
                <w:color w:val="000000"/>
                <w:sz w:val="18"/>
                <w:szCs w:val="18"/>
              </w:rPr>
              <w:t>дминистрация Мошковского сельсовета Бековского района Пензенской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01</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w:t>
            </w:r>
          </w:p>
        </w:tc>
        <w:tc>
          <w:tcPr>
            <w:tcW w:w="68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853"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0,0</w:t>
            </w:r>
          </w:p>
        </w:tc>
        <w:tc>
          <w:tcPr>
            <w:tcW w:w="853" w:type="dxa"/>
            <w:tcBorders>
              <w:top w:val="single" w:sz="4" w:space="0" w:color="auto"/>
              <w:left w:val="single" w:sz="4" w:space="0" w:color="auto"/>
              <w:bottom w:val="single" w:sz="4" w:space="0" w:color="auto"/>
            </w:tcBorders>
            <w:shd w:val="clear" w:color="auto" w:fill="FFFFFF"/>
            <w:noWrap/>
          </w:tcPr>
          <w:p w:rsidR="00DF1563" w:rsidRPr="00793129" w:rsidRDefault="00DF1563" w:rsidP="001E0FE4">
            <w:pPr>
              <w:jc w:val="center"/>
              <w:rPr>
                <w:color w:val="000000"/>
                <w:sz w:val="18"/>
                <w:szCs w:val="18"/>
              </w:rPr>
            </w:pPr>
            <w:r w:rsidRPr="00793129">
              <w:rPr>
                <w:color w:val="000000"/>
                <w:sz w:val="18"/>
                <w:szCs w:val="18"/>
              </w:rPr>
              <w:t>0,0</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0,0</w:t>
            </w:r>
          </w:p>
        </w:tc>
        <w:tc>
          <w:tcPr>
            <w:tcW w:w="853"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0,0</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0,0</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97"/>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iCs/>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01</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w:t>
            </w:r>
          </w:p>
        </w:tc>
        <w:tc>
          <w:tcPr>
            <w:tcW w:w="68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5210604</w:t>
            </w:r>
          </w:p>
        </w:tc>
        <w:tc>
          <w:tcPr>
            <w:tcW w:w="510"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853"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0,0</w:t>
            </w:r>
          </w:p>
        </w:tc>
        <w:tc>
          <w:tcPr>
            <w:tcW w:w="853" w:type="dxa"/>
            <w:tcBorders>
              <w:top w:val="single" w:sz="4" w:space="0" w:color="auto"/>
              <w:left w:val="single" w:sz="4" w:space="0" w:color="auto"/>
              <w:bottom w:val="single" w:sz="4" w:space="0" w:color="auto"/>
            </w:tcBorders>
            <w:shd w:val="clear" w:color="auto" w:fill="FFFFFF"/>
            <w:noWrap/>
          </w:tcPr>
          <w:p w:rsidR="00DF1563" w:rsidRPr="00793129" w:rsidRDefault="00DF1563" w:rsidP="001E0FE4">
            <w:pPr>
              <w:jc w:val="center"/>
              <w:rPr>
                <w:color w:val="000000"/>
                <w:sz w:val="18"/>
                <w:szCs w:val="18"/>
              </w:rPr>
            </w:pPr>
            <w:r w:rsidRPr="00793129">
              <w:rPr>
                <w:color w:val="000000"/>
                <w:sz w:val="18"/>
                <w:szCs w:val="18"/>
              </w:rPr>
              <w:t>0,0</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0,0</w:t>
            </w:r>
          </w:p>
        </w:tc>
        <w:tc>
          <w:tcPr>
            <w:tcW w:w="853"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0,0</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0,0</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iCs/>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01</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w:t>
            </w:r>
          </w:p>
        </w:tc>
        <w:tc>
          <w:tcPr>
            <w:tcW w:w="68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5210604</w:t>
            </w:r>
          </w:p>
        </w:tc>
        <w:tc>
          <w:tcPr>
            <w:tcW w:w="510"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244</w:t>
            </w:r>
          </w:p>
        </w:tc>
        <w:tc>
          <w:tcPr>
            <w:tcW w:w="853"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0,0</w:t>
            </w:r>
          </w:p>
        </w:tc>
        <w:tc>
          <w:tcPr>
            <w:tcW w:w="853" w:type="dxa"/>
            <w:tcBorders>
              <w:top w:val="single" w:sz="4" w:space="0" w:color="auto"/>
              <w:left w:val="single" w:sz="4" w:space="0" w:color="auto"/>
              <w:bottom w:val="single" w:sz="4" w:space="0" w:color="auto"/>
            </w:tcBorders>
            <w:shd w:val="clear" w:color="auto" w:fill="FFFFFF"/>
            <w:noWrap/>
          </w:tcPr>
          <w:p w:rsidR="00DF1563" w:rsidRPr="00793129" w:rsidRDefault="00DF1563" w:rsidP="001E0FE4">
            <w:pPr>
              <w:jc w:val="center"/>
              <w:rPr>
                <w:color w:val="000000"/>
                <w:sz w:val="18"/>
                <w:szCs w:val="18"/>
              </w:rPr>
            </w:pPr>
            <w:r w:rsidRPr="00793129">
              <w:rPr>
                <w:color w:val="000000"/>
                <w:sz w:val="18"/>
                <w:szCs w:val="18"/>
              </w:rPr>
              <w:t>0,0</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0,0</w:t>
            </w:r>
          </w:p>
        </w:tc>
        <w:tc>
          <w:tcPr>
            <w:tcW w:w="853"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0,0</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0,0</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124"/>
          <w:jc w:val="center"/>
        </w:trPr>
        <w:tc>
          <w:tcPr>
            <w:tcW w:w="424" w:type="dxa"/>
            <w:vMerge w:val="restart"/>
            <w:tcBorders>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3.1</w:t>
            </w:r>
          </w:p>
        </w:tc>
        <w:tc>
          <w:tcPr>
            <w:tcW w:w="707" w:type="dxa"/>
            <w:vMerge w:val="restart"/>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r w:rsidRPr="00793129">
              <w:rPr>
                <w:color w:val="000000"/>
                <w:sz w:val="18"/>
                <w:szCs w:val="18"/>
              </w:rPr>
              <w:t>Основные мероприятия</w:t>
            </w:r>
          </w:p>
        </w:tc>
        <w:tc>
          <w:tcPr>
            <w:tcW w:w="1038" w:type="dxa"/>
            <w:vMerge w:val="restart"/>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r w:rsidRPr="00793129">
              <w:rPr>
                <w:color w:val="000000"/>
                <w:sz w:val="18"/>
                <w:szCs w:val="18"/>
              </w:rPr>
              <w:t>Обеспечение выполнения обязательств по о</w:t>
            </w:r>
            <w:r w:rsidRPr="00793129">
              <w:rPr>
                <w:spacing w:val="-2"/>
                <w:sz w:val="18"/>
                <w:szCs w:val="18"/>
              </w:rPr>
              <w:t>существлению градостроительной деятельности на территории Мошковского сельсовета Бековского района Пензенской области</w:t>
            </w:r>
          </w:p>
        </w:tc>
        <w:tc>
          <w:tcPr>
            <w:tcW w:w="993" w:type="dxa"/>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r w:rsidRPr="00793129">
              <w:rPr>
                <w:color w:val="000000"/>
                <w:sz w:val="18"/>
                <w:szCs w:val="18"/>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68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853"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0,0</w:t>
            </w:r>
          </w:p>
        </w:tc>
        <w:tc>
          <w:tcPr>
            <w:tcW w:w="853" w:type="dxa"/>
            <w:tcBorders>
              <w:top w:val="single" w:sz="4" w:space="0" w:color="auto"/>
              <w:left w:val="single" w:sz="4" w:space="0" w:color="auto"/>
              <w:bottom w:val="single" w:sz="4" w:space="0" w:color="auto"/>
            </w:tcBorders>
            <w:shd w:val="clear" w:color="auto" w:fill="FFFFFF"/>
            <w:noWrap/>
          </w:tcPr>
          <w:p w:rsidR="00DF1563" w:rsidRPr="00793129" w:rsidRDefault="00DF1563" w:rsidP="001E0FE4">
            <w:pPr>
              <w:jc w:val="center"/>
              <w:rPr>
                <w:color w:val="000000"/>
                <w:sz w:val="18"/>
                <w:szCs w:val="18"/>
              </w:rPr>
            </w:pPr>
            <w:r w:rsidRPr="00793129">
              <w:rPr>
                <w:color w:val="000000"/>
                <w:sz w:val="18"/>
                <w:szCs w:val="18"/>
              </w:rPr>
              <w:t>0,0</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0,0</w:t>
            </w:r>
          </w:p>
        </w:tc>
        <w:tc>
          <w:tcPr>
            <w:tcW w:w="853"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0,0</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0,0</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99"/>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993" w:type="dxa"/>
            <w:vMerge w:val="restart"/>
            <w:tcBorders>
              <w:left w:val="single" w:sz="4" w:space="0" w:color="auto"/>
              <w:right w:val="single" w:sz="4" w:space="0" w:color="auto"/>
            </w:tcBorders>
            <w:shd w:val="clear" w:color="auto" w:fill="auto"/>
          </w:tcPr>
          <w:p w:rsidR="00DF1563" w:rsidRPr="00793129" w:rsidRDefault="00DF1563" w:rsidP="001E0FE4">
            <w:pPr>
              <w:rPr>
                <w:iCs/>
                <w:color w:val="000000"/>
                <w:sz w:val="18"/>
                <w:szCs w:val="18"/>
              </w:rPr>
            </w:pPr>
            <w:r w:rsidRPr="00793129">
              <w:rPr>
                <w:sz w:val="18"/>
                <w:szCs w:val="18"/>
              </w:rPr>
              <w:t>ответственный исполнитель – а</w:t>
            </w:r>
            <w:r w:rsidRPr="00793129">
              <w:rPr>
                <w:iCs/>
                <w:color w:val="000000"/>
                <w:sz w:val="18"/>
                <w:szCs w:val="18"/>
              </w:rPr>
              <w:t>дминистрация Мошковского сельсовета Бековского района Пензенской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01</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w:t>
            </w:r>
          </w:p>
        </w:tc>
        <w:tc>
          <w:tcPr>
            <w:tcW w:w="68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853"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0,0</w:t>
            </w:r>
          </w:p>
        </w:tc>
        <w:tc>
          <w:tcPr>
            <w:tcW w:w="853" w:type="dxa"/>
            <w:tcBorders>
              <w:top w:val="single" w:sz="4" w:space="0" w:color="auto"/>
              <w:left w:val="single" w:sz="4" w:space="0" w:color="auto"/>
              <w:bottom w:val="single" w:sz="4" w:space="0" w:color="auto"/>
            </w:tcBorders>
            <w:shd w:val="clear" w:color="auto" w:fill="FFFFFF"/>
            <w:noWrap/>
          </w:tcPr>
          <w:p w:rsidR="00DF1563" w:rsidRPr="00793129" w:rsidRDefault="00DF1563" w:rsidP="001E0FE4">
            <w:pPr>
              <w:jc w:val="center"/>
              <w:rPr>
                <w:color w:val="000000"/>
                <w:sz w:val="18"/>
                <w:szCs w:val="18"/>
              </w:rPr>
            </w:pPr>
            <w:r w:rsidRPr="00793129">
              <w:rPr>
                <w:color w:val="000000"/>
                <w:sz w:val="18"/>
                <w:szCs w:val="18"/>
              </w:rPr>
              <w:t>0,0</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0,0</w:t>
            </w:r>
          </w:p>
        </w:tc>
        <w:tc>
          <w:tcPr>
            <w:tcW w:w="853"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0,0</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0,0</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512"/>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iCs/>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01</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w:t>
            </w:r>
          </w:p>
        </w:tc>
        <w:tc>
          <w:tcPr>
            <w:tcW w:w="68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5210604</w:t>
            </w:r>
          </w:p>
        </w:tc>
        <w:tc>
          <w:tcPr>
            <w:tcW w:w="510"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853"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0,0</w:t>
            </w:r>
          </w:p>
        </w:tc>
        <w:tc>
          <w:tcPr>
            <w:tcW w:w="853" w:type="dxa"/>
            <w:tcBorders>
              <w:top w:val="single" w:sz="4" w:space="0" w:color="auto"/>
              <w:left w:val="single" w:sz="4" w:space="0" w:color="auto"/>
              <w:bottom w:val="single" w:sz="4" w:space="0" w:color="auto"/>
            </w:tcBorders>
            <w:shd w:val="clear" w:color="auto" w:fill="FFFFFF"/>
            <w:noWrap/>
          </w:tcPr>
          <w:p w:rsidR="00DF1563" w:rsidRPr="00793129" w:rsidRDefault="00DF1563" w:rsidP="001E0FE4">
            <w:pPr>
              <w:jc w:val="center"/>
              <w:rPr>
                <w:color w:val="000000"/>
                <w:sz w:val="18"/>
                <w:szCs w:val="18"/>
              </w:rPr>
            </w:pPr>
            <w:r w:rsidRPr="00793129">
              <w:rPr>
                <w:color w:val="000000"/>
                <w:sz w:val="18"/>
                <w:szCs w:val="18"/>
              </w:rPr>
              <w:t>0,0</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0,0</w:t>
            </w:r>
          </w:p>
        </w:tc>
        <w:tc>
          <w:tcPr>
            <w:tcW w:w="853"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0,0</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0,0</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iCs/>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68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rPr>
                <w:sz w:val="18"/>
                <w:szCs w:val="18"/>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853"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854"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p>
        </w:tc>
        <w:tc>
          <w:tcPr>
            <w:tcW w:w="853" w:type="dxa"/>
            <w:tcBorders>
              <w:top w:val="single" w:sz="4" w:space="0" w:color="auto"/>
              <w:left w:val="single" w:sz="4" w:space="0" w:color="auto"/>
              <w:bottom w:val="single" w:sz="4" w:space="0" w:color="auto"/>
            </w:tcBorders>
            <w:shd w:val="clear" w:color="auto" w:fill="FFFFFF"/>
            <w:noWrap/>
          </w:tcPr>
          <w:p w:rsidR="00DF1563" w:rsidRPr="00793129" w:rsidRDefault="00DF1563" w:rsidP="001E0FE4">
            <w:pPr>
              <w:jc w:val="center"/>
              <w:rPr>
                <w:color w:val="000000"/>
                <w:sz w:val="18"/>
                <w:szCs w:val="18"/>
              </w:rPr>
            </w:pP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p>
        </w:tc>
        <w:tc>
          <w:tcPr>
            <w:tcW w:w="853"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143"/>
          <w:jc w:val="center"/>
        </w:trPr>
        <w:tc>
          <w:tcPr>
            <w:tcW w:w="424" w:type="dxa"/>
            <w:vMerge w:val="restart"/>
            <w:tcBorders>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4.</w:t>
            </w:r>
          </w:p>
        </w:tc>
        <w:tc>
          <w:tcPr>
            <w:tcW w:w="707" w:type="dxa"/>
            <w:vMerge w:val="restart"/>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r w:rsidRPr="00793129">
              <w:rPr>
                <w:color w:val="000000"/>
                <w:sz w:val="18"/>
                <w:szCs w:val="18"/>
              </w:rPr>
              <w:t>Подпрограмма 4</w:t>
            </w:r>
          </w:p>
        </w:tc>
        <w:tc>
          <w:tcPr>
            <w:tcW w:w="1038" w:type="dxa"/>
            <w:vMerge w:val="restart"/>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r w:rsidRPr="00793129">
              <w:rPr>
                <w:sz w:val="18"/>
                <w:szCs w:val="18"/>
              </w:rPr>
              <w:t>Социальная поддержка граждан Мошковского сельсовета Бековского района Пензенской области</w:t>
            </w:r>
          </w:p>
        </w:tc>
        <w:tc>
          <w:tcPr>
            <w:tcW w:w="993" w:type="dxa"/>
            <w:tcBorders>
              <w:left w:val="single" w:sz="4" w:space="0" w:color="auto"/>
              <w:right w:val="single" w:sz="4" w:space="0" w:color="auto"/>
            </w:tcBorders>
            <w:shd w:val="clear" w:color="auto" w:fill="auto"/>
          </w:tcPr>
          <w:p w:rsidR="00DF1563" w:rsidRPr="00793129" w:rsidRDefault="00DF1563" w:rsidP="001E0FE4">
            <w:pPr>
              <w:rPr>
                <w:iCs/>
                <w:color w:val="000000"/>
                <w:sz w:val="18"/>
                <w:szCs w:val="18"/>
              </w:rPr>
            </w:pPr>
            <w:r w:rsidRPr="00793129">
              <w:rPr>
                <w:iCs/>
                <w:color w:val="000000"/>
                <w:sz w:val="18"/>
                <w:szCs w:val="18"/>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68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853"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13,463</w:t>
            </w:r>
          </w:p>
        </w:tc>
        <w:tc>
          <w:tcPr>
            <w:tcW w:w="854"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11,326</w:t>
            </w:r>
          </w:p>
        </w:tc>
        <w:tc>
          <w:tcPr>
            <w:tcW w:w="853" w:type="dxa"/>
            <w:tcBorders>
              <w:top w:val="single" w:sz="4" w:space="0" w:color="auto"/>
              <w:left w:val="single" w:sz="4" w:space="0" w:color="auto"/>
              <w:bottom w:val="single" w:sz="4" w:space="0" w:color="auto"/>
            </w:tcBorders>
            <w:shd w:val="clear" w:color="auto" w:fill="FFFFFF"/>
            <w:noWrap/>
          </w:tcPr>
          <w:p w:rsidR="00DF1563" w:rsidRPr="00793129" w:rsidRDefault="00DF1563" w:rsidP="001E0FE4">
            <w:pPr>
              <w:jc w:val="center"/>
              <w:rPr>
                <w:color w:val="000000"/>
                <w:sz w:val="18"/>
                <w:szCs w:val="18"/>
              </w:rPr>
            </w:pPr>
            <w:r w:rsidRPr="00793129">
              <w:rPr>
                <w:color w:val="000000"/>
                <w:sz w:val="18"/>
                <w:szCs w:val="18"/>
              </w:rPr>
              <w:t>11,326</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11,326</w:t>
            </w:r>
          </w:p>
        </w:tc>
        <w:tc>
          <w:tcPr>
            <w:tcW w:w="853"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11,326</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11,326</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134"/>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993" w:type="dxa"/>
            <w:vMerge w:val="restart"/>
            <w:tcBorders>
              <w:left w:val="single" w:sz="4" w:space="0" w:color="auto"/>
              <w:right w:val="single" w:sz="4" w:space="0" w:color="auto"/>
            </w:tcBorders>
            <w:shd w:val="clear" w:color="auto" w:fill="auto"/>
          </w:tcPr>
          <w:p w:rsidR="00DF1563" w:rsidRPr="00793129" w:rsidRDefault="00DF1563" w:rsidP="001E0FE4">
            <w:pPr>
              <w:rPr>
                <w:iCs/>
                <w:color w:val="000000"/>
                <w:sz w:val="18"/>
                <w:szCs w:val="18"/>
              </w:rPr>
            </w:pPr>
            <w:r w:rsidRPr="00793129">
              <w:rPr>
                <w:sz w:val="18"/>
                <w:szCs w:val="18"/>
              </w:rPr>
              <w:t>ответственный исполнитель – а</w:t>
            </w:r>
            <w:r w:rsidRPr="00793129">
              <w:rPr>
                <w:iCs/>
                <w:color w:val="000000"/>
                <w:sz w:val="18"/>
                <w:szCs w:val="18"/>
              </w:rPr>
              <w:t>дминистрация Мошковского сельсовета Бековского района Пензенской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10</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01</w:t>
            </w:r>
          </w:p>
        </w:tc>
        <w:tc>
          <w:tcPr>
            <w:tcW w:w="68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853"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13,463</w:t>
            </w:r>
          </w:p>
        </w:tc>
        <w:tc>
          <w:tcPr>
            <w:tcW w:w="854"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11,326</w:t>
            </w:r>
          </w:p>
        </w:tc>
        <w:tc>
          <w:tcPr>
            <w:tcW w:w="853" w:type="dxa"/>
            <w:tcBorders>
              <w:top w:val="single" w:sz="4" w:space="0" w:color="auto"/>
              <w:left w:val="single" w:sz="4" w:space="0" w:color="auto"/>
              <w:bottom w:val="single" w:sz="4" w:space="0" w:color="auto"/>
            </w:tcBorders>
            <w:shd w:val="clear" w:color="auto" w:fill="FFFFFF"/>
            <w:noWrap/>
          </w:tcPr>
          <w:p w:rsidR="00DF1563" w:rsidRPr="00793129" w:rsidRDefault="00DF1563" w:rsidP="001E0FE4">
            <w:pPr>
              <w:jc w:val="center"/>
              <w:rPr>
                <w:color w:val="000000"/>
                <w:sz w:val="18"/>
                <w:szCs w:val="18"/>
              </w:rPr>
            </w:pPr>
            <w:r w:rsidRPr="00793129">
              <w:rPr>
                <w:color w:val="000000"/>
                <w:sz w:val="18"/>
                <w:szCs w:val="18"/>
              </w:rPr>
              <w:t>11,326</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11,326</w:t>
            </w:r>
          </w:p>
        </w:tc>
        <w:tc>
          <w:tcPr>
            <w:tcW w:w="853"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11,326</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11,326</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iCs/>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10</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01</w:t>
            </w:r>
          </w:p>
        </w:tc>
        <w:tc>
          <w:tcPr>
            <w:tcW w:w="68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0440164250</w:t>
            </w:r>
          </w:p>
        </w:tc>
        <w:tc>
          <w:tcPr>
            <w:tcW w:w="510"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853"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13,463</w:t>
            </w:r>
          </w:p>
        </w:tc>
        <w:tc>
          <w:tcPr>
            <w:tcW w:w="854"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11,326</w:t>
            </w:r>
          </w:p>
        </w:tc>
        <w:tc>
          <w:tcPr>
            <w:tcW w:w="853" w:type="dxa"/>
            <w:tcBorders>
              <w:top w:val="single" w:sz="4" w:space="0" w:color="auto"/>
              <w:left w:val="single" w:sz="4" w:space="0" w:color="auto"/>
              <w:bottom w:val="single" w:sz="4" w:space="0" w:color="auto"/>
            </w:tcBorders>
            <w:shd w:val="clear" w:color="auto" w:fill="FFFFFF"/>
            <w:noWrap/>
          </w:tcPr>
          <w:p w:rsidR="00DF1563" w:rsidRPr="00793129" w:rsidRDefault="00DF1563" w:rsidP="001E0FE4">
            <w:pPr>
              <w:jc w:val="center"/>
              <w:rPr>
                <w:color w:val="000000"/>
                <w:sz w:val="18"/>
                <w:szCs w:val="18"/>
              </w:rPr>
            </w:pPr>
            <w:r w:rsidRPr="00793129">
              <w:rPr>
                <w:color w:val="000000"/>
                <w:sz w:val="18"/>
                <w:szCs w:val="18"/>
              </w:rPr>
              <w:t>11,326</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11,326</w:t>
            </w:r>
          </w:p>
        </w:tc>
        <w:tc>
          <w:tcPr>
            <w:tcW w:w="853"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11,326</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11,326</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iCs/>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10</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01</w:t>
            </w:r>
          </w:p>
        </w:tc>
        <w:tc>
          <w:tcPr>
            <w:tcW w:w="68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0440164250</w:t>
            </w:r>
          </w:p>
        </w:tc>
        <w:tc>
          <w:tcPr>
            <w:tcW w:w="510"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310</w:t>
            </w:r>
          </w:p>
        </w:tc>
        <w:tc>
          <w:tcPr>
            <w:tcW w:w="853"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13,463</w:t>
            </w:r>
          </w:p>
        </w:tc>
        <w:tc>
          <w:tcPr>
            <w:tcW w:w="854"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11,326</w:t>
            </w:r>
          </w:p>
        </w:tc>
        <w:tc>
          <w:tcPr>
            <w:tcW w:w="853" w:type="dxa"/>
            <w:tcBorders>
              <w:top w:val="single" w:sz="4" w:space="0" w:color="auto"/>
              <w:left w:val="single" w:sz="4" w:space="0" w:color="auto"/>
              <w:bottom w:val="single" w:sz="4" w:space="0" w:color="auto"/>
            </w:tcBorders>
            <w:shd w:val="clear" w:color="auto" w:fill="FFFFFF"/>
            <w:noWrap/>
          </w:tcPr>
          <w:p w:rsidR="00DF1563" w:rsidRPr="00793129" w:rsidRDefault="00DF1563" w:rsidP="001E0FE4">
            <w:pPr>
              <w:jc w:val="center"/>
              <w:rPr>
                <w:color w:val="000000"/>
                <w:sz w:val="18"/>
                <w:szCs w:val="18"/>
              </w:rPr>
            </w:pPr>
            <w:r w:rsidRPr="00793129">
              <w:rPr>
                <w:color w:val="000000"/>
                <w:sz w:val="18"/>
                <w:szCs w:val="18"/>
              </w:rPr>
              <w:t>11,326</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11,326</w:t>
            </w:r>
          </w:p>
        </w:tc>
        <w:tc>
          <w:tcPr>
            <w:tcW w:w="853"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11,326</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11,326</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136"/>
          <w:jc w:val="center"/>
        </w:trPr>
        <w:tc>
          <w:tcPr>
            <w:tcW w:w="424" w:type="dxa"/>
            <w:vMerge w:val="restart"/>
            <w:tcBorders>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3.1</w:t>
            </w:r>
          </w:p>
        </w:tc>
        <w:tc>
          <w:tcPr>
            <w:tcW w:w="707" w:type="dxa"/>
            <w:vMerge w:val="restart"/>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r w:rsidRPr="00793129">
              <w:rPr>
                <w:color w:val="000000"/>
                <w:sz w:val="18"/>
                <w:szCs w:val="18"/>
              </w:rPr>
              <w:t>Основное мероприятие</w:t>
            </w:r>
          </w:p>
        </w:tc>
        <w:tc>
          <w:tcPr>
            <w:tcW w:w="1038" w:type="dxa"/>
            <w:vMerge w:val="restart"/>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r w:rsidRPr="00793129">
              <w:rPr>
                <w:color w:val="000000"/>
                <w:sz w:val="18"/>
                <w:szCs w:val="18"/>
              </w:rPr>
              <w:t>Обеспечение выполнения обязательств социальной поддержки граждан Мошковского сельсовета Бековского района Пензенской области</w:t>
            </w:r>
          </w:p>
        </w:tc>
        <w:tc>
          <w:tcPr>
            <w:tcW w:w="993" w:type="dxa"/>
            <w:tcBorders>
              <w:left w:val="single" w:sz="4" w:space="0" w:color="auto"/>
              <w:right w:val="single" w:sz="4" w:space="0" w:color="auto"/>
            </w:tcBorders>
            <w:shd w:val="clear" w:color="auto" w:fill="auto"/>
          </w:tcPr>
          <w:p w:rsidR="00DF1563" w:rsidRPr="00793129" w:rsidRDefault="00DF1563" w:rsidP="001E0FE4">
            <w:pPr>
              <w:rPr>
                <w:iCs/>
                <w:color w:val="000000"/>
                <w:sz w:val="18"/>
                <w:szCs w:val="18"/>
              </w:rPr>
            </w:pPr>
            <w:r w:rsidRPr="00793129">
              <w:rPr>
                <w:iCs/>
                <w:color w:val="000000"/>
                <w:sz w:val="18"/>
                <w:szCs w:val="18"/>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68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853"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13,463</w:t>
            </w:r>
          </w:p>
        </w:tc>
        <w:tc>
          <w:tcPr>
            <w:tcW w:w="854"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11,326</w:t>
            </w:r>
          </w:p>
        </w:tc>
        <w:tc>
          <w:tcPr>
            <w:tcW w:w="853" w:type="dxa"/>
            <w:tcBorders>
              <w:top w:val="single" w:sz="4" w:space="0" w:color="auto"/>
              <w:left w:val="single" w:sz="4" w:space="0" w:color="auto"/>
              <w:bottom w:val="single" w:sz="4" w:space="0" w:color="auto"/>
            </w:tcBorders>
            <w:shd w:val="clear" w:color="auto" w:fill="FFFFFF"/>
            <w:noWrap/>
          </w:tcPr>
          <w:p w:rsidR="00DF1563" w:rsidRPr="00793129" w:rsidRDefault="00DF1563" w:rsidP="001E0FE4">
            <w:pPr>
              <w:jc w:val="center"/>
              <w:rPr>
                <w:color w:val="000000"/>
                <w:sz w:val="18"/>
                <w:szCs w:val="18"/>
              </w:rPr>
            </w:pPr>
            <w:r w:rsidRPr="00793129">
              <w:rPr>
                <w:color w:val="000000"/>
                <w:sz w:val="18"/>
                <w:szCs w:val="18"/>
              </w:rPr>
              <w:t>11,326</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11,326</w:t>
            </w:r>
          </w:p>
        </w:tc>
        <w:tc>
          <w:tcPr>
            <w:tcW w:w="853"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11,326</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11,326</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210"/>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993" w:type="dxa"/>
            <w:vMerge w:val="restart"/>
            <w:tcBorders>
              <w:left w:val="single" w:sz="4" w:space="0" w:color="auto"/>
              <w:right w:val="single" w:sz="4" w:space="0" w:color="auto"/>
            </w:tcBorders>
            <w:shd w:val="clear" w:color="auto" w:fill="auto"/>
          </w:tcPr>
          <w:p w:rsidR="00DF1563" w:rsidRPr="00793129" w:rsidRDefault="00DF1563" w:rsidP="001E0FE4">
            <w:pPr>
              <w:rPr>
                <w:iCs/>
                <w:color w:val="000000"/>
                <w:sz w:val="18"/>
                <w:szCs w:val="18"/>
              </w:rPr>
            </w:pPr>
            <w:r w:rsidRPr="00793129">
              <w:rPr>
                <w:sz w:val="18"/>
                <w:szCs w:val="18"/>
              </w:rPr>
              <w:t>ответственный исполнитель – а</w:t>
            </w:r>
            <w:r w:rsidRPr="00793129">
              <w:rPr>
                <w:iCs/>
                <w:color w:val="000000"/>
                <w:sz w:val="18"/>
                <w:szCs w:val="18"/>
              </w:rPr>
              <w:t>дминистрация Мошковского сельсовета Бековского района Пензенской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10</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01</w:t>
            </w:r>
          </w:p>
        </w:tc>
        <w:tc>
          <w:tcPr>
            <w:tcW w:w="68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510"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853"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13,463</w:t>
            </w:r>
          </w:p>
        </w:tc>
        <w:tc>
          <w:tcPr>
            <w:tcW w:w="854"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11,326</w:t>
            </w:r>
          </w:p>
        </w:tc>
        <w:tc>
          <w:tcPr>
            <w:tcW w:w="853" w:type="dxa"/>
            <w:tcBorders>
              <w:top w:val="single" w:sz="4" w:space="0" w:color="auto"/>
              <w:left w:val="single" w:sz="4" w:space="0" w:color="auto"/>
              <w:bottom w:val="single" w:sz="4" w:space="0" w:color="auto"/>
            </w:tcBorders>
            <w:shd w:val="clear" w:color="auto" w:fill="FFFFFF"/>
            <w:noWrap/>
          </w:tcPr>
          <w:p w:rsidR="00DF1563" w:rsidRPr="00793129" w:rsidRDefault="00DF1563" w:rsidP="001E0FE4">
            <w:pPr>
              <w:jc w:val="center"/>
              <w:rPr>
                <w:color w:val="000000"/>
                <w:sz w:val="18"/>
                <w:szCs w:val="18"/>
              </w:rPr>
            </w:pPr>
            <w:r w:rsidRPr="00793129">
              <w:rPr>
                <w:color w:val="000000"/>
                <w:sz w:val="18"/>
                <w:szCs w:val="18"/>
              </w:rPr>
              <w:t>11,326</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11,326</w:t>
            </w:r>
          </w:p>
        </w:tc>
        <w:tc>
          <w:tcPr>
            <w:tcW w:w="853"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11,326</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11,326</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iCs/>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10</w:t>
            </w:r>
          </w:p>
        </w:tc>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01</w:t>
            </w:r>
          </w:p>
        </w:tc>
        <w:tc>
          <w:tcPr>
            <w:tcW w:w="685"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0440164250</w:t>
            </w:r>
          </w:p>
        </w:tc>
        <w:tc>
          <w:tcPr>
            <w:tcW w:w="510"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sz w:val="18"/>
                <w:szCs w:val="18"/>
              </w:rPr>
            </w:pPr>
          </w:p>
        </w:tc>
        <w:tc>
          <w:tcPr>
            <w:tcW w:w="853"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13,463</w:t>
            </w:r>
          </w:p>
        </w:tc>
        <w:tc>
          <w:tcPr>
            <w:tcW w:w="854" w:type="dxa"/>
            <w:tcBorders>
              <w:top w:val="single" w:sz="4" w:space="0" w:color="auto"/>
              <w:left w:val="single" w:sz="4" w:space="0" w:color="auto"/>
              <w:bottom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11,326</w:t>
            </w:r>
          </w:p>
        </w:tc>
        <w:tc>
          <w:tcPr>
            <w:tcW w:w="853" w:type="dxa"/>
            <w:tcBorders>
              <w:top w:val="single" w:sz="4" w:space="0" w:color="auto"/>
              <w:left w:val="single" w:sz="4" w:space="0" w:color="auto"/>
              <w:bottom w:val="single" w:sz="4" w:space="0" w:color="auto"/>
            </w:tcBorders>
            <w:shd w:val="clear" w:color="auto" w:fill="FFFFFF"/>
            <w:noWrap/>
          </w:tcPr>
          <w:p w:rsidR="00DF1563" w:rsidRPr="00793129" w:rsidRDefault="00DF1563" w:rsidP="001E0FE4">
            <w:pPr>
              <w:jc w:val="center"/>
              <w:rPr>
                <w:color w:val="000000"/>
                <w:sz w:val="18"/>
                <w:szCs w:val="18"/>
              </w:rPr>
            </w:pPr>
            <w:r w:rsidRPr="00793129">
              <w:rPr>
                <w:color w:val="000000"/>
                <w:sz w:val="18"/>
                <w:szCs w:val="18"/>
              </w:rPr>
              <w:t>11,326</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11,326</w:t>
            </w:r>
          </w:p>
        </w:tc>
        <w:tc>
          <w:tcPr>
            <w:tcW w:w="853"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11,326</w:t>
            </w:r>
          </w:p>
        </w:tc>
        <w:tc>
          <w:tcPr>
            <w:tcW w:w="854" w:type="dxa"/>
            <w:tcBorders>
              <w:top w:val="single" w:sz="4" w:space="0" w:color="auto"/>
              <w:left w:val="single" w:sz="4" w:space="0" w:color="auto"/>
              <w:bottom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11,326</w:t>
            </w:r>
          </w:p>
        </w:tc>
      </w:tr>
      <w:tr w:rsidR="00DF1563" w:rsidRPr="00793129" w:rsidTr="001E0FE4">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424" w:type="dxa"/>
            <w:vMerge/>
            <w:tcBorders>
              <w:right w:val="single" w:sz="4" w:space="0" w:color="auto"/>
            </w:tcBorders>
            <w:shd w:val="clear" w:color="auto" w:fill="auto"/>
            <w:noWrap/>
          </w:tcPr>
          <w:p w:rsidR="00DF1563" w:rsidRPr="00793129" w:rsidRDefault="00DF1563" w:rsidP="001E0FE4">
            <w:pPr>
              <w:jc w:val="center"/>
              <w:rPr>
                <w:color w:val="000000"/>
                <w:sz w:val="18"/>
                <w:szCs w:val="18"/>
              </w:rPr>
            </w:pPr>
          </w:p>
        </w:tc>
        <w:tc>
          <w:tcPr>
            <w:tcW w:w="707"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1038" w:type="dxa"/>
            <w:vMerge/>
            <w:tcBorders>
              <w:left w:val="single" w:sz="4" w:space="0" w:color="auto"/>
              <w:right w:val="single" w:sz="4" w:space="0" w:color="auto"/>
            </w:tcBorders>
            <w:shd w:val="clear" w:color="auto" w:fill="auto"/>
          </w:tcPr>
          <w:p w:rsidR="00DF1563" w:rsidRPr="00793129" w:rsidRDefault="00DF1563" w:rsidP="001E0FE4">
            <w:pPr>
              <w:rPr>
                <w:color w:val="000000"/>
                <w:sz w:val="18"/>
                <w:szCs w:val="18"/>
              </w:rPr>
            </w:pPr>
          </w:p>
        </w:tc>
        <w:tc>
          <w:tcPr>
            <w:tcW w:w="993" w:type="dxa"/>
            <w:vMerge/>
            <w:tcBorders>
              <w:left w:val="single" w:sz="4" w:space="0" w:color="auto"/>
              <w:right w:val="single" w:sz="4" w:space="0" w:color="auto"/>
            </w:tcBorders>
            <w:shd w:val="clear" w:color="auto" w:fill="auto"/>
          </w:tcPr>
          <w:p w:rsidR="00DF1563" w:rsidRPr="00793129" w:rsidRDefault="00DF1563" w:rsidP="001E0FE4">
            <w:pPr>
              <w:rPr>
                <w:iCs/>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901</w:t>
            </w:r>
          </w:p>
        </w:tc>
        <w:tc>
          <w:tcPr>
            <w:tcW w:w="43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10</w:t>
            </w:r>
          </w:p>
        </w:tc>
        <w:tc>
          <w:tcPr>
            <w:tcW w:w="426"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01</w:t>
            </w:r>
          </w:p>
        </w:tc>
        <w:tc>
          <w:tcPr>
            <w:tcW w:w="685"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0440164250</w:t>
            </w:r>
          </w:p>
        </w:tc>
        <w:tc>
          <w:tcPr>
            <w:tcW w:w="510"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sz w:val="18"/>
                <w:szCs w:val="18"/>
              </w:rPr>
            </w:pPr>
            <w:r w:rsidRPr="00793129">
              <w:rPr>
                <w:sz w:val="18"/>
                <w:szCs w:val="18"/>
              </w:rPr>
              <w:t>310</w:t>
            </w:r>
          </w:p>
        </w:tc>
        <w:tc>
          <w:tcPr>
            <w:tcW w:w="853"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13,463</w:t>
            </w:r>
          </w:p>
        </w:tc>
        <w:tc>
          <w:tcPr>
            <w:tcW w:w="854" w:type="dxa"/>
            <w:tcBorders>
              <w:top w:val="single" w:sz="4" w:space="0" w:color="auto"/>
              <w:left w:val="single" w:sz="4" w:space="0" w:color="auto"/>
              <w:right w:val="single" w:sz="4" w:space="0" w:color="auto"/>
            </w:tcBorders>
            <w:shd w:val="clear" w:color="auto" w:fill="auto"/>
            <w:noWrap/>
          </w:tcPr>
          <w:p w:rsidR="00DF1563" w:rsidRPr="00793129" w:rsidRDefault="00DF1563" w:rsidP="001E0FE4">
            <w:pPr>
              <w:jc w:val="center"/>
              <w:rPr>
                <w:color w:val="000000"/>
                <w:sz w:val="18"/>
                <w:szCs w:val="18"/>
              </w:rPr>
            </w:pPr>
            <w:r w:rsidRPr="00793129">
              <w:rPr>
                <w:color w:val="000000"/>
                <w:sz w:val="18"/>
                <w:szCs w:val="18"/>
              </w:rPr>
              <w:t>11,326</w:t>
            </w:r>
          </w:p>
        </w:tc>
        <w:tc>
          <w:tcPr>
            <w:tcW w:w="853" w:type="dxa"/>
            <w:tcBorders>
              <w:top w:val="single" w:sz="4" w:space="0" w:color="auto"/>
              <w:left w:val="single" w:sz="4" w:space="0" w:color="auto"/>
            </w:tcBorders>
            <w:shd w:val="clear" w:color="auto" w:fill="FFFFFF"/>
            <w:noWrap/>
          </w:tcPr>
          <w:p w:rsidR="00DF1563" w:rsidRPr="00793129" w:rsidRDefault="00DF1563" w:rsidP="001E0FE4">
            <w:pPr>
              <w:jc w:val="center"/>
              <w:rPr>
                <w:color w:val="000000"/>
                <w:sz w:val="18"/>
                <w:szCs w:val="18"/>
              </w:rPr>
            </w:pPr>
            <w:r w:rsidRPr="00793129">
              <w:rPr>
                <w:color w:val="000000"/>
                <w:sz w:val="18"/>
                <w:szCs w:val="18"/>
              </w:rPr>
              <w:t>11,326</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11,326</w:t>
            </w:r>
          </w:p>
        </w:tc>
        <w:tc>
          <w:tcPr>
            <w:tcW w:w="853"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11,326</w:t>
            </w:r>
          </w:p>
        </w:tc>
        <w:tc>
          <w:tcPr>
            <w:tcW w:w="854" w:type="dxa"/>
            <w:tcBorders>
              <w:top w:val="single" w:sz="4" w:space="0" w:color="auto"/>
              <w:left w:val="single" w:sz="4" w:space="0" w:color="auto"/>
            </w:tcBorders>
            <w:shd w:val="clear" w:color="auto" w:fill="FFFFFF"/>
          </w:tcPr>
          <w:p w:rsidR="00DF1563" w:rsidRPr="00793129" w:rsidRDefault="00DF1563" w:rsidP="001E0FE4">
            <w:pPr>
              <w:jc w:val="center"/>
              <w:rPr>
                <w:color w:val="000000"/>
                <w:sz w:val="18"/>
                <w:szCs w:val="18"/>
              </w:rPr>
            </w:pPr>
            <w:r w:rsidRPr="00793129">
              <w:rPr>
                <w:color w:val="000000"/>
                <w:sz w:val="18"/>
                <w:szCs w:val="18"/>
              </w:rPr>
              <w:t>11,326</w:t>
            </w:r>
          </w:p>
        </w:tc>
      </w:tr>
    </w:tbl>
    <w:p w:rsidR="00DF1563" w:rsidRPr="00FD372B" w:rsidRDefault="00DF1563" w:rsidP="00DF1563">
      <w:pPr>
        <w:autoSpaceDE w:val="0"/>
        <w:autoSpaceDN w:val="0"/>
        <w:adjustRightInd w:val="0"/>
        <w:jc w:val="center"/>
        <w:rPr>
          <w:sz w:val="18"/>
          <w:szCs w:val="18"/>
        </w:rPr>
      </w:pPr>
      <w:r w:rsidRPr="00FD372B">
        <w:rPr>
          <w:sz w:val="18"/>
          <w:szCs w:val="18"/>
        </w:rPr>
        <w:lastRenderedPageBreak/>
        <w:t>Приложение № 3</w:t>
      </w:r>
      <w:r>
        <w:rPr>
          <w:sz w:val="18"/>
          <w:szCs w:val="18"/>
        </w:rPr>
        <w:t xml:space="preserve"> </w:t>
      </w:r>
      <w:r w:rsidRPr="00FD372B">
        <w:rPr>
          <w:sz w:val="18"/>
          <w:szCs w:val="18"/>
        </w:rPr>
        <w:t>к постановлению администрации</w:t>
      </w:r>
      <w:r>
        <w:rPr>
          <w:sz w:val="18"/>
          <w:szCs w:val="18"/>
        </w:rPr>
        <w:t xml:space="preserve"> </w:t>
      </w:r>
      <w:r w:rsidRPr="00FD372B">
        <w:rPr>
          <w:sz w:val="18"/>
          <w:szCs w:val="18"/>
        </w:rPr>
        <w:t>Мошковского сельсовета</w:t>
      </w:r>
      <w:r>
        <w:rPr>
          <w:sz w:val="18"/>
          <w:szCs w:val="18"/>
        </w:rPr>
        <w:t xml:space="preserve"> </w:t>
      </w:r>
      <w:r w:rsidRPr="00FD372B">
        <w:rPr>
          <w:sz w:val="18"/>
          <w:szCs w:val="18"/>
        </w:rPr>
        <w:t>от 20.12.2019 № 138</w:t>
      </w:r>
    </w:p>
    <w:p w:rsidR="00DF1563" w:rsidRDefault="00DF1563" w:rsidP="00DF1563">
      <w:pPr>
        <w:autoSpaceDE w:val="0"/>
        <w:autoSpaceDN w:val="0"/>
        <w:adjustRightInd w:val="0"/>
        <w:jc w:val="center"/>
        <w:rPr>
          <w:sz w:val="18"/>
          <w:szCs w:val="18"/>
        </w:rPr>
      </w:pPr>
    </w:p>
    <w:p w:rsidR="00DF1563" w:rsidRPr="00FD372B" w:rsidRDefault="00DF1563" w:rsidP="00DF1563">
      <w:pPr>
        <w:autoSpaceDE w:val="0"/>
        <w:autoSpaceDN w:val="0"/>
        <w:adjustRightInd w:val="0"/>
        <w:jc w:val="center"/>
        <w:rPr>
          <w:sz w:val="18"/>
          <w:szCs w:val="18"/>
        </w:rPr>
      </w:pPr>
      <w:r w:rsidRPr="00FD372B">
        <w:rPr>
          <w:sz w:val="18"/>
          <w:szCs w:val="18"/>
        </w:rPr>
        <w:t>Приложение № 4</w:t>
      </w:r>
      <w:r>
        <w:rPr>
          <w:sz w:val="18"/>
          <w:szCs w:val="18"/>
        </w:rPr>
        <w:t xml:space="preserve"> </w:t>
      </w:r>
      <w:r w:rsidRPr="00FD372B">
        <w:rPr>
          <w:sz w:val="18"/>
          <w:szCs w:val="18"/>
        </w:rPr>
        <w:t>к муниципальной программе</w:t>
      </w:r>
    </w:p>
    <w:p w:rsidR="00DF1563" w:rsidRPr="00FD372B" w:rsidRDefault="00DF1563" w:rsidP="00DF1563">
      <w:pPr>
        <w:autoSpaceDE w:val="0"/>
        <w:autoSpaceDN w:val="0"/>
        <w:adjustRightInd w:val="0"/>
        <w:jc w:val="center"/>
        <w:rPr>
          <w:spacing w:val="20"/>
          <w:sz w:val="18"/>
          <w:szCs w:val="18"/>
        </w:rPr>
      </w:pPr>
      <w:r>
        <w:rPr>
          <w:bCs/>
          <w:sz w:val="18"/>
          <w:szCs w:val="18"/>
        </w:rPr>
        <w:t xml:space="preserve">Мероприятия </w:t>
      </w:r>
      <w:r w:rsidRPr="00FD372B">
        <w:rPr>
          <w:bCs/>
          <w:sz w:val="18"/>
          <w:szCs w:val="18"/>
        </w:rPr>
        <w:t>муниципальной программы</w:t>
      </w:r>
      <w:r w:rsidRPr="00FD372B">
        <w:rPr>
          <w:spacing w:val="-2"/>
          <w:sz w:val="18"/>
          <w:szCs w:val="18"/>
        </w:rPr>
        <w:t xml:space="preserve"> Мошковского сельсовета Бековского района Пензенской области</w:t>
      </w:r>
      <w:r w:rsidRPr="00FD372B">
        <w:rPr>
          <w:spacing w:val="20"/>
          <w:sz w:val="18"/>
          <w:szCs w:val="18"/>
        </w:rPr>
        <w:t xml:space="preserve"> «</w:t>
      </w:r>
      <w:r w:rsidRPr="00FD372B">
        <w:rPr>
          <w:spacing w:val="-2"/>
          <w:sz w:val="18"/>
          <w:szCs w:val="18"/>
        </w:rPr>
        <w:t>Организация муниципального управления в Мошковском сельсовете Бековского района Пензенской области</w:t>
      </w:r>
      <w:r w:rsidRPr="00FD372B">
        <w:rPr>
          <w:spacing w:val="20"/>
          <w:sz w:val="18"/>
          <w:szCs w:val="18"/>
        </w:rPr>
        <w:t>»</w:t>
      </w:r>
    </w:p>
    <w:p w:rsidR="00DF1563" w:rsidRPr="00FD372B" w:rsidRDefault="00DF1563" w:rsidP="00DF1563">
      <w:pPr>
        <w:autoSpaceDE w:val="0"/>
        <w:autoSpaceDN w:val="0"/>
        <w:adjustRightInd w:val="0"/>
        <w:jc w:val="center"/>
        <w:rPr>
          <w:spacing w:val="20"/>
          <w:sz w:val="18"/>
          <w:szCs w:val="18"/>
        </w:rPr>
      </w:pPr>
    </w:p>
    <w:tbl>
      <w:tblPr>
        <w:tblW w:w="10555"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09"/>
        <w:gridCol w:w="130"/>
        <w:gridCol w:w="1573"/>
        <w:gridCol w:w="89"/>
        <w:gridCol w:w="496"/>
        <w:gridCol w:w="1331"/>
        <w:gridCol w:w="851"/>
        <w:gridCol w:w="1013"/>
        <w:gridCol w:w="992"/>
        <w:gridCol w:w="62"/>
        <w:gridCol w:w="657"/>
        <w:gridCol w:w="851"/>
        <w:gridCol w:w="708"/>
        <w:gridCol w:w="1393"/>
      </w:tblGrid>
      <w:tr w:rsidR="00DF1563" w:rsidRPr="00FD372B" w:rsidTr="001E0FE4">
        <w:trPr>
          <w:tblCellSpacing w:w="5" w:type="nil"/>
          <w:jc w:val="center"/>
        </w:trPr>
        <w:tc>
          <w:tcPr>
            <w:tcW w:w="409" w:type="dxa"/>
            <w:vMerge w:val="restart"/>
          </w:tcPr>
          <w:p w:rsidR="00DF1563" w:rsidRPr="00FD372B" w:rsidRDefault="00DF1563" w:rsidP="001E0FE4">
            <w:pPr>
              <w:autoSpaceDE w:val="0"/>
              <w:autoSpaceDN w:val="0"/>
              <w:adjustRightInd w:val="0"/>
              <w:jc w:val="center"/>
              <w:rPr>
                <w:sz w:val="18"/>
                <w:szCs w:val="18"/>
              </w:rPr>
            </w:pPr>
            <w:r w:rsidRPr="00FD372B">
              <w:rPr>
                <w:sz w:val="18"/>
                <w:szCs w:val="18"/>
              </w:rPr>
              <w:t>№ п/п</w:t>
            </w:r>
          </w:p>
        </w:tc>
        <w:tc>
          <w:tcPr>
            <w:tcW w:w="1703" w:type="dxa"/>
            <w:gridSpan w:val="2"/>
            <w:vMerge w:val="restart"/>
          </w:tcPr>
          <w:p w:rsidR="00DF1563" w:rsidRPr="00FD372B" w:rsidRDefault="00DF1563" w:rsidP="001E0FE4">
            <w:pPr>
              <w:autoSpaceDE w:val="0"/>
              <w:autoSpaceDN w:val="0"/>
              <w:adjustRightInd w:val="0"/>
              <w:jc w:val="center"/>
              <w:rPr>
                <w:sz w:val="18"/>
                <w:szCs w:val="18"/>
              </w:rPr>
            </w:pPr>
            <w:r w:rsidRPr="00FD372B">
              <w:rPr>
                <w:sz w:val="18"/>
                <w:szCs w:val="18"/>
              </w:rPr>
              <w:t>Наименование основного мероприятия</w:t>
            </w:r>
          </w:p>
        </w:tc>
        <w:tc>
          <w:tcPr>
            <w:tcW w:w="1916" w:type="dxa"/>
            <w:gridSpan w:val="3"/>
            <w:vMerge w:val="restart"/>
          </w:tcPr>
          <w:p w:rsidR="00DF1563" w:rsidRPr="00FD372B" w:rsidRDefault="00DF1563" w:rsidP="001E0FE4">
            <w:pPr>
              <w:autoSpaceDE w:val="0"/>
              <w:autoSpaceDN w:val="0"/>
              <w:adjustRightInd w:val="0"/>
              <w:jc w:val="center"/>
              <w:rPr>
                <w:sz w:val="18"/>
                <w:szCs w:val="18"/>
              </w:rPr>
            </w:pPr>
            <w:r w:rsidRPr="00FD372B">
              <w:rPr>
                <w:sz w:val="18"/>
                <w:szCs w:val="18"/>
              </w:rPr>
              <w:t>Исполнители</w:t>
            </w:r>
          </w:p>
        </w:tc>
        <w:tc>
          <w:tcPr>
            <w:tcW w:w="851" w:type="dxa"/>
            <w:vMerge w:val="restart"/>
          </w:tcPr>
          <w:p w:rsidR="00DF1563" w:rsidRPr="00FD372B" w:rsidRDefault="00DF1563" w:rsidP="001E0FE4">
            <w:pPr>
              <w:autoSpaceDE w:val="0"/>
              <w:autoSpaceDN w:val="0"/>
              <w:adjustRightInd w:val="0"/>
              <w:jc w:val="center"/>
              <w:rPr>
                <w:sz w:val="18"/>
                <w:szCs w:val="18"/>
              </w:rPr>
            </w:pPr>
            <w:r w:rsidRPr="00FD372B">
              <w:rPr>
                <w:sz w:val="18"/>
                <w:szCs w:val="18"/>
              </w:rPr>
              <w:t>Срок исполнения (год)</w:t>
            </w:r>
          </w:p>
        </w:tc>
        <w:tc>
          <w:tcPr>
            <w:tcW w:w="4283" w:type="dxa"/>
            <w:gridSpan w:val="6"/>
          </w:tcPr>
          <w:p w:rsidR="00DF1563" w:rsidRPr="00FD372B" w:rsidRDefault="00DF1563" w:rsidP="001E0FE4">
            <w:pPr>
              <w:autoSpaceDE w:val="0"/>
              <w:autoSpaceDN w:val="0"/>
              <w:adjustRightInd w:val="0"/>
              <w:jc w:val="center"/>
              <w:rPr>
                <w:sz w:val="18"/>
                <w:szCs w:val="18"/>
              </w:rPr>
            </w:pPr>
            <w:r w:rsidRPr="00FD372B">
              <w:rPr>
                <w:sz w:val="18"/>
                <w:szCs w:val="18"/>
              </w:rPr>
              <w:t>Объем финансирования, тыс. рублей</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Показатели результата мероприятия по годам (ожидаемый непосредственный результат)</w:t>
            </w:r>
          </w:p>
        </w:tc>
      </w:tr>
      <w:tr w:rsidR="00DF1563" w:rsidRPr="00FD372B" w:rsidTr="001E0FE4">
        <w:trPr>
          <w:tblCellSpacing w:w="5" w:type="nil"/>
          <w:jc w:val="center"/>
        </w:trPr>
        <w:tc>
          <w:tcPr>
            <w:tcW w:w="409" w:type="dxa"/>
            <w:vMerge/>
          </w:tcPr>
          <w:p w:rsidR="00DF1563" w:rsidRPr="00FD372B" w:rsidRDefault="00DF1563" w:rsidP="001E0FE4">
            <w:pPr>
              <w:autoSpaceDE w:val="0"/>
              <w:autoSpaceDN w:val="0"/>
              <w:adjustRightInd w:val="0"/>
              <w:jc w:val="center"/>
              <w:rPr>
                <w:sz w:val="18"/>
                <w:szCs w:val="18"/>
              </w:rPr>
            </w:pPr>
          </w:p>
        </w:tc>
        <w:tc>
          <w:tcPr>
            <w:tcW w:w="1703" w:type="dxa"/>
            <w:gridSpan w:val="2"/>
            <w:vMerge/>
          </w:tcPr>
          <w:p w:rsidR="00DF1563" w:rsidRPr="00FD372B" w:rsidRDefault="00DF1563" w:rsidP="001E0FE4">
            <w:pPr>
              <w:autoSpaceDE w:val="0"/>
              <w:autoSpaceDN w:val="0"/>
              <w:adjustRightInd w:val="0"/>
              <w:jc w:val="center"/>
              <w:rPr>
                <w:sz w:val="18"/>
                <w:szCs w:val="18"/>
              </w:rPr>
            </w:pPr>
          </w:p>
        </w:tc>
        <w:tc>
          <w:tcPr>
            <w:tcW w:w="1916" w:type="dxa"/>
            <w:gridSpan w:val="3"/>
            <w:vMerge/>
          </w:tcPr>
          <w:p w:rsidR="00DF1563" w:rsidRPr="00FD372B" w:rsidRDefault="00DF1563" w:rsidP="001E0FE4">
            <w:pPr>
              <w:autoSpaceDE w:val="0"/>
              <w:autoSpaceDN w:val="0"/>
              <w:adjustRightInd w:val="0"/>
              <w:jc w:val="center"/>
              <w:rPr>
                <w:sz w:val="18"/>
                <w:szCs w:val="18"/>
              </w:rPr>
            </w:pPr>
          </w:p>
        </w:tc>
        <w:tc>
          <w:tcPr>
            <w:tcW w:w="851" w:type="dxa"/>
            <w:vMerge/>
          </w:tcPr>
          <w:p w:rsidR="00DF1563" w:rsidRPr="00FD372B" w:rsidRDefault="00DF1563" w:rsidP="001E0FE4">
            <w:pPr>
              <w:autoSpaceDE w:val="0"/>
              <w:autoSpaceDN w:val="0"/>
              <w:adjustRightInd w:val="0"/>
              <w:jc w:val="center"/>
              <w:rPr>
                <w:sz w:val="18"/>
                <w:szCs w:val="18"/>
              </w:rPr>
            </w:pPr>
          </w:p>
        </w:tc>
        <w:tc>
          <w:tcPr>
            <w:tcW w:w="1013" w:type="dxa"/>
          </w:tcPr>
          <w:p w:rsidR="00DF1563" w:rsidRPr="00FD372B" w:rsidRDefault="00DF1563" w:rsidP="001E0FE4">
            <w:pPr>
              <w:autoSpaceDE w:val="0"/>
              <w:autoSpaceDN w:val="0"/>
              <w:adjustRightInd w:val="0"/>
              <w:jc w:val="center"/>
              <w:rPr>
                <w:sz w:val="18"/>
                <w:szCs w:val="18"/>
              </w:rPr>
            </w:pPr>
            <w:r w:rsidRPr="00FD372B">
              <w:rPr>
                <w:sz w:val="18"/>
                <w:szCs w:val="18"/>
              </w:rPr>
              <w:t>всего</w:t>
            </w:r>
          </w:p>
        </w:tc>
        <w:tc>
          <w:tcPr>
            <w:tcW w:w="1054" w:type="dxa"/>
            <w:gridSpan w:val="2"/>
          </w:tcPr>
          <w:p w:rsidR="00DF1563" w:rsidRPr="00FD372B" w:rsidRDefault="00DF1563" w:rsidP="001E0FE4">
            <w:pPr>
              <w:pStyle w:val="ConsPlusCell"/>
              <w:jc w:val="center"/>
              <w:rPr>
                <w:rFonts w:ascii="Times New Roman" w:hAnsi="Times New Roman" w:cs="Times New Roman"/>
                <w:bCs/>
                <w:spacing w:val="-20"/>
                <w:sz w:val="18"/>
                <w:szCs w:val="18"/>
              </w:rPr>
            </w:pPr>
            <w:r w:rsidRPr="00FD372B">
              <w:rPr>
                <w:rFonts w:ascii="Times New Roman" w:hAnsi="Times New Roman" w:cs="Times New Roman"/>
                <w:bCs/>
                <w:spacing w:val="-20"/>
                <w:sz w:val="18"/>
                <w:szCs w:val="18"/>
              </w:rPr>
              <w:t xml:space="preserve">местный бюджет </w:t>
            </w:r>
          </w:p>
        </w:tc>
        <w:tc>
          <w:tcPr>
            <w:tcW w:w="657" w:type="dxa"/>
          </w:tcPr>
          <w:p w:rsidR="00DF1563" w:rsidRPr="00FD372B" w:rsidRDefault="00DF1563" w:rsidP="001E0FE4">
            <w:pPr>
              <w:pStyle w:val="ConsPlusCell"/>
              <w:jc w:val="center"/>
              <w:rPr>
                <w:rFonts w:ascii="Times New Roman" w:hAnsi="Times New Roman" w:cs="Times New Roman"/>
                <w:bCs/>
                <w:spacing w:val="-20"/>
                <w:sz w:val="18"/>
                <w:szCs w:val="18"/>
              </w:rPr>
            </w:pPr>
            <w:r w:rsidRPr="00FD372B">
              <w:rPr>
                <w:rFonts w:ascii="Times New Roman" w:hAnsi="Times New Roman" w:cs="Times New Roman"/>
                <w:bCs/>
                <w:spacing w:val="-20"/>
                <w:sz w:val="18"/>
                <w:szCs w:val="18"/>
              </w:rPr>
              <w:t xml:space="preserve">областной бюджет </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федеральный бюджет</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внебюджетные средства</w:t>
            </w:r>
          </w:p>
        </w:tc>
        <w:tc>
          <w:tcPr>
            <w:tcW w:w="1393" w:type="dxa"/>
          </w:tcPr>
          <w:p w:rsidR="00DF1563" w:rsidRPr="00FD372B" w:rsidRDefault="00DF1563" w:rsidP="001E0FE4">
            <w:pPr>
              <w:autoSpaceDE w:val="0"/>
              <w:autoSpaceDN w:val="0"/>
              <w:adjustRightInd w:val="0"/>
              <w:jc w:val="center"/>
              <w:rPr>
                <w:sz w:val="18"/>
                <w:szCs w:val="18"/>
              </w:rPr>
            </w:pPr>
          </w:p>
        </w:tc>
      </w:tr>
      <w:tr w:rsidR="00DF1563" w:rsidRPr="00FD372B" w:rsidTr="001E0FE4">
        <w:trPr>
          <w:tblCellSpacing w:w="5" w:type="nil"/>
          <w:jc w:val="center"/>
        </w:trPr>
        <w:tc>
          <w:tcPr>
            <w:tcW w:w="409" w:type="dxa"/>
          </w:tcPr>
          <w:p w:rsidR="00DF1563" w:rsidRPr="00FD372B" w:rsidRDefault="00DF1563" w:rsidP="001E0FE4">
            <w:pPr>
              <w:autoSpaceDE w:val="0"/>
              <w:autoSpaceDN w:val="0"/>
              <w:adjustRightInd w:val="0"/>
              <w:jc w:val="center"/>
              <w:rPr>
                <w:sz w:val="18"/>
                <w:szCs w:val="18"/>
              </w:rPr>
            </w:pPr>
            <w:r w:rsidRPr="00FD372B">
              <w:rPr>
                <w:sz w:val="18"/>
                <w:szCs w:val="18"/>
              </w:rPr>
              <w:t>1</w:t>
            </w:r>
          </w:p>
        </w:tc>
        <w:tc>
          <w:tcPr>
            <w:tcW w:w="1703" w:type="dxa"/>
            <w:gridSpan w:val="2"/>
          </w:tcPr>
          <w:p w:rsidR="00DF1563" w:rsidRPr="00FD372B" w:rsidRDefault="00DF1563" w:rsidP="001E0FE4">
            <w:pPr>
              <w:autoSpaceDE w:val="0"/>
              <w:autoSpaceDN w:val="0"/>
              <w:adjustRightInd w:val="0"/>
              <w:jc w:val="center"/>
              <w:rPr>
                <w:sz w:val="18"/>
                <w:szCs w:val="18"/>
              </w:rPr>
            </w:pPr>
            <w:r w:rsidRPr="00FD372B">
              <w:rPr>
                <w:sz w:val="18"/>
                <w:szCs w:val="18"/>
              </w:rPr>
              <w:t>2</w:t>
            </w:r>
          </w:p>
        </w:tc>
        <w:tc>
          <w:tcPr>
            <w:tcW w:w="1916" w:type="dxa"/>
            <w:gridSpan w:val="3"/>
          </w:tcPr>
          <w:p w:rsidR="00DF1563" w:rsidRPr="00FD372B" w:rsidRDefault="00DF1563" w:rsidP="001E0FE4">
            <w:pPr>
              <w:autoSpaceDE w:val="0"/>
              <w:autoSpaceDN w:val="0"/>
              <w:adjustRightInd w:val="0"/>
              <w:jc w:val="center"/>
              <w:rPr>
                <w:sz w:val="18"/>
                <w:szCs w:val="18"/>
              </w:rPr>
            </w:pPr>
            <w:r w:rsidRPr="00FD372B">
              <w:rPr>
                <w:sz w:val="18"/>
                <w:szCs w:val="18"/>
              </w:rPr>
              <w:t>3</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4</w:t>
            </w:r>
          </w:p>
        </w:tc>
        <w:tc>
          <w:tcPr>
            <w:tcW w:w="1013" w:type="dxa"/>
          </w:tcPr>
          <w:p w:rsidR="00DF1563" w:rsidRPr="00FD372B" w:rsidRDefault="00DF1563" w:rsidP="001E0FE4">
            <w:pPr>
              <w:autoSpaceDE w:val="0"/>
              <w:autoSpaceDN w:val="0"/>
              <w:adjustRightInd w:val="0"/>
              <w:jc w:val="center"/>
              <w:rPr>
                <w:sz w:val="18"/>
                <w:szCs w:val="18"/>
              </w:rPr>
            </w:pPr>
            <w:r w:rsidRPr="00FD372B">
              <w:rPr>
                <w:sz w:val="18"/>
                <w:szCs w:val="18"/>
              </w:rPr>
              <w:t>5</w:t>
            </w:r>
          </w:p>
        </w:tc>
        <w:tc>
          <w:tcPr>
            <w:tcW w:w="1054" w:type="dxa"/>
            <w:gridSpan w:val="2"/>
          </w:tcPr>
          <w:p w:rsidR="00DF1563" w:rsidRPr="00FD372B" w:rsidRDefault="00DF1563" w:rsidP="001E0FE4">
            <w:pPr>
              <w:autoSpaceDE w:val="0"/>
              <w:autoSpaceDN w:val="0"/>
              <w:adjustRightInd w:val="0"/>
              <w:jc w:val="center"/>
              <w:rPr>
                <w:sz w:val="18"/>
                <w:szCs w:val="18"/>
              </w:rPr>
            </w:pPr>
            <w:r w:rsidRPr="00FD372B">
              <w:rPr>
                <w:sz w:val="18"/>
                <w:szCs w:val="18"/>
              </w:rPr>
              <w:t>6</w:t>
            </w:r>
          </w:p>
        </w:tc>
        <w:tc>
          <w:tcPr>
            <w:tcW w:w="657" w:type="dxa"/>
          </w:tcPr>
          <w:p w:rsidR="00DF1563" w:rsidRPr="00FD372B" w:rsidRDefault="00DF1563" w:rsidP="001E0FE4">
            <w:pPr>
              <w:autoSpaceDE w:val="0"/>
              <w:autoSpaceDN w:val="0"/>
              <w:adjustRightInd w:val="0"/>
              <w:jc w:val="center"/>
              <w:rPr>
                <w:sz w:val="18"/>
                <w:szCs w:val="18"/>
              </w:rPr>
            </w:pPr>
            <w:r w:rsidRPr="00FD372B">
              <w:rPr>
                <w:sz w:val="18"/>
                <w:szCs w:val="18"/>
              </w:rPr>
              <w:t>7</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8</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9</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w:t>
            </w:r>
          </w:p>
        </w:tc>
      </w:tr>
      <w:tr w:rsidR="00DF1563" w:rsidRPr="00FD372B" w:rsidTr="001E0FE4">
        <w:trPr>
          <w:tblCellSpacing w:w="5" w:type="nil"/>
          <w:jc w:val="center"/>
        </w:trPr>
        <w:tc>
          <w:tcPr>
            <w:tcW w:w="10555" w:type="dxa"/>
            <w:gridSpan w:val="14"/>
          </w:tcPr>
          <w:p w:rsidR="00DF1563" w:rsidRPr="00FD372B" w:rsidRDefault="00DF1563" w:rsidP="001E0FE4">
            <w:pPr>
              <w:pStyle w:val="ConsPlusCell"/>
              <w:jc w:val="center"/>
              <w:rPr>
                <w:rFonts w:ascii="Times New Roman" w:hAnsi="Times New Roman" w:cs="Times New Roman"/>
                <w:bCs/>
                <w:iCs/>
                <w:sz w:val="18"/>
                <w:szCs w:val="18"/>
              </w:rPr>
            </w:pPr>
            <w:r w:rsidRPr="00FD372B">
              <w:rPr>
                <w:rFonts w:ascii="Times New Roman" w:hAnsi="Times New Roman" w:cs="Times New Roman"/>
                <w:bCs/>
                <w:iCs/>
                <w:sz w:val="18"/>
                <w:szCs w:val="18"/>
              </w:rPr>
              <w:t xml:space="preserve">Подпрограмма 1 </w:t>
            </w:r>
            <w:r w:rsidRPr="00FD372B">
              <w:rPr>
                <w:rFonts w:ascii="Times New Roman" w:hAnsi="Times New Roman" w:cs="Times New Roman"/>
                <w:sz w:val="18"/>
                <w:szCs w:val="18"/>
              </w:rPr>
              <w:t>«Обеспечение деятельности администрации Мошковского сельсовета Бековского района Пензенской области»</w:t>
            </w:r>
          </w:p>
        </w:tc>
      </w:tr>
      <w:tr w:rsidR="00DF1563" w:rsidRPr="00FD372B" w:rsidTr="001E0FE4">
        <w:trPr>
          <w:tblCellSpacing w:w="5" w:type="nil"/>
          <w:jc w:val="center"/>
        </w:trPr>
        <w:tc>
          <w:tcPr>
            <w:tcW w:w="10555" w:type="dxa"/>
            <w:gridSpan w:val="14"/>
          </w:tcPr>
          <w:p w:rsidR="00DF1563" w:rsidRPr="00FD372B" w:rsidRDefault="00DF1563" w:rsidP="001E0FE4">
            <w:pPr>
              <w:pStyle w:val="ConsPlusCell"/>
              <w:jc w:val="both"/>
              <w:rPr>
                <w:rFonts w:ascii="Times New Roman" w:hAnsi="Times New Roman" w:cs="Times New Roman"/>
                <w:sz w:val="18"/>
                <w:szCs w:val="18"/>
              </w:rPr>
            </w:pPr>
            <w:r w:rsidRPr="00FD372B">
              <w:rPr>
                <w:rFonts w:ascii="Times New Roman" w:hAnsi="Times New Roman" w:cs="Times New Roman"/>
                <w:bCs/>
                <w:iCs/>
                <w:sz w:val="18"/>
                <w:szCs w:val="18"/>
              </w:rPr>
              <w:t>Цель подпрограммы</w:t>
            </w:r>
            <w:r w:rsidRPr="00FD372B">
              <w:rPr>
                <w:rFonts w:ascii="Times New Roman" w:hAnsi="Times New Roman" w:cs="Times New Roman"/>
                <w:sz w:val="18"/>
                <w:szCs w:val="18"/>
              </w:rPr>
              <w:t>: Обеспечение деятельности администрации Мошковского сельсовета Бековского района Пензенской области по выполнению муниципальных функций</w:t>
            </w:r>
          </w:p>
        </w:tc>
      </w:tr>
      <w:tr w:rsidR="00DF1563" w:rsidRPr="00FD372B" w:rsidTr="001E0FE4">
        <w:trPr>
          <w:tblCellSpacing w:w="5" w:type="nil"/>
          <w:jc w:val="center"/>
        </w:trPr>
        <w:tc>
          <w:tcPr>
            <w:tcW w:w="10555" w:type="dxa"/>
            <w:gridSpan w:val="14"/>
          </w:tcPr>
          <w:p w:rsidR="00DF1563" w:rsidRPr="00FD372B" w:rsidRDefault="00DF1563" w:rsidP="001E0FE4">
            <w:pPr>
              <w:jc w:val="both"/>
              <w:rPr>
                <w:i/>
                <w:sz w:val="18"/>
                <w:szCs w:val="18"/>
              </w:rPr>
            </w:pPr>
            <w:r w:rsidRPr="00FD372B">
              <w:rPr>
                <w:sz w:val="18"/>
                <w:szCs w:val="18"/>
              </w:rPr>
              <w:t>Задачи подпрограммы</w:t>
            </w:r>
            <w:r w:rsidRPr="00FD372B">
              <w:rPr>
                <w:i/>
                <w:sz w:val="18"/>
                <w:szCs w:val="18"/>
              </w:rPr>
              <w:t xml:space="preserve">: </w:t>
            </w:r>
          </w:p>
          <w:p w:rsidR="00DF1563" w:rsidRPr="00FD372B" w:rsidRDefault="00DF1563" w:rsidP="001E0FE4">
            <w:pPr>
              <w:jc w:val="both"/>
              <w:rPr>
                <w:sz w:val="18"/>
                <w:szCs w:val="18"/>
              </w:rPr>
            </w:pPr>
            <w:r w:rsidRPr="00FD372B">
              <w:rPr>
                <w:sz w:val="18"/>
                <w:szCs w:val="18"/>
              </w:rPr>
              <w:t xml:space="preserve">- повышение уровня бюджетного </w:t>
            </w:r>
            <w:proofErr w:type="spellStart"/>
            <w:r w:rsidRPr="00FD372B">
              <w:rPr>
                <w:sz w:val="18"/>
                <w:szCs w:val="18"/>
              </w:rPr>
              <w:t>самообеспечения</w:t>
            </w:r>
            <w:proofErr w:type="spellEnd"/>
            <w:r w:rsidRPr="00FD372B">
              <w:rPr>
                <w:sz w:val="18"/>
                <w:szCs w:val="18"/>
              </w:rPr>
              <w:t>;</w:t>
            </w:r>
          </w:p>
          <w:p w:rsidR="00DF1563" w:rsidRPr="00FD372B" w:rsidRDefault="00DF1563" w:rsidP="001E0FE4">
            <w:pPr>
              <w:jc w:val="both"/>
              <w:rPr>
                <w:sz w:val="18"/>
                <w:szCs w:val="18"/>
              </w:rPr>
            </w:pPr>
            <w:r w:rsidRPr="00FD372B">
              <w:rPr>
                <w:sz w:val="18"/>
                <w:szCs w:val="18"/>
              </w:rPr>
              <w:t>- эффективное использование муниципального имущества;</w:t>
            </w:r>
          </w:p>
          <w:p w:rsidR="00DF1563" w:rsidRPr="00FD372B" w:rsidRDefault="00DF1563" w:rsidP="001E0FE4">
            <w:pPr>
              <w:jc w:val="both"/>
              <w:rPr>
                <w:sz w:val="18"/>
                <w:szCs w:val="18"/>
              </w:rPr>
            </w:pPr>
            <w:r w:rsidRPr="00FD372B">
              <w:rPr>
                <w:sz w:val="18"/>
                <w:szCs w:val="18"/>
              </w:rPr>
              <w:t>- эффективное функционирование системы исполнения бюджета по расходам;</w:t>
            </w:r>
          </w:p>
          <w:p w:rsidR="00DF1563" w:rsidRPr="00FD372B" w:rsidRDefault="00DF1563" w:rsidP="001E0FE4">
            <w:pPr>
              <w:jc w:val="both"/>
              <w:rPr>
                <w:sz w:val="18"/>
                <w:szCs w:val="18"/>
              </w:rPr>
            </w:pPr>
            <w:r w:rsidRPr="00FD372B">
              <w:rPr>
                <w:sz w:val="18"/>
                <w:szCs w:val="18"/>
              </w:rPr>
              <w:t>- формирование и организация исполнения бюджета Мошковского сельсовета Бековского района Пензенской области;</w:t>
            </w:r>
          </w:p>
          <w:p w:rsidR="00DF1563" w:rsidRPr="00FD372B" w:rsidRDefault="00DF1563" w:rsidP="001E0FE4">
            <w:pPr>
              <w:jc w:val="both"/>
              <w:rPr>
                <w:sz w:val="18"/>
                <w:szCs w:val="18"/>
              </w:rPr>
            </w:pPr>
            <w:r w:rsidRPr="00FD372B">
              <w:rPr>
                <w:sz w:val="18"/>
                <w:szCs w:val="18"/>
              </w:rPr>
              <w:t>- совершенствование форм и методов планирования доходной части бюджета Мошковского сельсовета Бековского района Пензенской области;</w:t>
            </w:r>
          </w:p>
          <w:p w:rsidR="00DF1563" w:rsidRPr="00FD372B" w:rsidRDefault="00DF1563" w:rsidP="001E0FE4">
            <w:pPr>
              <w:pStyle w:val="3f"/>
              <w:autoSpaceDE w:val="0"/>
              <w:autoSpaceDN w:val="0"/>
              <w:adjustRightInd w:val="0"/>
              <w:ind w:left="0"/>
              <w:jc w:val="both"/>
              <w:rPr>
                <w:sz w:val="18"/>
                <w:szCs w:val="18"/>
              </w:rPr>
            </w:pPr>
            <w:r w:rsidRPr="00FD372B">
              <w:rPr>
                <w:sz w:val="18"/>
                <w:szCs w:val="18"/>
              </w:rPr>
              <w:t>- повышение профессиональной компетенции муниципальных служащих Мошковского сельсовета Бековского района Пензенской области.</w:t>
            </w:r>
          </w:p>
        </w:tc>
      </w:tr>
      <w:tr w:rsidR="00DF1563" w:rsidRPr="00FD372B" w:rsidTr="001E0FE4">
        <w:trPr>
          <w:trHeight w:val="280"/>
          <w:tblCellSpacing w:w="5" w:type="nil"/>
          <w:jc w:val="center"/>
        </w:trPr>
        <w:tc>
          <w:tcPr>
            <w:tcW w:w="409" w:type="dxa"/>
            <w:vMerge w:val="restart"/>
          </w:tcPr>
          <w:p w:rsidR="00DF1563" w:rsidRPr="00FD372B" w:rsidRDefault="00DF1563" w:rsidP="001E0FE4">
            <w:pPr>
              <w:autoSpaceDE w:val="0"/>
              <w:autoSpaceDN w:val="0"/>
              <w:adjustRightInd w:val="0"/>
              <w:jc w:val="center"/>
              <w:rPr>
                <w:sz w:val="18"/>
                <w:szCs w:val="18"/>
              </w:rPr>
            </w:pPr>
            <w:r w:rsidRPr="00FD372B">
              <w:rPr>
                <w:sz w:val="18"/>
                <w:szCs w:val="18"/>
              </w:rPr>
              <w:t>1.</w:t>
            </w:r>
          </w:p>
        </w:tc>
        <w:tc>
          <w:tcPr>
            <w:tcW w:w="1703" w:type="dxa"/>
            <w:gridSpan w:val="2"/>
            <w:vMerge w:val="restart"/>
          </w:tcPr>
          <w:p w:rsidR="00DF1563" w:rsidRPr="00FD372B" w:rsidRDefault="00DF1563" w:rsidP="001E0FE4">
            <w:pPr>
              <w:autoSpaceDE w:val="0"/>
              <w:autoSpaceDN w:val="0"/>
              <w:adjustRightInd w:val="0"/>
              <w:rPr>
                <w:sz w:val="18"/>
                <w:szCs w:val="18"/>
              </w:rPr>
            </w:pPr>
            <w:r w:rsidRPr="00FD372B">
              <w:rPr>
                <w:sz w:val="18"/>
                <w:szCs w:val="18"/>
              </w:rPr>
              <w:t xml:space="preserve"> Расходы на содержание органов местного самоуправления</w:t>
            </w:r>
          </w:p>
        </w:tc>
        <w:tc>
          <w:tcPr>
            <w:tcW w:w="1916" w:type="dxa"/>
            <w:gridSpan w:val="3"/>
            <w:vMerge w:val="restart"/>
          </w:tcPr>
          <w:p w:rsidR="00DF1563" w:rsidRPr="00FD372B" w:rsidRDefault="00DF1563" w:rsidP="001E0FE4">
            <w:pPr>
              <w:autoSpaceDE w:val="0"/>
              <w:autoSpaceDN w:val="0"/>
              <w:adjustRightInd w:val="0"/>
              <w:rPr>
                <w:sz w:val="18"/>
                <w:szCs w:val="18"/>
              </w:rPr>
            </w:pPr>
            <w:r w:rsidRPr="00FD372B">
              <w:rPr>
                <w:sz w:val="18"/>
                <w:szCs w:val="18"/>
              </w:rPr>
              <w:t>Администрация Мошковского сельсовета Бековского района Пензенской области</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2019</w:t>
            </w:r>
          </w:p>
        </w:tc>
        <w:tc>
          <w:tcPr>
            <w:tcW w:w="1013" w:type="dxa"/>
            <w:tcBorders>
              <w:top w:val="single" w:sz="4" w:space="0" w:color="auto"/>
              <w:bottom w:val="single" w:sz="4" w:space="0" w:color="auto"/>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1658,630</w:t>
            </w:r>
          </w:p>
        </w:tc>
        <w:tc>
          <w:tcPr>
            <w:tcW w:w="992" w:type="dxa"/>
            <w:tcBorders>
              <w:top w:val="single" w:sz="4" w:space="0" w:color="auto"/>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1658,630</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rHeight w:val="255"/>
          <w:tblCellSpacing w:w="5" w:type="nil"/>
          <w:jc w:val="center"/>
        </w:trPr>
        <w:tc>
          <w:tcPr>
            <w:tcW w:w="409" w:type="dxa"/>
            <w:vMerge/>
          </w:tcPr>
          <w:p w:rsidR="00DF1563" w:rsidRPr="00FD372B" w:rsidRDefault="00DF1563" w:rsidP="001E0FE4">
            <w:pPr>
              <w:autoSpaceDE w:val="0"/>
              <w:autoSpaceDN w:val="0"/>
              <w:adjustRightInd w:val="0"/>
              <w:jc w:val="center"/>
              <w:rPr>
                <w:sz w:val="18"/>
                <w:szCs w:val="18"/>
              </w:rPr>
            </w:pPr>
          </w:p>
        </w:tc>
        <w:tc>
          <w:tcPr>
            <w:tcW w:w="1703" w:type="dxa"/>
            <w:gridSpan w:val="2"/>
            <w:vMerge/>
          </w:tcPr>
          <w:p w:rsidR="00DF1563" w:rsidRPr="00FD372B" w:rsidRDefault="00DF1563" w:rsidP="001E0FE4">
            <w:pPr>
              <w:autoSpaceDE w:val="0"/>
              <w:autoSpaceDN w:val="0"/>
              <w:adjustRightInd w:val="0"/>
              <w:rPr>
                <w:sz w:val="18"/>
                <w:szCs w:val="18"/>
              </w:rPr>
            </w:pPr>
          </w:p>
        </w:tc>
        <w:tc>
          <w:tcPr>
            <w:tcW w:w="1916" w:type="dxa"/>
            <w:gridSpan w:val="3"/>
            <w:vMerge/>
          </w:tcPr>
          <w:p w:rsidR="00DF1563" w:rsidRPr="00FD372B" w:rsidRDefault="00DF1563" w:rsidP="001E0FE4">
            <w:pPr>
              <w:autoSpaceDE w:val="0"/>
              <w:autoSpaceDN w:val="0"/>
              <w:adjustRightInd w:val="0"/>
              <w:jc w:val="center"/>
              <w:rPr>
                <w:sz w:val="18"/>
                <w:szCs w:val="18"/>
              </w:rPr>
            </w:pP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2020</w:t>
            </w:r>
          </w:p>
        </w:tc>
        <w:tc>
          <w:tcPr>
            <w:tcW w:w="1013" w:type="dxa"/>
            <w:tcBorders>
              <w:top w:val="single" w:sz="4" w:space="0" w:color="auto"/>
              <w:bottom w:val="nil"/>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1038,852</w:t>
            </w:r>
          </w:p>
        </w:tc>
        <w:tc>
          <w:tcPr>
            <w:tcW w:w="992" w:type="dxa"/>
            <w:tcBorders>
              <w:top w:val="single" w:sz="4" w:space="0" w:color="auto"/>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1038,852</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rHeight w:val="232"/>
          <w:tblCellSpacing w:w="5" w:type="nil"/>
          <w:jc w:val="center"/>
        </w:trPr>
        <w:tc>
          <w:tcPr>
            <w:tcW w:w="409" w:type="dxa"/>
            <w:vMerge/>
          </w:tcPr>
          <w:p w:rsidR="00DF1563" w:rsidRPr="00FD372B" w:rsidRDefault="00DF1563" w:rsidP="001E0FE4">
            <w:pPr>
              <w:autoSpaceDE w:val="0"/>
              <w:autoSpaceDN w:val="0"/>
              <w:adjustRightInd w:val="0"/>
              <w:jc w:val="center"/>
              <w:rPr>
                <w:sz w:val="18"/>
                <w:szCs w:val="18"/>
              </w:rPr>
            </w:pPr>
          </w:p>
        </w:tc>
        <w:tc>
          <w:tcPr>
            <w:tcW w:w="1703" w:type="dxa"/>
            <w:gridSpan w:val="2"/>
            <w:vMerge/>
          </w:tcPr>
          <w:p w:rsidR="00DF1563" w:rsidRPr="00FD372B" w:rsidRDefault="00DF1563" w:rsidP="001E0FE4">
            <w:pPr>
              <w:autoSpaceDE w:val="0"/>
              <w:autoSpaceDN w:val="0"/>
              <w:adjustRightInd w:val="0"/>
              <w:rPr>
                <w:sz w:val="18"/>
                <w:szCs w:val="18"/>
              </w:rPr>
            </w:pPr>
          </w:p>
        </w:tc>
        <w:tc>
          <w:tcPr>
            <w:tcW w:w="1916" w:type="dxa"/>
            <w:gridSpan w:val="3"/>
            <w:vMerge/>
          </w:tcPr>
          <w:p w:rsidR="00DF1563" w:rsidRPr="00FD372B" w:rsidRDefault="00DF1563" w:rsidP="001E0FE4">
            <w:pPr>
              <w:autoSpaceDE w:val="0"/>
              <w:autoSpaceDN w:val="0"/>
              <w:adjustRightInd w:val="0"/>
              <w:jc w:val="center"/>
              <w:rPr>
                <w:sz w:val="18"/>
                <w:szCs w:val="18"/>
              </w:rPr>
            </w:pP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2021</w:t>
            </w:r>
          </w:p>
        </w:tc>
        <w:tc>
          <w:tcPr>
            <w:tcW w:w="1013" w:type="dxa"/>
            <w:tcBorders>
              <w:top w:val="single" w:sz="4" w:space="0" w:color="auto"/>
              <w:bottom w:val="nil"/>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1271,902</w:t>
            </w:r>
          </w:p>
        </w:tc>
        <w:tc>
          <w:tcPr>
            <w:tcW w:w="992" w:type="dxa"/>
            <w:tcBorders>
              <w:top w:val="single" w:sz="4" w:space="0" w:color="auto"/>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1271,902</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rHeight w:val="252"/>
          <w:tblCellSpacing w:w="5" w:type="nil"/>
          <w:jc w:val="center"/>
        </w:trPr>
        <w:tc>
          <w:tcPr>
            <w:tcW w:w="409" w:type="dxa"/>
            <w:vMerge/>
          </w:tcPr>
          <w:p w:rsidR="00DF1563" w:rsidRPr="00FD372B" w:rsidRDefault="00DF1563" w:rsidP="001E0FE4">
            <w:pPr>
              <w:autoSpaceDE w:val="0"/>
              <w:autoSpaceDN w:val="0"/>
              <w:adjustRightInd w:val="0"/>
              <w:jc w:val="center"/>
              <w:rPr>
                <w:sz w:val="18"/>
                <w:szCs w:val="18"/>
              </w:rPr>
            </w:pPr>
          </w:p>
        </w:tc>
        <w:tc>
          <w:tcPr>
            <w:tcW w:w="1703" w:type="dxa"/>
            <w:gridSpan w:val="2"/>
            <w:vMerge/>
          </w:tcPr>
          <w:p w:rsidR="00DF1563" w:rsidRPr="00FD372B" w:rsidRDefault="00DF1563" w:rsidP="001E0FE4">
            <w:pPr>
              <w:autoSpaceDE w:val="0"/>
              <w:autoSpaceDN w:val="0"/>
              <w:adjustRightInd w:val="0"/>
              <w:rPr>
                <w:sz w:val="18"/>
                <w:szCs w:val="18"/>
              </w:rPr>
            </w:pPr>
          </w:p>
        </w:tc>
        <w:tc>
          <w:tcPr>
            <w:tcW w:w="1916" w:type="dxa"/>
            <w:gridSpan w:val="3"/>
            <w:vMerge/>
          </w:tcPr>
          <w:p w:rsidR="00DF1563" w:rsidRPr="00FD372B" w:rsidRDefault="00DF1563" w:rsidP="001E0FE4">
            <w:pPr>
              <w:autoSpaceDE w:val="0"/>
              <w:autoSpaceDN w:val="0"/>
              <w:adjustRightInd w:val="0"/>
              <w:jc w:val="center"/>
              <w:rPr>
                <w:sz w:val="18"/>
                <w:szCs w:val="18"/>
              </w:rPr>
            </w:pP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2022</w:t>
            </w:r>
          </w:p>
        </w:tc>
        <w:tc>
          <w:tcPr>
            <w:tcW w:w="1013" w:type="dxa"/>
            <w:tcBorders>
              <w:top w:val="single" w:sz="4" w:space="0" w:color="auto"/>
              <w:bottom w:val="nil"/>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1271,382</w:t>
            </w:r>
          </w:p>
        </w:tc>
        <w:tc>
          <w:tcPr>
            <w:tcW w:w="992" w:type="dxa"/>
            <w:tcBorders>
              <w:top w:val="single" w:sz="4" w:space="0" w:color="auto"/>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1271,382</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rHeight w:val="203"/>
          <w:tblCellSpacing w:w="5" w:type="nil"/>
          <w:jc w:val="center"/>
        </w:trPr>
        <w:tc>
          <w:tcPr>
            <w:tcW w:w="409" w:type="dxa"/>
            <w:vMerge/>
          </w:tcPr>
          <w:p w:rsidR="00DF1563" w:rsidRPr="00FD372B" w:rsidRDefault="00DF1563" w:rsidP="001E0FE4">
            <w:pPr>
              <w:autoSpaceDE w:val="0"/>
              <w:autoSpaceDN w:val="0"/>
              <w:adjustRightInd w:val="0"/>
              <w:jc w:val="center"/>
              <w:rPr>
                <w:sz w:val="18"/>
                <w:szCs w:val="18"/>
              </w:rPr>
            </w:pPr>
          </w:p>
        </w:tc>
        <w:tc>
          <w:tcPr>
            <w:tcW w:w="1703" w:type="dxa"/>
            <w:gridSpan w:val="2"/>
            <w:vMerge/>
          </w:tcPr>
          <w:p w:rsidR="00DF1563" w:rsidRPr="00FD372B" w:rsidRDefault="00DF1563" w:rsidP="001E0FE4">
            <w:pPr>
              <w:autoSpaceDE w:val="0"/>
              <w:autoSpaceDN w:val="0"/>
              <w:adjustRightInd w:val="0"/>
              <w:jc w:val="center"/>
              <w:rPr>
                <w:sz w:val="18"/>
                <w:szCs w:val="18"/>
              </w:rPr>
            </w:pPr>
          </w:p>
        </w:tc>
        <w:tc>
          <w:tcPr>
            <w:tcW w:w="1916" w:type="dxa"/>
            <w:gridSpan w:val="3"/>
            <w:vMerge/>
          </w:tcPr>
          <w:p w:rsidR="00DF1563" w:rsidRPr="00FD372B" w:rsidRDefault="00DF1563" w:rsidP="001E0FE4">
            <w:pPr>
              <w:autoSpaceDE w:val="0"/>
              <w:autoSpaceDN w:val="0"/>
              <w:adjustRightInd w:val="0"/>
              <w:jc w:val="center"/>
              <w:rPr>
                <w:sz w:val="18"/>
                <w:szCs w:val="18"/>
              </w:rPr>
            </w:pP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2023</w:t>
            </w:r>
          </w:p>
        </w:tc>
        <w:tc>
          <w:tcPr>
            <w:tcW w:w="1013" w:type="dxa"/>
            <w:tcBorders>
              <w:top w:val="single" w:sz="4" w:space="0" w:color="auto"/>
              <w:bottom w:val="nil"/>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1271,382</w:t>
            </w:r>
          </w:p>
        </w:tc>
        <w:tc>
          <w:tcPr>
            <w:tcW w:w="992" w:type="dxa"/>
            <w:tcBorders>
              <w:top w:val="single" w:sz="4" w:space="0" w:color="auto"/>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1271,382</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rHeight w:val="174"/>
          <w:tblCellSpacing w:w="5" w:type="nil"/>
          <w:jc w:val="center"/>
        </w:trPr>
        <w:tc>
          <w:tcPr>
            <w:tcW w:w="409" w:type="dxa"/>
            <w:vMerge/>
          </w:tcPr>
          <w:p w:rsidR="00DF1563" w:rsidRPr="00FD372B" w:rsidRDefault="00DF1563" w:rsidP="001E0FE4">
            <w:pPr>
              <w:autoSpaceDE w:val="0"/>
              <w:autoSpaceDN w:val="0"/>
              <w:adjustRightInd w:val="0"/>
              <w:jc w:val="center"/>
              <w:rPr>
                <w:sz w:val="18"/>
                <w:szCs w:val="18"/>
              </w:rPr>
            </w:pPr>
          </w:p>
        </w:tc>
        <w:tc>
          <w:tcPr>
            <w:tcW w:w="1703" w:type="dxa"/>
            <w:gridSpan w:val="2"/>
            <w:vMerge/>
          </w:tcPr>
          <w:p w:rsidR="00DF1563" w:rsidRPr="00FD372B" w:rsidRDefault="00DF1563" w:rsidP="001E0FE4">
            <w:pPr>
              <w:autoSpaceDE w:val="0"/>
              <w:autoSpaceDN w:val="0"/>
              <w:adjustRightInd w:val="0"/>
              <w:jc w:val="center"/>
              <w:rPr>
                <w:sz w:val="18"/>
                <w:szCs w:val="18"/>
              </w:rPr>
            </w:pPr>
          </w:p>
        </w:tc>
        <w:tc>
          <w:tcPr>
            <w:tcW w:w="1916" w:type="dxa"/>
            <w:gridSpan w:val="3"/>
            <w:vMerge/>
          </w:tcPr>
          <w:p w:rsidR="00DF1563" w:rsidRPr="00FD372B" w:rsidRDefault="00DF1563" w:rsidP="001E0FE4">
            <w:pPr>
              <w:autoSpaceDE w:val="0"/>
              <w:autoSpaceDN w:val="0"/>
              <w:adjustRightInd w:val="0"/>
              <w:jc w:val="center"/>
              <w:rPr>
                <w:sz w:val="18"/>
                <w:szCs w:val="18"/>
              </w:rPr>
            </w:pP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2024</w:t>
            </w:r>
          </w:p>
        </w:tc>
        <w:tc>
          <w:tcPr>
            <w:tcW w:w="1013" w:type="dxa"/>
            <w:tcBorders>
              <w:top w:val="single" w:sz="4" w:space="0" w:color="auto"/>
              <w:bottom w:val="single" w:sz="4" w:space="0" w:color="auto"/>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1271,382</w:t>
            </w:r>
          </w:p>
        </w:tc>
        <w:tc>
          <w:tcPr>
            <w:tcW w:w="992" w:type="dxa"/>
            <w:tcBorders>
              <w:top w:val="single" w:sz="4" w:space="0" w:color="auto"/>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1271,382</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rHeight w:val="247"/>
          <w:tblCellSpacing w:w="5" w:type="nil"/>
          <w:jc w:val="center"/>
        </w:trPr>
        <w:tc>
          <w:tcPr>
            <w:tcW w:w="409" w:type="dxa"/>
            <w:vMerge/>
          </w:tcPr>
          <w:p w:rsidR="00DF1563" w:rsidRPr="00FD372B" w:rsidRDefault="00DF1563" w:rsidP="001E0FE4">
            <w:pPr>
              <w:autoSpaceDE w:val="0"/>
              <w:autoSpaceDN w:val="0"/>
              <w:adjustRightInd w:val="0"/>
              <w:jc w:val="center"/>
              <w:rPr>
                <w:sz w:val="18"/>
                <w:szCs w:val="18"/>
              </w:rPr>
            </w:pPr>
          </w:p>
        </w:tc>
        <w:tc>
          <w:tcPr>
            <w:tcW w:w="1703" w:type="dxa"/>
            <w:gridSpan w:val="2"/>
            <w:vMerge/>
          </w:tcPr>
          <w:p w:rsidR="00DF1563" w:rsidRPr="00FD372B" w:rsidRDefault="00DF1563" w:rsidP="001E0FE4">
            <w:pPr>
              <w:autoSpaceDE w:val="0"/>
              <w:autoSpaceDN w:val="0"/>
              <w:adjustRightInd w:val="0"/>
              <w:jc w:val="center"/>
              <w:rPr>
                <w:sz w:val="18"/>
                <w:szCs w:val="18"/>
              </w:rPr>
            </w:pPr>
          </w:p>
        </w:tc>
        <w:tc>
          <w:tcPr>
            <w:tcW w:w="1916" w:type="dxa"/>
            <w:gridSpan w:val="3"/>
            <w:vMerge/>
          </w:tcPr>
          <w:p w:rsidR="00DF1563" w:rsidRPr="00FD372B" w:rsidRDefault="00DF1563" w:rsidP="001E0FE4">
            <w:pPr>
              <w:autoSpaceDE w:val="0"/>
              <w:autoSpaceDN w:val="0"/>
              <w:adjustRightInd w:val="0"/>
              <w:jc w:val="center"/>
              <w:rPr>
                <w:sz w:val="18"/>
                <w:szCs w:val="18"/>
              </w:rPr>
            </w:pP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Итого</w:t>
            </w:r>
          </w:p>
        </w:tc>
        <w:tc>
          <w:tcPr>
            <w:tcW w:w="1013" w:type="dxa"/>
            <w:tcBorders>
              <w:top w:val="single" w:sz="4" w:space="0" w:color="auto"/>
              <w:bottom w:val="single" w:sz="4" w:space="0" w:color="auto"/>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7783,530</w:t>
            </w:r>
          </w:p>
        </w:tc>
        <w:tc>
          <w:tcPr>
            <w:tcW w:w="992" w:type="dxa"/>
            <w:tcBorders>
              <w:top w:val="single" w:sz="4" w:space="0" w:color="auto"/>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7783,530</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rHeight w:val="124"/>
          <w:tblCellSpacing w:w="5" w:type="nil"/>
          <w:jc w:val="center"/>
        </w:trPr>
        <w:tc>
          <w:tcPr>
            <w:tcW w:w="4028" w:type="dxa"/>
            <w:gridSpan w:val="6"/>
            <w:vMerge w:val="restart"/>
          </w:tcPr>
          <w:p w:rsidR="00DF1563" w:rsidRPr="00FD372B" w:rsidRDefault="00DF1563" w:rsidP="001E0FE4">
            <w:pPr>
              <w:autoSpaceDE w:val="0"/>
              <w:autoSpaceDN w:val="0"/>
              <w:adjustRightInd w:val="0"/>
              <w:rPr>
                <w:sz w:val="18"/>
                <w:szCs w:val="18"/>
              </w:rPr>
            </w:pPr>
            <w:r w:rsidRPr="00FD372B">
              <w:rPr>
                <w:sz w:val="18"/>
                <w:szCs w:val="18"/>
              </w:rPr>
              <w:t>Итого по подпрограмме № 1</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2019</w:t>
            </w:r>
          </w:p>
        </w:tc>
        <w:tc>
          <w:tcPr>
            <w:tcW w:w="1013" w:type="dxa"/>
            <w:tcBorders>
              <w:top w:val="single" w:sz="4" w:space="0" w:color="auto"/>
              <w:bottom w:val="nil"/>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1658,630</w:t>
            </w:r>
          </w:p>
        </w:tc>
        <w:tc>
          <w:tcPr>
            <w:tcW w:w="992" w:type="dxa"/>
            <w:tcBorders>
              <w:top w:val="single" w:sz="4" w:space="0" w:color="auto"/>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1658,630</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rHeight w:val="211"/>
          <w:tblCellSpacing w:w="5" w:type="nil"/>
          <w:jc w:val="center"/>
        </w:trPr>
        <w:tc>
          <w:tcPr>
            <w:tcW w:w="4028" w:type="dxa"/>
            <w:gridSpan w:val="6"/>
            <w:vMerge/>
          </w:tcPr>
          <w:p w:rsidR="00DF1563" w:rsidRPr="00FD372B" w:rsidRDefault="00DF1563" w:rsidP="001E0FE4">
            <w:pPr>
              <w:autoSpaceDE w:val="0"/>
              <w:autoSpaceDN w:val="0"/>
              <w:adjustRightInd w:val="0"/>
              <w:jc w:val="center"/>
              <w:rPr>
                <w:sz w:val="18"/>
                <w:szCs w:val="18"/>
              </w:rPr>
            </w:pP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2020</w:t>
            </w:r>
          </w:p>
        </w:tc>
        <w:tc>
          <w:tcPr>
            <w:tcW w:w="1013" w:type="dxa"/>
            <w:tcBorders>
              <w:top w:val="single" w:sz="4" w:space="0" w:color="auto"/>
              <w:bottom w:val="nil"/>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1038,852</w:t>
            </w:r>
          </w:p>
        </w:tc>
        <w:tc>
          <w:tcPr>
            <w:tcW w:w="992" w:type="dxa"/>
            <w:tcBorders>
              <w:top w:val="single" w:sz="4" w:space="0" w:color="auto"/>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1038,852</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rHeight w:val="231"/>
          <w:tblCellSpacing w:w="5" w:type="nil"/>
          <w:jc w:val="center"/>
        </w:trPr>
        <w:tc>
          <w:tcPr>
            <w:tcW w:w="4028" w:type="dxa"/>
            <w:gridSpan w:val="6"/>
            <w:vMerge/>
          </w:tcPr>
          <w:p w:rsidR="00DF1563" w:rsidRPr="00FD372B" w:rsidRDefault="00DF1563" w:rsidP="001E0FE4">
            <w:pPr>
              <w:autoSpaceDE w:val="0"/>
              <w:autoSpaceDN w:val="0"/>
              <w:adjustRightInd w:val="0"/>
              <w:jc w:val="center"/>
              <w:rPr>
                <w:sz w:val="18"/>
                <w:szCs w:val="18"/>
              </w:rPr>
            </w:pP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2021</w:t>
            </w:r>
          </w:p>
        </w:tc>
        <w:tc>
          <w:tcPr>
            <w:tcW w:w="1013" w:type="dxa"/>
            <w:tcBorders>
              <w:top w:val="single" w:sz="4" w:space="0" w:color="auto"/>
              <w:bottom w:val="nil"/>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1271,902</w:t>
            </w:r>
          </w:p>
        </w:tc>
        <w:tc>
          <w:tcPr>
            <w:tcW w:w="992" w:type="dxa"/>
            <w:tcBorders>
              <w:top w:val="single" w:sz="4" w:space="0" w:color="auto"/>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1271,902</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rHeight w:val="148"/>
          <w:tblCellSpacing w:w="5" w:type="nil"/>
          <w:jc w:val="center"/>
        </w:trPr>
        <w:tc>
          <w:tcPr>
            <w:tcW w:w="4028" w:type="dxa"/>
            <w:gridSpan w:val="6"/>
            <w:vMerge/>
          </w:tcPr>
          <w:p w:rsidR="00DF1563" w:rsidRPr="00FD372B" w:rsidRDefault="00DF1563" w:rsidP="001E0FE4">
            <w:pPr>
              <w:autoSpaceDE w:val="0"/>
              <w:autoSpaceDN w:val="0"/>
              <w:adjustRightInd w:val="0"/>
              <w:jc w:val="center"/>
              <w:rPr>
                <w:sz w:val="18"/>
                <w:szCs w:val="18"/>
              </w:rPr>
            </w:pP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2022</w:t>
            </w:r>
          </w:p>
        </w:tc>
        <w:tc>
          <w:tcPr>
            <w:tcW w:w="1013" w:type="dxa"/>
            <w:tcBorders>
              <w:top w:val="single" w:sz="4" w:space="0" w:color="auto"/>
              <w:bottom w:val="nil"/>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1271,382</w:t>
            </w:r>
          </w:p>
        </w:tc>
        <w:tc>
          <w:tcPr>
            <w:tcW w:w="992" w:type="dxa"/>
            <w:tcBorders>
              <w:top w:val="single" w:sz="4" w:space="0" w:color="auto"/>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1271,382</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rHeight w:val="221"/>
          <w:tblCellSpacing w:w="5" w:type="nil"/>
          <w:jc w:val="center"/>
        </w:trPr>
        <w:tc>
          <w:tcPr>
            <w:tcW w:w="4028" w:type="dxa"/>
            <w:gridSpan w:val="6"/>
            <w:vMerge/>
          </w:tcPr>
          <w:p w:rsidR="00DF1563" w:rsidRPr="00FD372B" w:rsidRDefault="00DF1563" w:rsidP="001E0FE4">
            <w:pPr>
              <w:autoSpaceDE w:val="0"/>
              <w:autoSpaceDN w:val="0"/>
              <w:adjustRightInd w:val="0"/>
              <w:jc w:val="center"/>
              <w:rPr>
                <w:sz w:val="18"/>
                <w:szCs w:val="18"/>
              </w:rPr>
            </w:pP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2023</w:t>
            </w:r>
          </w:p>
        </w:tc>
        <w:tc>
          <w:tcPr>
            <w:tcW w:w="1013" w:type="dxa"/>
            <w:tcBorders>
              <w:top w:val="single" w:sz="4" w:space="0" w:color="auto"/>
              <w:bottom w:val="nil"/>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1271,382</w:t>
            </w:r>
          </w:p>
        </w:tc>
        <w:tc>
          <w:tcPr>
            <w:tcW w:w="992" w:type="dxa"/>
            <w:tcBorders>
              <w:top w:val="single" w:sz="4" w:space="0" w:color="auto"/>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1271,382</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rHeight w:val="126"/>
          <w:tblCellSpacing w:w="5" w:type="nil"/>
          <w:jc w:val="center"/>
        </w:trPr>
        <w:tc>
          <w:tcPr>
            <w:tcW w:w="4028" w:type="dxa"/>
            <w:gridSpan w:val="6"/>
            <w:vMerge/>
          </w:tcPr>
          <w:p w:rsidR="00DF1563" w:rsidRPr="00FD372B" w:rsidRDefault="00DF1563" w:rsidP="001E0FE4">
            <w:pPr>
              <w:autoSpaceDE w:val="0"/>
              <w:autoSpaceDN w:val="0"/>
              <w:adjustRightInd w:val="0"/>
              <w:jc w:val="center"/>
              <w:rPr>
                <w:sz w:val="18"/>
                <w:szCs w:val="18"/>
              </w:rPr>
            </w:pP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2024</w:t>
            </w:r>
          </w:p>
        </w:tc>
        <w:tc>
          <w:tcPr>
            <w:tcW w:w="1013" w:type="dxa"/>
            <w:tcBorders>
              <w:top w:val="single" w:sz="4" w:space="0" w:color="auto"/>
              <w:bottom w:val="nil"/>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1271,382</w:t>
            </w:r>
          </w:p>
        </w:tc>
        <w:tc>
          <w:tcPr>
            <w:tcW w:w="992" w:type="dxa"/>
            <w:tcBorders>
              <w:top w:val="single" w:sz="4" w:space="0" w:color="auto"/>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1271,382</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rHeight w:val="70"/>
          <w:tblCellSpacing w:w="5" w:type="nil"/>
          <w:jc w:val="center"/>
        </w:trPr>
        <w:tc>
          <w:tcPr>
            <w:tcW w:w="4028" w:type="dxa"/>
            <w:gridSpan w:val="6"/>
            <w:vMerge/>
          </w:tcPr>
          <w:p w:rsidR="00DF1563" w:rsidRPr="00FD372B" w:rsidRDefault="00DF1563" w:rsidP="001E0FE4">
            <w:pPr>
              <w:autoSpaceDE w:val="0"/>
              <w:autoSpaceDN w:val="0"/>
              <w:adjustRightInd w:val="0"/>
              <w:jc w:val="center"/>
              <w:rPr>
                <w:sz w:val="18"/>
                <w:szCs w:val="18"/>
              </w:rPr>
            </w:pP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Итого</w:t>
            </w:r>
          </w:p>
        </w:tc>
        <w:tc>
          <w:tcPr>
            <w:tcW w:w="1013" w:type="dxa"/>
            <w:tcBorders>
              <w:top w:val="single" w:sz="4" w:space="0" w:color="auto"/>
              <w:bottom w:val="nil"/>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7783,530</w:t>
            </w:r>
          </w:p>
        </w:tc>
        <w:tc>
          <w:tcPr>
            <w:tcW w:w="992" w:type="dxa"/>
            <w:tcBorders>
              <w:top w:val="single" w:sz="4" w:space="0" w:color="auto"/>
            </w:tcBorders>
          </w:tcPr>
          <w:p w:rsidR="00DF1563" w:rsidRPr="00FD372B" w:rsidRDefault="00DF1563" w:rsidP="001E0FE4">
            <w:pPr>
              <w:pStyle w:val="ConsPlusCell"/>
              <w:jc w:val="center"/>
              <w:rPr>
                <w:rFonts w:ascii="Times New Roman" w:hAnsi="Times New Roman" w:cs="Times New Roman"/>
                <w:color w:val="000000"/>
                <w:sz w:val="18"/>
                <w:szCs w:val="18"/>
              </w:rPr>
            </w:pPr>
            <w:r w:rsidRPr="00FD372B">
              <w:rPr>
                <w:rFonts w:ascii="Times New Roman" w:hAnsi="Times New Roman" w:cs="Times New Roman"/>
                <w:color w:val="000000"/>
                <w:sz w:val="18"/>
                <w:szCs w:val="18"/>
              </w:rPr>
              <w:t>7783,530</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10555" w:type="dxa"/>
            <w:gridSpan w:val="14"/>
          </w:tcPr>
          <w:p w:rsidR="00DF1563" w:rsidRPr="00FD372B" w:rsidRDefault="00DF1563" w:rsidP="001E0FE4">
            <w:pPr>
              <w:pStyle w:val="ConsPlusCell"/>
              <w:jc w:val="center"/>
              <w:rPr>
                <w:rFonts w:ascii="Times New Roman" w:hAnsi="Times New Roman" w:cs="Times New Roman"/>
                <w:bCs/>
                <w:iCs/>
                <w:color w:val="FF0000"/>
                <w:sz w:val="18"/>
                <w:szCs w:val="18"/>
              </w:rPr>
            </w:pPr>
            <w:r w:rsidRPr="00FD372B">
              <w:rPr>
                <w:rFonts w:ascii="Times New Roman" w:hAnsi="Times New Roman" w:cs="Times New Roman"/>
                <w:bCs/>
                <w:iCs/>
                <w:color w:val="000000"/>
                <w:sz w:val="18"/>
                <w:szCs w:val="18"/>
              </w:rPr>
              <w:t>Подпрограмма 2 «</w:t>
            </w:r>
            <w:r w:rsidRPr="00FD372B">
              <w:rPr>
                <w:rFonts w:ascii="Times New Roman" w:hAnsi="Times New Roman" w:cs="Times New Roman"/>
                <w:color w:val="000000"/>
                <w:sz w:val="18"/>
                <w:szCs w:val="18"/>
              </w:rPr>
              <w:t>Эффективное размещение заказов на поставку товаров, выполнение работ, оказание</w:t>
            </w:r>
            <w:r w:rsidRPr="00FD372B">
              <w:rPr>
                <w:rFonts w:ascii="Times New Roman" w:hAnsi="Times New Roman" w:cs="Times New Roman"/>
                <w:color w:val="FF0000"/>
                <w:sz w:val="18"/>
                <w:szCs w:val="18"/>
              </w:rPr>
              <w:t xml:space="preserve"> </w:t>
            </w:r>
            <w:r w:rsidRPr="00FD372B">
              <w:rPr>
                <w:rFonts w:ascii="Times New Roman" w:hAnsi="Times New Roman" w:cs="Times New Roman"/>
                <w:color w:val="000000"/>
                <w:sz w:val="18"/>
                <w:szCs w:val="18"/>
              </w:rPr>
              <w:t>услуг для муниципальных нужд Мошковского сельсовета Бековского района Пензенской области</w:t>
            </w:r>
            <w:r w:rsidRPr="00FD372B">
              <w:rPr>
                <w:rFonts w:ascii="Times New Roman" w:hAnsi="Times New Roman" w:cs="Times New Roman"/>
                <w:bCs/>
                <w:iCs/>
                <w:color w:val="000000"/>
                <w:sz w:val="18"/>
                <w:szCs w:val="18"/>
              </w:rPr>
              <w:t>»</w:t>
            </w:r>
          </w:p>
        </w:tc>
      </w:tr>
      <w:tr w:rsidR="00DF1563" w:rsidRPr="00FD372B" w:rsidTr="001E0FE4">
        <w:trPr>
          <w:tblCellSpacing w:w="5" w:type="nil"/>
          <w:jc w:val="center"/>
        </w:trPr>
        <w:tc>
          <w:tcPr>
            <w:tcW w:w="10555" w:type="dxa"/>
            <w:gridSpan w:val="14"/>
            <w:tcBorders>
              <w:bottom w:val="single" w:sz="4" w:space="0" w:color="auto"/>
            </w:tcBorders>
          </w:tcPr>
          <w:p w:rsidR="00DF1563" w:rsidRPr="00FD372B" w:rsidRDefault="00DF1563" w:rsidP="001E0FE4">
            <w:pPr>
              <w:pStyle w:val="ConsPlusCell"/>
              <w:jc w:val="both"/>
              <w:rPr>
                <w:rFonts w:ascii="Times New Roman" w:hAnsi="Times New Roman" w:cs="Times New Roman"/>
                <w:sz w:val="18"/>
                <w:szCs w:val="18"/>
              </w:rPr>
            </w:pPr>
            <w:r w:rsidRPr="00FD372B">
              <w:rPr>
                <w:rFonts w:ascii="Times New Roman" w:hAnsi="Times New Roman" w:cs="Times New Roman"/>
                <w:sz w:val="18"/>
                <w:szCs w:val="18"/>
              </w:rPr>
              <w:t>Цель подпрограммы: Размещение заказов на поставки товаров, выполнение работ, оказание услуг для муниципальных нужд Мошковского сельсовета Бековского района Пензенской области в соответствии с действующим законодательством.</w:t>
            </w:r>
          </w:p>
        </w:tc>
      </w:tr>
      <w:tr w:rsidR="00DF1563" w:rsidRPr="00FD372B" w:rsidTr="001E0FE4">
        <w:trPr>
          <w:tblCellSpacing w:w="5" w:type="nil"/>
          <w:jc w:val="center"/>
        </w:trPr>
        <w:tc>
          <w:tcPr>
            <w:tcW w:w="10555" w:type="dxa"/>
            <w:gridSpan w:val="14"/>
            <w:tcBorders>
              <w:top w:val="single" w:sz="4" w:space="0" w:color="auto"/>
            </w:tcBorders>
          </w:tcPr>
          <w:p w:rsidR="00DF1563" w:rsidRPr="00FD372B" w:rsidRDefault="00DF1563" w:rsidP="001E0FE4">
            <w:pPr>
              <w:pStyle w:val="ConsPlusCell"/>
              <w:jc w:val="both"/>
              <w:rPr>
                <w:rFonts w:ascii="Times New Roman" w:hAnsi="Times New Roman" w:cs="Times New Roman"/>
                <w:sz w:val="18"/>
                <w:szCs w:val="18"/>
              </w:rPr>
            </w:pPr>
            <w:r w:rsidRPr="00FD372B">
              <w:rPr>
                <w:rFonts w:ascii="Times New Roman" w:hAnsi="Times New Roman" w:cs="Times New Roman"/>
                <w:iCs/>
                <w:sz w:val="18"/>
                <w:szCs w:val="18"/>
              </w:rPr>
              <w:t xml:space="preserve">Задача: </w:t>
            </w:r>
            <w:r w:rsidRPr="00FD372B">
              <w:rPr>
                <w:rFonts w:ascii="Times New Roman" w:hAnsi="Times New Roman" w:cs="Times New Roman"/>
                <w:sz w:val="18"/>
                <w:szCs w:val="18"/>
              </w:rPr>
              <w:t>Передача полномочий по размещению муниципального заказа для муниципальных нужд Мошковского сельсовета Бековского района Пензенской области»</w:t>
            </w:r>
          </w:p>
        </w:tc>
      </w:tr>
      <w:tr w:rsidR="00DF1563" w:rsidRPr="00FD372B" w:rsidTr="001E0FE4">
        <w:trPr>
          <w:trHeight w:val="156"/>
          <w:tblCellSpacing w:w="5" w:type="nil"/>
          <w:jc w:val="center"/>
        </w:trPr>
        <w:tc>
          <w:tcPr>
            <w:tcW w:w="409" w:type="dxa"/>
            <w:vMerge w:val="restart"/>
            <w:tcBorders>
              <w:top w:val="single" w:sz="4" w:space="0" w:color="auto"/>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2.1.</w:t>
            </w:r>
          </w:p>
        </w:tc>
        <w:tc>
          <w:tcPr>
            <w:tcW w:w="1703" w:type="dxa"/>
            <w:gridSpan w:val="2"/>
            <w:vMerge w:val="restart"/>
            <w:tcBorders>
              <w:top w:val="single" w:sz="4" w:space="0" w:color="auto"/>
              <w:left w:val="single" w:sz="4" w:space="0" w:color="auto"/>
              <w:right w:val="single" w:sz="4" w:space="0" w:color="auto"/>
            </w:tcBorders>
          </w:tcPr>
          <w:p w:rsidR="00DF1563" w:rsidRPr="00FD372B" w:rsidRDefault="00DF1563" w:rsidP="001E0FE4">
            <w:pPr>
              <w:autoSpaceDE w:val="0"/>
              <w:autoSpaceDN w:val="0"/>
              <w:adjustRightInd w:val="0"/>
              <w:rPr>
                <w:sz w:val="18"/>
                <w:szCs w:val="18"/>
              </w:rPr>
            </w:pPr>
            <w:r w:rsidRPr="00FD372B">
              <w:rPr>
                <w:sz w:val="18"/>
                <w:szCs w:val="18"/>
              </w:rPr>
              <w:t xml:space="preserve">Осуществление муниципальных закупок для муниципальных нужд Мошковского сельсовета </w:t>
            </w:r>
          </w:p>
        </w:tc>
        <w:tc>
          <w:tcPr>
            <w:tcW w:w="1916" w:type="dxa"/>
            <w:gridSpan w:val="3"/>
            <w:vMerge w:val="restart"/>
            <w:tcBorders>
              <w:top w:val="single" w:sz="4" w:space="0" w:color="auto"/>
              <w:left w:val="single" w:sz="4" w:space="0" w:color="auto"/>
              <w:right w:val="single" w:sz="4" w:space="0" w:color="auto"/>
            </w:tcBorders>
          </w:tcPr>
          <w:p w:rsidR="00DF1563" w:rsidRPr="00FD372B" w:rsidRDefault="00DF1563" w:rsidP="001E0FE4">
            <w:pPr>
              <w:autoSpaceDE w:val="0"/>
              <w:autoSpaceDN w:val="0"/>
              <w:adjustRightInd w:val="0"/>
              <w:rPr>
                <w:sz w:val="18"/>
                <w:szCs w:val="18"/>
              </w:rPr>
            </w:pPr>
            <w:r w:rsidRPr="00FD372B">
              <w:rPr>
                <w:sz w:val="18"/>
                <w:szCs w:val="18"/>
              </w:rPr>
              <w:t>администрация Мошковского сельсовета Бековского района Пензенской области</w:t>
            </w: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Итого</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35,712</w:t>
            </w:r>
          </w:p>
        </w:tc>
        <w:tc>
          <w:tcPr>
            <w:tcW w:w="992" w:type="dxa"/>
          </w:tcPr>
          <w:p w:rsidR="00DF1563" w:rsidRPr="00FD372B" w:rsidRDefault="00DF1563" w:rsidP="001E0FE4">
            <w:pPr>
              <w:jc w:val="center"/>
              <w:rPr>
                <w:sz w:val="18"/>
                <w:szCs w:val="18"/>
              </w:rPr>
            </w:pPr>
            <w:r w:rsidRPr="00FD372B">
              <w:rPr>
                <w:sz w:val="18"/>
                <w:szCs w:val="18"/>
              </w:rPr>
              <w:t>35,712</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409" w:type="dxa"/>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703" w:type="dxa"/>
            <w:gridSpan w:val="2"/>
            <w:vMerge/>
            <w:tcBorders>
              <w:left w:val="single" w:sz="4" w:space="0" w:color="auto"/>
              <w:right w:val="single" w:sz="4" w:space="0" w:color="auto"/>
            </w:tcBorders>
          </w:tcPr>
          <w:p w:rsidR="00DF1563" w:rsidRPr="00FD372B" w:rsidRDefault="00DF1563" w:rsidP="001E0FE4">
            <w:pPr>
              <w:autoSpaceDE w:val="0"/>
              <w:autoSpaceDN w:val="0"/>
              <w:adjustRightInd w:val="0"/>
              <w:rPr>
                <w:sz w:val="18"/>
                <w:szCs w:val="18"/>
              </w:rPr>
            </w:pPr>
          </w:p>
        </w:tc>
        <w:tc>
          <w:tcPr>
            <w:tcW w:w="1916" w:type="dxa"/>
            <w:gridSpan w:val="3"/>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2019</w:t>
            </w:r>
          </w:p>
        </w:tc>
        <w:tc>
          <w:tcPr>
            <w:tcW w:w="1013" w:type="dxa"/>
            <w:tcBorders>
              <w:left w:val="single" w:sz="4" w:space="0" w:color="auto"/>
            </w:tcBorders>
            <w:vAlign w:val="center"/>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5,952</w:t>
            </w:r>
          </w:p>
        </w:tc>
        <w:tc>
          <w:tcPr>
            <w:tcW w:w="992" w:type="dxa"/>
            <w:vAlign w:val="center"/>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5,952</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409" w:type="dxa"/>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703" w:type="dxa"/>
            <w:gridSpan w:val="2"/>
            <w:vMerge/>
            <w:tcBorders>
              <w:left w:val="single" w:sz="4" w:space="0" w:color="auto"/>
              <w:right w:val="single" w:sz="4" w:space="0" w:color="auto"/>
            </w:tcBorders>
          </w:tcPr>
          <w:p w:rsidR="00DF1563" w:rsidRPr="00FD372B" w:rsidRDefault="00DF1563" w:rsidP="001E0FE4">
            <w:pPr>
              <w:autoSpaceDE w:val="0"/>
              <w:autoSpaceDN w:val="0"/>
              <w:adjustRightInd w:val="0"/>
              <w:rPr>
                <w:sz w:val="18"/>
                <w:szCs w:val="18"/>
              </w:rPr>
            </w:pPr>
          </w:p>
        </w:tc>
        <w:tc>
          <w:tcPr>
            <w:tcW w:w="1916" w:type="dxa"/>
            <w:gridSpan w:val="3"/>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2020</w:t>
            </w:r>
          </w:p>
        </w:tc>
        <w:tc>
          <w:tcPr>
            <w:tcW w:w="1013" w:type="dxa"/>
            <w:tcBorders>
              <w:left w:val="single" w:sz="4" w:space="0" w:color="auto"/>
            </w:tcBorders>
            <w:vAlign w:val="center"/>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5,952</w:t>
            </w:r>
          </w:p>
        </w:tc>
        <w:tc>
          <w:tcPr>
            <w:tcW w:w="992" w:type="dxa"/>
            <w:vAlign w:val="center"/>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5,952</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409" w:type="dxa"/>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703" w:type="dxa"/>
            <w:gridSpan w:val="2"/>
            <w:vMerge/>
            <w:tcBorders>
              <w:left w:val="single" w:sz="4" w:space="0" w:color="auto"/>
              <w:right w:val="single" w:sz="4" w:space="0" w:color="auto"/>
            </w:tcBorders>
          </w:tcPr>
          <w:p w:rsidR="00DF1563" w:rsidRPr="00FD372B" w:rsidRDefault="00DF1563" w:rsidP="001E0FE4">
            <w:pPr>
              <w:autoSpaceDE w:val="0"/>
              <w:autoSpaceDN w:val="0"/>
              <w:adjustRightInd w:val="0"/>
              <w:rPr>
                <w:sz w:val="18"/>
                <w:szCs w:val="18"/>
              </w:rPr>
            </w:pPr>
          </w:p>
        </w:tc>
        <w:tc>
          <w:tcPr>
            <w:tcW w:w="1916" w:type="dxa"/>
            <w:gridSpan w:val="3"/>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2021</w:t>
            </w:r>
          </w:p>
        </w:tc>
        <w:tc>
          <w:tcPr>
            <w:tcW w:w="1013" w:type="dxa"/>
            <w:tcBorders>
              <w:left w:val="single" w:sz="4" w:space="0" w:color="auto"/>
            </w:tcBorders>
            <w:vAlign w:val="center"/>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5,952</w:t>
            </w:r>
          </w:p>
        </w:tc>
        <w:tc>
          <w:tcPr>
            <w:tcW w:w="992" w:type="dxa"/>
            <w:vAlign w:val="center"/>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5,952</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409" w:type="dxa"/>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703" w:type="dxa"/>
            <w:gridSpan w:val="2"/>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916" w:type="dxa"/>
            <w:gridSpan w:val="3"/>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2022</w:t>
            </w:r>
          </w:p>
        </w:tc>
        <w:tc>
          <w:tcPr>
            <w:tcW w:w="1013" w:type="dxa"/>
            <w:tcBorders>
              <w:left w:val="single" w:sz="4" w:space="0" w:color="auto"/>
            </w:tcBorders>
            <w:vAlign w:val="center"/>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5,952</w:t>
            </w:r>
          </w:p>
        </w:tc>
        <w:tc>
          <w:tcPr>
            <w:tcW w:w="992" w:type="dxa"/>
            <w:vAlign w:val="center"/>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5,952</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409" w:type="dxa"/>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703" w:type="dxa"/>
            <w:gridSpan w:val="2"/>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916" w:type="dxa"/>
            <w:gridSpan w:val="3"/>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2023</w:t>
            </w:r>
          </w:p>
        </w:tc>
        <w:tc>
          <w:tcPr>
            <w:tcW w:w="1013" w:type="dxa"/>
            <w:tcBorders>
              <w:left w:val="single" w:sz="4" w:space="0" w:color="auto"/>
            </w:tcBorders>
            <w:vAlign w:val="center"/>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5,952</w:t>
            </w:r>
          </w:p>
        </w:tc>
        <w:tc>
          <w:tcPr>
            <w:tcW w:w="992" w:type="dxa"/>
            <w:vAlign w:val="center"/>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5,952</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409" w:type="dxa"/>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703" w:type="dxa"/>
            <w:gridSpan w:val="2"/>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916" w:type="dxa"/>
            <w:gridSpan w:val="3"/>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2024</w:t>
            </w:r>
          </w:p>
        </w:tc>
        <w:tc>
          <w:tcPr>
            <w:tcW w:w="1013" w:type="dxa"/>
            <w:tcBorders>
              <w:left w:val="single" w:sz="4" w:space="0" w:color="auto"/>
            </w:tcBorders>
            <w:vAlign w:val="center"/>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5,952</w:t>
            </w:r>
          </w:p>
        </w:tc>
        <w:tc>
          <w:tcPr>
            <w:tcW w:w="992" w:type="dxa"/>
            <w:vAlign w:val="center"/>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5,952</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4028" w:type="dxa"/>
            <w:gridSpan w:val="6"/>
            <w:vMerge w:val="restart"/>
            <w:tcBorders>
              <w:left w:val="single" w:sz="4" w:space="0" w:color="auto"/>
              <w:right w:val="single" w:sz="4" w:space="0" w:color="auto"/>
            </w:tcBorders>
          </w:tcPr>
          <w:p w:rsidR="00DF1563" w:rsidRPr="00FD372B" w:rsidRDefault="00DF1563" w:rsidP="001E0FE4">
            <w:pPr>
              <w:autoSpaceDE w:val="0"/>
              <w:autoSpaceDN w:val="0"/>
              <w:adjustRightInd w:val="0"/>
              <w:rPr>
                <w:sz w:val="18"/>
                <w:szCs w:val="18"/>
              </w:rPr>
            </w:pPr>
            <w:r w:rsidRPr="00FD372B">
              <w:rPr>
                <w:sz w:val="18"/>
                <w:szCs w:val="18"/>
              </w:rPr>
              <w:t>Итого по подпрограмме № 2</w:t>
            </w: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2019</w:t>
            </w:r>
          </w:p>
        </w:tc>
        <w:tc>
          <w:tcPr>
            <w:tcW w:w="1013" w:type="dxa"/>
            <w:tcBorders>
              <w:left w:val="single" w:sz="4" w:space="0" w:color="auto"/>
            </w:tcBorders>
            <w:vAlign w:val="center"/>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5,952</w:t>
            </w:r>
          </w:p>
        </w:tc>
        <w:tc>
          <w:tcPr>
            <w:tcW w:w="992" w:type="dxa"/>
            <w:vAlign w:val="center"/>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5,952</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4028" w:type="dxa"/>
            <w:gridSpan w:val="6"/>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2020</w:t>
            </w:r>
          </w:p>
        </w:tc>
        <w:tc>
          <w:tcPr>
            <w:tcW w:w="1013" w:type="dxa"/>
            <w:tcBorders>
              <w:left w:val="single" w:sz="4" w:space="0" w:color="auto"/>
            </w:tcBorders>
            <w:vAlign w:val="center"/>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5,952</w:t>
            </w:r>
          </w:p>
        </w:tc>
        <w:tc>
          <w:tcPr>
            <w:tcW w:w="992" w:type="dxa"/>
            <w:vAlign w:val="center"/>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5,952</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4028" w:type="dxa"/>
            <w:gridSpan w:val="6"/>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2021</w:t>
            </w:r>
          </w:p>
        </w:tc>
        <w:tc>
          <w:tcPr>
            <w:tcW w:w="1013" w:type="dxa"/>
            <w:tcBorders>
              <w:left w:val="single" w:sz="4" w:space="0" w:color="auto"/>
            </w:tcBorders>
            <w:vAlign w:val="center"/>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5,952</w:t>
            </w:r>
          </w:p>
        </w:tc>
        <w:tc>
          <w:tcPr>
            <w:tcW w:w="992" w:type="dxa"/>
            <w:vAlign w:val="center"/>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5,952</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4028" w:type="dxa"/>
            <w:gridSpan w:val="6"/>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2022</w:t>
            </w:r>
          </w:p>
        </w:tc>
        <w:tc>
          <w:tcPr>
            <w:tcW w:w="1013" w:type="dxa"/>
            <w:tcBorders>
              <w:left w:val="single" w:sz="4" w:space="0" w:color="auto"/>
            </w:tcBorders>
            <w:vAlign w:val="center"/>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5,952</w:t>
            </w:r>
          </w:p>
        </w:tc>
        <w:tc>
          <w:tcPr>
            <w:tcW w:w="992" w:type="dxa"/>
            <w:vAlign w:val="center"/>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5,952</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4028" w:type="dxa"/>
            <w:gridSpan w:val="6"/>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2023</w:t>
            </w:r>
          </w:p>
        </w:tc>
        <w:tc>
          <w:tcPr>
            <w:tcW w:w="1013" w:type="dxa"/>
            <w:tcBorders>
              <w:left w:val="single" w:sz="4" w:space="0" w:color="auto"/>
            </w:tcBorders>
            <w:vAlign w:val="center"/>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5,952</w:t>
            </w:r>
          </w:p>
        </w:tc>
        <w:tc>
          <w:tcPr>
            <w:tcW w:w="992" w:type="dxa"/>
            <w:vAlign w:val="center"/>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5,952</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4028" w:type="dxa"/>
            <w:gridSpan w:val="6"/>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2024</w:t>
            </w:r>
          </w:p>
        </w:tc>
        <w:tc>
          <w:tcPr>
            <w:tcW w:w="1013" w:type="dxa"/>
            <w:tcBorders>
              <w:left w:val="single" w:sz="4" w:space="0" w:color="auto"/>
            </w:tcBorders>
            <w:vAlign w:val="center"/>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5,952</w:t>
            </w:r>
          </w:p>
        </w:tc>
        <w:tc>
          <w:tcPr>
            <w:tcW w:w="992" w:type="dxa"/>
            <w:vAlign w:val="center"/>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5,952</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4028" w:type="dxa"/>
            <w:gridSpan w:val="6"/>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Итого</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35,712</w:t>
            </w:r>
          </w:p>
        </w:tc>
        <w:tc>
          <w:tcPr>
            <w:tcW w:w="992" w:type="dxa"/>
          </w:tcPr>
          <w:p w:rsidR="00DF1563" w:rsidRPr="00FD372B" w:rsidRDefault="00DF1563" w:rsidP="001E0FE4">
            <w:pPr>
              <w:jc w:val="center"/>
              <w:rPr>
                <w:sz w:val="18"/>
                <w:szCs w:val="18"/>
              </w:rPr>
            </w:pPr>
            <w:r w:rsidRPr="00FD372B">
              <w:rPr>
                <w:sz w:val="18"/>
                <w:szCs w:val="18"/>
              </w:rPr>
              <w:t>35,712</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10555" w:type="dxa"/>
            <w:gridSpan w:val="14"/>
            <w:tcBorders>
              <w:left w:val="single" w:sz="4" w:space="0" w:color="auto"/>
            </w:tcBorders>
          </w:tcPr>
          <w:p w:rsidR="00DF1563" w:rsidRPr="00FD372B" w:rsidRDefault="00DF1563" w:rsidP="001E0FE4">
            <w:pPr>
              <w:autoSpaceDE w:val="0"/>
              <w:autoSpaceDN w:val="0"/>
              <w:adjustRightInd w:val="0"/>
              <w:rPr>
                <w:sz w:val="18"/>
                <w:szCs w:val="18"/>
              </w:rPr>
            </w:pPr>
            <w:r w:rsidRPr="00FD372B">
              <w:rPr>
                <w:color w:val="000000"/>
                <w:sz w:val="18"/>
                <w:szCs w:val="18"/>
              </w:rPr>
              <w:t xml:space="preserve">Подпрограмма 3. </w:t>
            </w:r>
            <w:r w:rsidRPr="00FD372B">
              <w:rPr>
                <w:spacing w:val="-2"/>
                <w:sz w:val="18"/>
                <w:szCs w:val="18"/>
              </w:rPr>
              <w:t>Осуществление градостроительной деятельности на территории Мошковского сельсовета Бековского района Пензенской области»</w:t>
            </w:r>
          </w:p>
        </w:tc>
      </w:tr>
      <w:tr w:rsidR="00DF1563" w:rsidRPr="00FD372B" w:rsidTr="001E0FE4">
        <w:trPr>
          <w:tblCellSpacing w:w="5" w:type="nil"/>
          <w:jc w:val="center"/>
        </w:trPr>
        <w:tc>
          <w:tcPr>
            <w:tcW w:w="10555" w:type="dxa"/>
            <w:gridSpan w:val="14"/>
            <w:tcBorders>
              <w:left w:val="single" w:sz="4" w:space="0" w:color="auto"/>
            </w:tcBorders>
          </w:tcPr>
          <w:p w:rsidR="00DF1563" w:rsidRPr="00FD372B" w:rsidRDefault="00DF1563" w:rsidP="001E0FE4">
            <w:pPr>
              <w:autoSpaceDE w:val="0"/>
              <w:autoSpaceDN w:val="0"/>
              <w:adjustRightInd w:val="0"/>
              <w:rPr>
                <w:sz w:val="18"/>
                <w:szCs w:val="18"/>
              </w:rPr>
            </w:pPr>
            <w:r w:rsidRPr="00FD372B">
              <w:rPr>
                <w:sz w:val="18"/>
                <w:szCs w:val="18"/>
              </w:rPr>
              <w:lastRenderedPageBreak/>
              <w:t>Цель подпрограммы: Обеспечение осуществления отдельных полномочий по вопросам местного значения</w:t>
            </w:r>
          </w:p>
        </w:tc>
      </w:tr>
      <w:tr w:rsidR="00DF1563" w:rsidRPr="00FD372B" w:rsidTr="001E0FE4">
        <w:trPr>
          <w:tblCellSpacing w:w="5" w:type="nil"/>
          <w:jc w:val="center"/>
        </w:trPr>
        <w:tc>
          <w:tcPr>
            <w:tcW w:w="10555" w:type="dxa"/>
            <w:gridSpan w:val="14"/>
            <w:tcBorders>
              <w:left w:val="single" w:sz="4" w:space="0" w:color="auto"/>
            </w:tcBorders>
          </w:tcPr>
          <w:p w:rsidR="00DF1563" w:rsidRPr="00FD372B" w:rsidRDefault="00DF1563" w:rsidP="001E0FE4">
            <w:pPr>
              <w:autoSpaceDE w:val="0"/>
              <w:autoSpaceDN w:val="0"/>
              <w:adjustRightInd w:val="0"/>
              <w:rPr>
                <w:sz w:val="18"/>
                <w:szCs w:val="18"/>
              </w:rPr>
            </w:pPr>
            <w:r w:rsidRPr="00FD372B">
              <w:rPr>
                <w:iCs/>
                <w:sz w:val="18"/>
                <w:szCs w:val="18"/>
              </w:rPr>
              <w:t xml:space="preserve">Задача: </w:t>
            </w:r>
            <w:r w:rsidRPr="00FD372B">
              <w:rPr>
                <w:sz w:val="18"/>
                <w:szCs w:val="18"/>
              </w:rPr>
              <w:t>- создание условий для исполнения переданных полномочий по утверждению генеральных планов поселения, правил землепользования и застройки, утверждению подготовленной на основе генеральных планов поселения документации по планировке территории, выдача разрешений на строительство, разрешений на ввод объектов в эксплуатацию, утверждению местных нормативов градостроительного проектирования поселений, резервирование и изъятие, в том числе путем выкупа, земельных участков в границах поселения для муниципальных нужд</w:t>
            </w:r>
          </w:p>
        </w:tc>
      </w:tr>
      <w:tr w:rsidR="00DF1563" w:rsidRPr="00FD372B" w:rsidTr="001E0FE4">
        <w:trPr>
          <w:tblCellSpacing w:w="5" w:type="nil"/>
          <w:jc w:val="center"/>
        </w:trPr>
        <w:tc>
          <w:tcPr>
            <w:tcW w:w="409" w:type="dxa"/>
            <w:vMerge w:val="restart"/>
            <w:tcBorders>
              <w:left w:val="single" w:sz="4" w:space="0" w:color="auto"/>
              <w:right w:val="single" w:sz="4" w:space="0" w:color="auto"/>
            </w:tcBorders>
          </w:tcPr>
          <w:p w:rsidR="00DF1563" w:rsidRPr="00FD372B" w:rsidRDefault="00DF1563" w:rsidP="001E0FE4">
            <w:pPr>
              <w:autoSpaceDE w:val="0"/>
              <w:autoSpaceDN w:val="0"/>
              <w:adjustRightInd w:val="0"/>
              <w:rPr>
                <w:sz w:val="18"/>
                <w:szCs w:val="18"/>
              </w:rPr>
            </w:pPr>
            <w:r w:rsidRPr="00FD372B">
              <w:rPr>
                <w:sz w:val="18"/>
                <w:szCs w:val="18"/>
              </w:rPr>
              <w:t>3.1</w:t>
            </w:r>
          </w:p>
        </w:tc>
        <w:tc>
          <w:tcPr>
            <w:tcW w:w="2288" w:type="dxa"/>
            <w:gridSpan w:val="4"/>
            <w:vMerge w:val="restart"/>
            <w:tcBorders>
              <w:left w:val="single" w:sz="4" w:space="0" w:color="auto"/>
              <w:right w:val="single" w:sz="4" w:space="0" w:color="auto"/>
            </w:tcBorders>
          </w:tcPr>
          <w:p w:rsidR="00DF1563" w:rsidRPr="00FD372B" w:rsidRDefault="00DF1563" w:rsidP="001E0FE4">
            <w:pPr>
              <w:autoSpaceDE w:val="0"/>
              <w:autoSpaceDN w:val="0"/>
              <w:adjustRightInd w:val="0"/>
              <w:rPr>
                <w:sz w:val="18"/>
                <w:szCs w:val="18"/>
              </w:rPr>
            </w:pPr>
            <w:r w:rsidRPr="00FD372B">
              <w:rPr>
                <w:sz w:val="18"/>
                <w:szCs w:val="18"/>
              </w:rPr>
              <w:t>Обеспечение осуществления отдельных полномочий по вопросам местного значения</w:t>
            </w:r>
          </w:p>
        </w:tc>
        <w:tc>
          <w:tcPr>
            <w:tcW w:w="1331" w:type="dxa"/>
            <w:vMerge w:val="restart"/>
            <w:tcBorders>
              <w:left w:val="single" w:sz="4" w:space="0" w:color="auto"/>
              <w:right w:val="single" w:sz="4" w:space="0" w:color="auto"/>
            </w:tcBorders>
          </w:tcPr>
          <w:p w:rsidR="00DF1563" w:rsidRPr="00FD372B" w:rsidRDefault="00DF1563" w:rsidP="001E0FE4">
            <w:pPr>
              <w:autoSpaceDE w:val="0"/>
              <w:autoSpaceDN w:val="0"/>
              <w:adjustRightInd w:val="0"/>
              <w:rPr>
                <w:sz w:val="18"/>
                <w:szCs w:val="18"/>
              </w:rPr>
            </w:pPr>
            <w:r w:rsidRPr="00FD372B">
              <w:rPr>
                <w:sz w:val="18"/>
                <w:szCs w:val="18"/>
              </w:rPr>
              <w:t>администрация Мошковского сельсовета Бековского района Пензенской области</w:t>
            </w: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Итого</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0,0</w:t>
            </w:r>
          </w:p>
        </w:tc>
        <w:tc>
          <w:tcPr>
            <w:tcW w:w="992" w:type="dxa"/>
          </w:tcPr>
          <w:p w:rsidR="00DF1563" w:rsidRPr="00FD372B" w:rsidRDefault="00DF1563" w:rsidP="001E0FE4">
            <w:pPr>
              <w:jc w:val="center"/>
              <w:rPr>
                <w:sz w:val="18"/>
                <w:szCs w:val="18"/>
              </w:rPr>
            </w:pPr>
            <w:r w:rsidRPr="00FD372B">
              <w:rPr>
                <w:sz w:val="18"/>
                <w:szCs w:val="18"/>
              </w:rPr>
              <w:t>0,0</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w:t>
            </w:r>
          </w:p>
        </w:tc>
      </w:tr>
      <w:tr w:rsidR="00DF1563" w:rsidRPr="00FD372B" w:rsidTr="001E0FE4">
        <w:trPr>
          <w:tblCellSpacing w:w="5" w:type="nil"/>
          <w:jc w:val="center"/>
        </w:trPr>
        <w:tc>
          <w:tcPr>
            <w:tcW w:w="409" w:type="dxa"/>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2288" w:type="dxa"/>
            <w:gridSpan w:val="4"/>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331" w:type="dxa"/>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2019</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0,0</w:t>
            </w:r>
          </w:p>
        </w:tc>
        <w:tc>
          <w:tcPr>
            <w:tcW w:w="992" w:type="dxa"/>
          </w:tcPr>
          <w:p w:rsidR="00DF1563" w:rsidRPr="00FD372B" w:rsidRDefault="00DF1563" w:rsidP="001E0FE4">
            <w:pPr>
              <w:jc w:val="center"/>
              <w:rPr>
                <w:sz w:val="18"/>
                <w:szCs w:val="18"/>
              </w:rPr>
            </w:pPr>
            <w:r w:rsidRPr="00FD372B">
              <w:rPr>
                <w:sz w:val="18"/>
                <w:szCs w:val="18"/>
              </w:rPr>
              <w:t>0,0</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w:t>
            </w:r>
          </w:p>
        </w:tc>
      </w:tr>
      <w:tr w:rsidR="00DF1563" w:rsidRPr="00FD372B" w:rsidTr="001E0FE4">
        <w:trPr>
          <w:tblCellSpacing w:w="5" w:type="nil"/>
          <w:jc w:val="center"/>
        </w:trPr>
        <w:tc>
          <w:tcPr>
            <w:tcW w:w="409" w:type="dxa"/>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2288" w:type="dxa"/>
            <w:gridSpan w:val="4"/>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331" w:type="dxa"/>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2020</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0,0</w:t>
            </w:r>
          </w:p>
        </w:tc>
        <w:tc>
          <w:tcPr>
            <w:tcW w:w="992" w:type="dxa"/>
          </w:tcPr>
          <w:p w:rsidR="00DF1563" w:rsidRPr="00FD372B" w:rsidRDefault="00DF1563" w:rsidP="001E0FE4">
            <w:pPr>
              <w:jc w:val="center"/>
              <w:rPr>
                <w:sz w:val="18"/>
                <w:szCs w:val="18"/>
              </w:rPr>
            </w:pPr>
            <w:r w:rsidRPr="00FD372B">
              <w:rPr>
                <w:sz w:val="18"/>
                <w:szCs w:val="18"/>
              </w:rPr>
              <w:t>0,0</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w:t>
            </w:r>
          </w:p>
        </w:tc>
      </w:tr>
      <w:tr w:rsidR="00DF1563" w:rsidRPr="00FD372B" w:rsidTr="001E0FE4">
        <w:trPr>
          <w:tblCellSpacing w:w="5" w:type="nil"/>
          <w:jc w:val="center"/>
        </w:trPr>
        <w:tc>
          <w:tcPr>
            <w:tcW w:w="409" w:type="dxa"/>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2288" w:type="dxa"/>
            <w:gridSpan w:val="4"/>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331" w:type="dxa"/>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2021</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0,0</w:t>
            </w:r>
          </w:p>
        </w:tc>
        <w:tc>
          <w:tcPr>
            <w:tcW w:w="992" w:type="dxa"/>
          </w:tcPr>
          <w:p w:rsidR="00DF1563" w:rsidRPr="00FD372B" w:rsidRDefault="00DF1563" w:rsidP="001E0FE4">
            <w:pPr>
              <w:jc w:val="center"/>
              <w:rPr>
                <w:sz w:val="18"/>
                <w:szCs w:val="18"/>
              </w:rPr>
            </w:pPr>
            <w:r w:rsidRPr="00FD372B">
              <w:rPr>
                <w:sz w:val="18"/>
                <w:szCs w:val="18"/>
              </w:rPr>
              <w:t>0,0</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w:t>
            </w:r>
          </w:p>
        </w:tc>
      </w:tr>
      <w:tr w:rsidR="00DF1563" w:rsidRPr="00FD372B" w:rsidTr="001E0FE4">
        <w:trPr>
          <w:tblCellSpacing w:w="5" w:type="nil"/>
          <w:jc w:val="center"/>
        </w:trPr>
        <w:tc>
          <w:tcPr>
            <w:tcW w:w="409" w:type="dxa"/>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2288" w:type="dxa"/>
            <w:gridSpan w:val="4"/>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331" w:type="dxa"/>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2022</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0,0</w:t>
            </w:r>
          </w:p>
        </w:tc>
        <w:tc>
          <w:tcPr>
            <w:tcW w:w="992" w:type="dxa"/>
          </w:tcPr>
          <w:p w:rsidR="00DF1563" w:rsidRPr="00FD372B" w:rsidRDefault="00DF1563" w:rsidP="001E0FE4">
            <w:pPr>
              <w:jc w:val="center"/>
              <w:rPr>
                <w:sz w:val="18"/>
                <w:szCs w:val="18"/>
              </w:rPr>
            </w:pPr>
            <w:r w:rsidRPr="00FD372B">
              <w:rPr>
                <w:sz w:val="18"/>
                <w:szCs w:val="18"/>
              </w:rPr>
              <w:t>0,0</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w:t>
            </w:r>
          </w:p>
        </w:tc>
      </w:tr>
      <w:tr w:rsidR="00DF1563" w:rsidRPr="00FD372B" w:rsidTr="001E0FE4">
        <w:trPr>
          <w:tblCellSpacing w:w="5" w:type="nil"/>
          <w:jc w:val="center"/>
        </w:trPr>
        <w:tc>
          <w:tcPr>
            <w:tcW w:w="409" w:type="dxa"/>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2288" w:type="dxa"/>
            <w:gridSpan w:val="4"/>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331" w:type="dxa"/>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2023</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0,0</w:t>
            </w:r>
          </w:p>
        </w:tc>
        <w:tc>
          <w:tcPr>
            <w:tcW w:w="992" w:type="dxa"/>
          </w:tcPr>
          <w:p w:rsidR="00DF1563" w:rsidRPr="00FD372B" w:rsidRDefault="00DF1563" w:rsidP="001E0FE4">
            <w:pPr>
              <w:jc w:val="center"/>
              <w:rPr>
                <w:sz w:val="18"/>
                <w:szCs w:val="18"/>
              </w:rPr>
            </w:pPr>
            <w:r w:rsidRPr="00FD372B">
              <w:rPr>
                <w:sz w:val="18"/>
                <w:szCs w:val="18"/>
              </w:rPr>
              <w:t>0,0</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w:t>
            </w:r>
          </w:p>
        </w:tc>
      </w:tr>
      <w:tr w:rsidR="00DF1563" w:rsidRPr="00FD372B" w:rsidTr="001E0FE4">
        <w:trPr>
          <w:tblCellSpacing w:w="5" w:type="nil"/>
          <w:jc w:val="center"/>
        </w:trPr>
        <w:tc>
          <w:tcPr>
            <w:tcW w:w="409" w:type="dxa"/>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2288" w:type="dxa"/>
            <w:gridSpan w:val="4"/>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331" w:type="dxa"/>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2024</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0,0</w:t>
            </w:r>
          </w:p>
        </w:tc>
        <w:tc>
          <w:tcPr>
            <w:tcW w:w="992" w:type="dxa"/>
          </w:tcPr>
          <w:p w:rsidR="00DF1563" w:rsidRPr="00FD372B" w:rsidRDefault="00DF1563" w:rsidP="001E0FE4">
            <w:pPr>
              <w:jc w:val="center"/>
              <w:rPr>
                <w:sz w:val="18"/>
                <w:szCs w:val="18"/>
              </w:rPr>
            </w:pPr>
            <w:r w:rsidRPr="00FD372B">
              <w:rPr>
                <w:sz w:val="18"/>
                <w:szCs w:val="18"/>
              </w:rPr>
              <w:t>0,0</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w:t>
            </w:r>
          </w:p>
        </w:tc>
      </w:tr>
      <w:tr w:rsidR="00DF1563" w:rsidRPr="00FD372B" w:rsidTr="001E0FE4">
        <w:trPr>
          <w:tblCellSpacing w:w="5" w:type="nil"/>
          <w:jc w:val="center"/>
        </w:trPr>
        <w:tc>
          <w:tcPr>
            <w:tcW w:w="4028" w:type="dxa"/>
            <w:gridSpan w:val="6"/>
            <w:vMerge w:val="restart"/>
            <w:tcBorders>
              <w:left w:val="single" w:sz="4" w:space="0" w:color="auto"/>
              <w:right w:val="single" w:sz="4" w:space="0" w:color="auto"/>
            </w:tcBorders>
          </w:tcPr>
          <w:p w:rsidR="00DF1563" w:rsidRPr="00FD372B" w:rsidRDefault="00DF1563" w:rsidP="001E0FE4">
            <w:pPr>
              <w:autoSpaceDE w:val="0"/>
              <w:autoSpaceDN w:val="0"/>
              <w:adjustRightInd w:val="0"/>
              <w:rPr>
                <w:sz w:val="18"/>
                <w:szCs w:val="18"/>
              </w:rPr>
            </w:pPr>
            <w:r w:rsidRPr="00FD372B">
              <w:rPr>
                <w:sz w:val="18"/>
                <w:szCs w:val="18"/>
              </w:rPr>
              <w:t>Итого по подпрограмме № 3</w:t>
            </w: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2019</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0,0</w:t>
            </w:r>
          </w:p>
        </w:tc>
        <w:tc>
          <w:tcPr>
            <w:tcW w:w="992" w:type="dxa"/>
          </w:tcPr>
          <w:p w:rsidR="00DF1563" w:rsidRPr="00FD372B" w:rsidRDefault="00DF1563" w:rsidP="001E0FE4">
            <w:pPr>
              <w:jc w:val="center"/>
              <w:rPr>
                <w:sz w:val="18"/>
                <w:szCs w:val="18"/>
              </w:rPr>
            </w:pPr>
            <w:r w:rsidRPr="00FD372B">
              <w:rPr>
                <w:sz w:val="18"/>
                <w:szCs w:val="18"/>
              </w:rPr>
              <w:t>0,0</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w:t>
            </w:r>
          </w:p>
        </w:tc>
      </w:tr>
      <w:tr w:rsidR="00DF1563" w:rsidRPr="00FD372B" w:rsidTr="001E0FE4">
        <w:trPr>
          <w:tblCellSpacing w:w="5" w:type="nil"/>
          <w:jc w:val="center"/>
        </w:trPr>
        <w:tc>
          <w:tcPr>
            <w:tcW w:w="4028" w:type="dxa"/>
            <w:gridSpan w:val="6"/>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2020</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0,0</w:t>
            </w:r>
          </w:p>
        </w:tc>
        <w:tc>
          <w:tcPr>
            <w:tcW w:w="992" w:type="dxa"/>
          </w:tcPr>
          <w:p w:rsidR="00DF1563" w:rsidRPr="00FD372B" w:rsidRDefault="00DF1563" w:rsidP="001E0FE4">
            <w:pPr>
              <w:jc w:val="center"/>
              <w:rPr>
                <w:sz w:val="18"/>
                <w:szCs w:val="18"/>
              </w:rPr>
            </w:pPr>
            <w:r w:rsidRPr="00FD372B">
              <w:rPr>
                <w:sz w:val="18"/>
                <w:szCs w:val="18"/>
              </w:rPr>
              <w:t>0,0</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w:t>
            </w:r>
          </w:p>
        </w:tc>
      </w:tr>
      <w:tr w:rsidR="00DF1563" w:rsidRPr="00FD372B" w:rsidTr="001E0FE4">
        <w:trPr>
          <w:tblCellSpacing w:w="5" w:type="nil"/>
          <w:jc w:val="center"/>
        </w:trPr>
        <w:tc>
          <w:tcPr>
            <w:tcW w:w="4028" w:type="dxa"/>
            <w:gridSpan w:val="6"/>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2021</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0,0</w:t>
            </w:r>
          </w:p>
        </w:tc>
        <w:tc>
          <w:tcPr>
            <w:tcW w:w="992" w:type="dxa"/>
          </w:tcPr>
          <w:p w:rsidR="00DF1563" w:rsidRPr="00FD372B" w:rsidRDefault="00DF1563" w:rsidP="001E0FE4">
            <w:pPr>
              <w:jc w:val="center"/>
              <w:rPr>
                <w:sz w:val="18"/>
                <w:szCs w:val="18"/>
              </w:rPr>
            </w:pPr>
            <w:r w:rsidRPr="00FD372B">
              <w:rPr>
                <w:sz w:val="18"/>
                <w:szCs w:val="18"/>
              </w:rPr>
              <w:t>0,0</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w:t>
            </w:r>
          </w:p>
        </w:tc>
      </w:tr>
      <w:tr w:rsidR="00DF1563" w:rsidRPr="00FD372B" w:rsidTr="001E0FE4">
        <w:trPr>
          <w:tblCellSpacing w:w="5" w:type="nil"/>
          <w:jc w:val="center"/>
        </w:trPr>
        <w:tc>
          <w:tcPr>
            <w:tcW w:w="4028" w:type="dxa"/>
            <w:gridSpan w:val="6"/>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2022</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0,0</w:t>
            </w:r>
          </w:p>
        </w:tc>
        <w:tc>
          <w:tcPr>
            <w:tcW w:w="992" w:type="dxa"/>
          </w:tcPr>
          <w:p w:rsidR="00DF1563" w:rsidRPr="00FD372B" w:rsidRDefault="00DF1563" w:rsidP="001E0FE4">
            <w:pPr>
              <w:jc w:val="center"/>
              <w:rPr>
                <w:sz w:val="18"/>
                <w:szCs w:val="18"/>
              </w:rPr>
            </w:pPr>
            <w:r w:rsidRPr="00FD372B">
              <w:rPr>
                <w:sz w:val="18"/>
                <w:szCs w:val="18"/>
              </w:rPr>
              <w:t>0,0</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w:t>
            </w:r>
          </w:p>
        </w:tc>
      </w:tr>
      <w:tr w:rsidR="00DF1563" w:rsidRPr="00FD372B" w:rsidTr="001E0FE4">
        <w:trPr>
          <w:tblCellSpacing w:w="5" w:type="nil"/>
          <w:jc w:val="center"/>
        </w:trPr>
        <w:tc>
          <w:tcPr>
            <w:tcW w:w="4028" w:type="dxa"/>
            <w:gridSpan w:val="6"/>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2023</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0,0</w:t>
            </w:r>
          </w:p>
        </w:tc>
        <w:tc>
          <w:tcPr>
            <w:tcW w:w="992" w:type="dxa"/>
          </w:tcPr>
          <w:p w:rsidR="00DF1563" w:rsidRPr="00FD372B" w:rsidRDefault="00DF1563" w:rsidP="001E0FE4">
            <w:pPr>
              <w:jc w:val="center"/>
              <w:rPr>
                <w:sz w:val="18"/>
                <w:szCs w:val="18"/>
              </w:rPr>
            </w:pPr>
            <w:r w:rsidRPr="00FD372B">
              <w:rPr>
                <w:sz w:val="18"/>
                <w:szCs w:val="18"/>
              </w:rPr>
              <w:t>0,0</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w:t>
            </w:r>
          </w:p>
        </w:tc>
      </w:tr>
      <w:tr w:rsidR="00DF1563" w:rsidRPr="00FD372B" w:rsidTr="001E0FE4">
        <w:trPr>
          <w:tblCellSpacing w:w="5" w:type="nil"/>
          <w:jc w:val="center"/>
        </w:trPr>
        <w:tc>
          <w:tcPr>
            <w:tcW w:w="4028" w:type="dxa"/>
            <w:gridSpan w:val="6"/>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2024</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0,0</w:t>
            </w:r>
          </w:p>
        </w:tc>
        <w:tc>
          <w:tcPr>
            <w:tcW w:w="992" w:type="dxa"/>
          </w:tcPr>
          <w:p w:rsidR="00DF1563" w:rsidRPr="00FD372B" w:rsidRDefault="00DF1563" w:rsidP="001E0FE4">
            <w:pPr>
              <w:jc w:val="center"/>
              <w:rPr>
                <w:sz w:val="18"/>
                <w:szCs w:val="18"/>
              </w:rPr>
            </w:pPr>
            <w:r w:rsidRPr="00FD372B">
              <w:rPr>
                <w:sz w:val="18"/>
                <w:szCs w:val="18"/>
              </w:rPr>
              <w:t>0,0</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w:t>
            </w:r>
          </w:p>
        </w:tc>
      </w:tr>
      <w:tr w:rsidR="00DF1563" w:rsidRPr="00FD372B" w:rsidTr="001E0FE4">
        <w:trPr>
          <w:tblCellSpacing w:w="5" w:type="nil"/>
          <w:jc w:val="center"/>
        </w:trPr>
        <w:tc>
          <w:tcPr>
            <w:tcW w:w="4028" w:type="dxa"/>
            <w:gridSpan w:val="6"/>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Итого</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0,0</w:t>
            </w:r>
          </w:p>
        </w:tc>
        <w:tc>
          <w:tcPr>
            <w:tcW w:w="992" w:type="dxa"/>
          </w:tcPr>
          <w:p w:rsidR="00DF1563" w:rsidRPr="00FD372B" w:rsidRDefault="00DF1563" w:rsidP="001E0FE4">
            <w:pPr>
              <w:jc w:val="center"/>
              <w:rPr>
                <w:sz w:val="18"/>
                <w:szCs w:val="18"/>
              </w:rPr>
            </w:pPr>
            <w:r w:rsidRPr="00FD372B">
              <w:rPr>
                <w:sz w:val="18"/>
                <w:szCs w:val="18"/>
              </w:rPr>
              <w:t>0,0</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w:t>
            </w:r>
          </w:p>
        </w:tc>
      </w:tr>
      <w:tr w:rsidR="00DF1563" w:rsidRPr="00FD372B" w:rsidTr="001E0FE4">
        <w:trPr>
          <w:tblCellSpacing w:w="5" w:type="nil"/>
          <w:jc w:val="center"/>
        </w:trPr>
        <w:tc>
          <w:tcPr>
            <w:tcW w:w="10555" w:type="dxa"/>
            <w:gridSpan w:val="14"/>
            <w:tcBorders>
              <w:left w:val="single" w:sz="4" w:space="0" w:color="auto"/>
            </w:tcBorders>
          </w:tcPr>
          <w:p w:rsidR="00DF1563" w:rsidRPr="00FD372B" w:rsidRDefault="00DF1563" w:rsidP="001E0FE4">
            <w:pPr>
              <w:autoSpaceDE w:val="0"/>
              <w:autoSpaceDN w:val="0"/>
              <w:adjustRightInd w:val="0"/>
              <w:rPr>
                <w:sz w:val="18"/>
                <w:szCs w:val="18"/>
              </w:rPr>
            </w:pPr>
            <w:r w:rsidRPr="00FD372B">
              <w:rPr>
                <w:color w:val="000000"/>
                <w:sz w:val="18"/>
                <w:szCs w:val="18"/>
              </w:rPr>
              <w:t xml:space="preserve">Подпрограмма 4. </w:t>
            </w:r>
            <w:r w:rsidRPr="00FD372B">
              <w:rPr>
                <w:sz w:val="18"/>
                <w:szCs w:val="18"/>
              </w:rPr>
              <w:t>Социальная поддержка граждан Мошковского сельсовета Бековского района Пензенской области</w:t>
            </w:r>
          </w:p>
        </w:tc>
      </w:tr>
      <w:tr w:rsidR="00DF1563" w:rsidRPr="00FD372B" w:rsidTr="001E0FE4">
        <w:trPr>
          <w:tblCellSpacing w:w="5" w:type="nil"/>
          <w:jc w:val="center"/>
        </w:trPr>
        <w:tc>
          <w:tcPr>
            <w:tcW w:w="10555" w:type="dxa"/>
            <w:gridSpan w:val="14"/>
            <w:tcBorders>
              <w:left w:val="single" w:sz="4" w:space="0" w:color="auto"/>
            </w:tcBorders>
          </w:tcPr>
          <w:p w:rsidR="00DF1563" w:rsidRPr="00FD372B" w:rsidRDefault="00DF1563" w:rsidP="001E0FE4">
            <w:pPr>
              <w:autoSpaceDE w:val="0"/>
              <w:autoSpaceDN w:val="0"/>
              <w:adjustRightInd w:val="0"/>
              <w:rPr>
                <w:sz w:val="18"/>
                <w:szCs w:val="18"/>
              </w:rPr>
            </w:pPr>
            <w:r w:rsidRPr="00FD372B">
              <w:rPr>
                <w:sz w:val="18"/>
                <w:szCs w:val="18"/>
              </w:rPr>
              <w:t>Цель подпрограммы: Улучшение материального положения муниципальных служащих Мошковского сельсовета Бековского района Пензенской области</w:t>
            </w:r>
          </w:p>
        </w:tc>
      </w:tr>
      <w:tr w:rsidR="00DF1563" w:rsidRPr="00FD372B" w:rsidTr="001E0FE4">
        <w:trPr>
          <w:tblCellSpacing w:w="5" w:type="nil"/>
          <w:jc w:val="center"/>
        </w:trPr>
        <w:tc>
          <w:tcPr>
            <w:tcW w:w="10555" w:type="dxa"/>
            <w:gridSpan w:val="14"/>
            <w:tcBorders>
              <w:left w:val="single" w:sz="4" w:space="0" w:color="auto"/>
            </w:tcBorders>
          </w:tcPr>
          <w:p w:rsidR="00DF1563" w:rsidRPr="00FD372B" w:rsidRDefault="00DF1563" w:rsidP="001E0FE4">
            <w:pPr>
              <w:autoSpaceDE w:val="0"/>
              <w:autoSpaceDN w:val="0"/>
              <w:adjustRightInd w:val="0"/>
              <w:rPr>
                <w:sz w:val="18"/>
                <w:szCs w:val="18"/>
              </w:rPr>
            </w:pPr>
            <w:r w:rsidRPr="00FD372B">
              <w:rPr>
                <w:iCs/>
                <w:sz w:val="18"/>
                <w:szCs w:val="18"/>
              </w:rPr>
              <w:t xml:space="preserve">Задача: </w:t>
            </w:r>
            <w:r w:rsidRPr="00FD372B">
              <w:rPr>
                <w:sz w:val="18"/>
                <w:szCs w:val="18"/>
              </w:rPr>
              <w:t xml:space="preserve">Выполнение обязательств по предоставлению пенсии за выслугу лет муниципальным служащим Мошковского сельсовета Бековского района Пензенской области </w:t>
            </w:r>
          </w:p>
        </w:tc>
      </w:tr>
      <w:tr w:rsidR="00DF1563" w:rsidRPr="00FD372B" w:rsidTr="001E0FE4">
        <w:trPr>
          <w:tblCellSpacing w:w="5" w:type="nil"/>
          <w:jc w:val="center"/>
        </w:trPr>
        <w:tc>
          <w:tcPr>
            <w:tcW w:w="539" w:type="dxa"/>
            <w:gridSpan w:val="2"/>
            <w:vMerge w:val="restart"/>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4.1.</w:t>
            </w:r>
          </w:p>
        </w:tc>
        <w:tc>
          <w:tcPr>
            <w:tcW w:w="1662" w:type="dxa"/>
            <w:gridSpan w:val="2"/>
            <w:vMerge w:val="restart"/>
            <w:tcBorders>
              <w:left w:val="single" w:sz="4" w:space="0" w:color="auto"/>
              <w:right w:val="single" w:sz="4" w:space="0" w:color="auto"/>
            </w:tcBorders>
          </w:tcPr>
          <w:p w:rsidR="00DF1563" w:rsidRPr="00FD372B" w:rsidRDefault="00DF1563" w:rsidP="001E0FE4">
            <w:pPr>
              <w:autoSpaceDE w:val="0"/>
              <w:autoSpaceDN w:val="0"/>
              <w:adjustRightInd w:val="0"/>
              <w:rPr>
                <w:sz w:val="18"/>
                <w:szCs w:val="18"/>
              </w:rPr>
            </w:pPr>
            <w:r w:rsidRPr="00FD372B">
              <w:rPr>
                <w:color w:val="000000"/>
                <w:sz w:val="18"/>
                <w:szCs w:val="18"/>
              </w:rPr>
              <w:t>Обеспечение выполнения обязательств социальной поддержки граждан Мошковского сельсовета Бековского района Пензенской области</w:t>
            </w:r>
          </w:p>
        </w:tc>
        <w:tc>
          <w:tcPr>
            <w:tcW w:w="1827" w:type="dxa"/>
            <w:gridSpan w:val="2"/>
            <w:vMerge w:val="restart"/>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администрация Мошковского сельсовета Бековского района Пензенской области</w:t>
            </w: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Итого</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70,093</w:t>
            </w:r>
          </w:p>
        </w:tc>
        <w:tc>
          <w:tcPr>
            <w:tcW w:w="992" w:type="dxa"/>
          </w:tcPr>
          <w:p w:rsidR="00DF1563" w:rsidRPr="00FD372B" w:rsidRDefault="00DF1563" w:rsidP="001E0FE4">
            <w:pPr>
              <w:jc w:val="center"/>
              <w:rPr>
                <w:sz w:val="18"/>
                <w:szCs w:val="18"/>
              </w:rPr>
            </w:pPr>
            <w:r w:rsidRPr="00FD372B">
              <w:rPr>
                <w:sz w:val="18"/>
                <w:szCs w:val="18"/>
              </w:rPr>
              <w:t>70,093</w:t>
            </w:r>
          </w:p>
        </w:tc>
        <w:tc>
          <w:tcPr>
            <w:tcW w:w="719" w:type="dxa"/>
            <w:gridSpan w:val="2"/>
          </w:tcPr>
          <w:p w:rsidR="00DF1563" w:rsidRPr="00FD372B" w:rsidRDefault="00DF1563" w:rsidP="001E0FE4">
            <w:pPr>
              <w:autoSpaceDE w:val="0"/>
              <w:autoSpaceDN w:val="0"/>
              <w:adjustRightInd w:val="0"/>
              <w:jc w:val="center"/>
              <w:rPr>
                <w:sz w:val="18"/>
                <w:szCs w:val="18"/>
              </w:rPr>
            </w:pPr>
          </w:p>
        </w:tc>
        <w:tc>
          <w:tcPr>
            <w:tcW w:w="851" w:type="dxa"/>
          </w:tcPr>
          <w:p w:rsidR="00DF1563" w:rsidRPr="00FD372B" w:rsidRDefault="00DF1563" w:rsidP="001E0FE4">
            <w:pPr>
              <w:autoSpaceDE w:val="0"/>
              <w:autoSpaceDN w:val="0"/>
              <w:adjustRightInd w:val="0"/>
              <w:jc w:val="center"/>
              <w:rPr>
                <w:sz w:val="18"/>
                <w:szCs w:val="18"/>
              </w:rPr>
            </w:pPr>
          </w:p>
        </w:tc>
        <w:tc>
          <w:tcPr>
            <w:tcW w:w="708" w:type="dxa"/>
          </w:tcPr>
          <w:p w:rsidR="00DF1563" w:rsidRPr="00FD372B" w:rsidRDefault="00DF1563" w:rsidP="001E0FE4">
            <w:pPr>
              <w:autoSpaceDE w:val="0"/>
              <w:autoSpaceDN w:val="0"/>
              <w:adjustRightInd w:val="0"/>
              <w:jc w:val="center"/>
              <w:rPr>
                <w:sz w:val="18"/>
                <w:szCs w:val="18"/>
              </w:rPr>
            </w:pP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539" w:type="dxa"/>
            <w:gridSpan w:val="2"/>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662" w:type="dxa"/>
            <w:gridSpan w:val="2"/>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827" w:type="dxa"/>
            <w:gridSpan w:val="2"/>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2019</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13,463</w:t>
            </w:r>
          </w:p>
        </w:tc>
        <w:tc>
          <w:tcPr>
            <w:tcW w:w="992" w:type="dxa"/>
          </w:tcPr>
          <w:p w:rsidR="00DF1563" w:rsidRPr="00FD372B" w:rsidRDefault="00DF1563" w:rsidP="001E0FE4">
            <w:pPr>
              <w:jc w:val="center"/>
              <w:rPr>
                <w:sz w:val="18"/>
                <w:szCs w:val="18"/>
              </w:rPr>
            </w:pPr>
            <w:r w:rsidRPr="00FD372B">
              <w:rPr>
                <w:sz w:val="18"/>
                <w:szCs w:val="18"/>
              </w:rPr>
              <w:t>13,463</w:t>
            </w:r>
          </w:p>
        </w:tc>
        <w:tc>
          <w:tcPr>
            <w:tcW w:w="719" w:type="dxa"/>
            <w:gridSpan w:val="2"/>
          </w:tcPr>
          <w:p w:rsidR="00DF1563" w:rsidRPr="00FD372B" w:rsidRDefault="00DF1563" w:rsidP="001E0FE4">
            <w:pPr>
              <w:autoSpaceDE w:val="0"/>
              <w:autoSpaceDN w:val="0"/>
              <w:adjustRightInd w:val="0"/>
              <w:jc w:val="center"/>
              <w:rPr>
                <w:sz w:val="18"/>
                <w:szCs w:val="18"/>
              </w:rPr>
            </w:pPr>
          </w:p>
        </w:tc>
        <w:tc>
          <w:tcPr>
            <w:tcW w:w="851" w:type="dxa"/>
          </w:tcPr>
          <w:p w:rsidR="00DF1563" w:rsidRPr="00FD372B" w:rsidRDefault="00DF1563" w:rsidP="001E0FE4">
            <w:pPr>
              <w:autoSpaceDE w:val="0"/>
              <w:autoSpaceDN w:val="0"/>
              <w:adjustRightInd w:val="0"/>
              <w:jc w:val="center"/>
              <w:rPr>
                <w:sz w:val="18"/>
                <w:szCs w:val="18"/>
              </w:rPr>
            </w:pPr>
          </w:p>
        </w:tc>
        <w:tc>
          <w:tcPr>
            <w:tcW w:w="708" w:type="dxa"/>
          </w:tcPr>
          <w:p w:rsidR="00DF1563" w:rsidRPr="00FD372B" w:rsidRDefault="00DF1563" w:rsidP="001E0FE4">
            <w:pPr>
              <w:autoSpaceDE w:val="0"/>
              <w:autoSpaceDN w:val="0"/>
              <w:adjustRightInd w:val="0"/>
              <w:jc w:val="center"/>
              <w:rPr>
                <w:sz w:val="18"/>
                <w:szCs w:val="18"/>
              </w:rPr>
            </w:pP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539" w:type="dxa"/>
            <w:gridSpan w:val="2"/>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662" w:type="dxa"/>
            <w:gridSpan w:val="2"/>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827" w:type="dxa"/>
            <w:gridSpan w:val="2"/>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2020</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11,326</w:t>
            </w:r>
          </w:p>
        </w:tc>
        <w:tc>
          <w:tcPr>
            <w:tcW w:w="992" w:type="dxa"/>
          </w:tcPr>
          <w:p w:rsidR="00DF1563" w:rsidRPr="00FD372B" w:rsidRDefault="00DF1563" w:rsidP="001E0FE4">
            <w:pPr>
              <w:jc w:val="center"/>
              <w:rPr>
                <w:sz w:val="18"/>
                <w:szCs w:val="18"/>
              </w:rPr>
            </w:pPr>
            <w:r w:rsidRPr="00FD372B">
              <w:rPr>
                <w:sz w:val="18"/>
                <w:szCs w:val="18"/>
              </w:rPr>
              <w:t>11,326</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539" w:type="dxa"/>
            <w:gridSpan w:val="2"/>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662" w:type="dxa"/>
            <w:gridSpan w:val="2"/>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827" w:type="dxa"/>
            <w:gridSpan w:val="2"/>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2021</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11,326</w:t>
            </w:r>
          </w:p>
        </w:tc>
        <w:tc>
          <w:tcPr>
            <w:tcW w:w="992" w:type="dxa"/>
          </w:tcPr>
          <w:p w:rsidR="00DF1563" w:rsidRPr="00FD372B" w:rsidRDefault="00DF1563" w:rsidP="001E0FE4">
            <w:pPr>
              <w:jc w:val="center"/>
              <w:rPr>
                <w:sz w:val="18"/>
                <w:szCs w:val="18"/>
              </w:rPr>
            </w:pPr>
            <w:r w:rsidRPr="00FD372B">
              <w:rPr>
                <w:sz w:val="18"/>
                <w:szCs w:val="18"/>
              </w:rPr>
              <w:t>11,326</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539" w:type="dxa"/>
            <w:gridSpan w:val="2"/>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662" w:type="dxa"/>
            <w:gridSpan w:val="2"/>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827" w:type="dxa"/>
            <w:gridSpan w:val="2"/>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2022</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11,326</w:t>
            </w:r>
          </w:p>
        </w:tc>
        <w:tc>
          <w:tcPr>
            <w:tcW w:w="992" w:type="dxa"/>
          </w:tcPr>
          <w:p w:rsidR="00DF1563" w:rsidRPr="00FD372B" w:rsidRDefault="00DF1563" w:rsidP="001E0FE4">
            <w:pPr>
              <w:jc w:val="center"/>
              <w:rPr>
                <w:sz w:val="18"/>
                <w:szCs w:val="18"/>
              </w:rPr>
            </w:pPr>
            <w:r w:rsidRPr="00FD372B">
              <w:rPr>
                <w:sz w:val="18"/>
                <w:szCs w:val="18"/>
              </w:rPr>
              <w:t>11,326</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539" w:type="dxa"/>
            <w:gridSpan w:val="2"/>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662" w:type="dxa"/>
            <w:gridSpan w:val="2"/>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827" w:type="dxa"/>
            <w:gridSpan w:val="2"/>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2023</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11,326</w:t>
            </w:r>
          </w:p>
        </w:tc>
        <w:tc>
          <w:tcPr>
            <w:tcW w:w="992" w:type="dxa"/>
          </w:tcPr>
          <w:p w:rsidR="00DF1563" w:rsidRPr="00FD372B" w:rsidRDefault="00DF1563" w:rsidP="001E0FE4">
            <w:pPr>
              <w:jc w:val="center"/>
              <w:rPr>
                <w:sz w:val="18"/>
                <w:szCs w:val="18"/>
              </w:rPr>
            </w:pPr>
            <w:r w:rsidRPr="00FD372B">
              <w:rPr>
                <w:sz w:val="18"/>
                <w:szCs w:val="18"/>
              </w:rPr>
              <w:t>11,326</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539" w:type="dxa"/>
            <w:gridSpan w:val="2"/>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662" w:type="dxa"/>
            <w:gridSpan w:val="2"/>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1827" w:type="dxa"/>
            <w:gridSpan w:val="2"/>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2024</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11,326</w:t>
            </w:r>
          </w:p>
        </w:tc>
        <w:tc>
          <w:tcPr>
            <w:tcW w:w="992" w:type="dxa"/>
          </w:tcPr>
          <w:p w:rsidR="00DF1563" w:rsidRPr="00FD372B" w:rsidRDefault="00DF1563" w:rsidP="001E0FE4">
            <w:pPr>
              <w:jc w:val="center"/>
              <w:rPr>
                <w:sz w:val="18"/>
                <w:szCs w:val="18"/>
              </w:rPr>
            </w:pPr>
            <w:r w:rsidRPr="00FD372B">
              <w:rPr>
                <w:sz w:val="18"/>
                <w:szCs w:val="18"/>
              </w:rPr>
              <w:t>11,326</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4028" w:type="dxa"/>
            <w:gridSpan w:val="6"/>
            <w:vMerge w:val="restart"/>
            <w:tcBorders>
              <w:left w:val="single" w:sz="4" w:space="0" w:color="auto"/>
              <w:right w:val="single" w:sz="4" w:space="0" w:color="auto"/>
            </w:tcBorders>
          </w:tcPr>
          <w:p w:rsidR="00DF1563" w:rsidRPr="00FD372B" w:rsidRDefault="00DF1563" w:rsidP="001E0FE4">
            <w:pPr>
              <w:tabs>
                <w:tab w:val="left" w:pos="0"/>
              </w:tabs>
              <w:autoSpaceDE w:val="0"/>
              <w:autoSpaceDN w:val="0"/>
              <w:adjustRightInd w:val="0"/>
              <w:rPr>
                <w:sz w:val="18"/>
                <w:szCs w:val="18"/>
              </w:rPr>
            </w:pPr>
            <w:r w:rsidRPr="00FD372B">
              <w:rPr>
                <w:sz w:val="18"/>
                <w:szCs w:val="18"/>
              </w:rPr>
              <w:t>Итого по подпрограмме № 4</w:t>
            </w: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2019</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13,463</w:t>
            </w:r>
          </w:p>
        </w:tc>
        <w:tc>
          <w:tcPr>
            <w:tcW w:w="992" w:type="dxa"/>
          </w:tcPr>
          <w:p w:rsidR="00DF1563" w:rsidRPr="00FD372B" w:rsidRDefault="00DF1563" w:rsidP="001E0FE4">
            <w:pPr>
              <w:jc w:val="center"/>
              <w:rPr>
                <w:sz w:val="18"/>
                <w:szCs w:val="18"/>
              </w:rPr>
            </w:pPr>
            <w:r w:rsidRPr="00FD372B">
              <w:rPr>
                <w:sz w:val="18"/>
                <w:szCs w:val="18"/>
              </w:rPr>
              <w:t>13,463</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4028" w:type="dxa"/>
            <w:gridSpan w:val="6"/>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2020</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11,326</w:t>
            </w:r>
          </w:p>
        </w:tc>
        <w:tc>
          <w:tcPr>
            <w:tcW w:w="992" w:type="dxa"/>
          </w:tcPr>
          <w:p w:rsidR="00DF1563" w:rsidRPr="00FD372B" w:rsidRDefault="00DF1563" w:rsidP="001E0FE4">
            <w:pPr>
              <w:jc w:val="center"/>
              <w:rPr>
                <w:sz w:val="18"/>
                <w:szCs w:val="18"/>
              </w:rPr>
            </w:pPr>
            <w:r w:rsidRPr="00FD372B">
              <w:rPr>
                <w:sz w:val="18"/>
                <w:szCs w:val="18"/>
              </w:rPr>
              <w:t>11,326</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4028" w:type="dxa"/>
            <w:gridSpan w:val="6"/>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2021</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11,326</w:t>
            </w:r>
          </w:p>
        </w:tc>
        <w:tc>
          <w:tcPr>
            <w:tcW w:w="992" w:type="dxa"/>
          </w:tcPr>
          <w:p w:rsidR="00DF1563" w:rsidRPr="00FD372B" w:rsidRDefault="00DF1563" w:rsidP="001E0FE4">
            <w:pPr>
              <w:jc w:val="center"/>
              <w:rPr>
                <w:sz w:val="18"/>
                <w:szCs w:val="18"/>
              </w:rPr>
            </w:pPr>
            <w:r w:rsidRPr="00FD372B">
              <w:rPr>
                <w:sz w:val="18"/>
                <w:szCs w:val="18"/>
              </w:rPr>
              <w:t>11,326</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4028" w:type="dxa"/>
            <w:gridSpan w:val="6"/>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2022</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11,326</w:t>
            </w:r>
          </w:p>
        </w:tc>
        <w:tc>
          <w:tcPr>
            <w:tcW w:w="992" w:type="dxa"/>
          </w:tcPr>
          <w:p w:rsidR="00DF1563" w:rsidRPr="00FD372B" w:rsidRDefault="00DF1563" w:rsidP="001E0FE4">
            <w:pPr>
              <w:jc w:val="center"/>
              <w:rPr>
                <w:sz w:val="18"/>
                <w:szCs w:val="18"/>
              </w:rPr>
            </w:pPr>
            <w:r w:rsidRPr="00FD372B">
              <w:rPr>
                <w:sz w:val="18"/>
                <w:szCs w:val="18"/>
              </w:rPr>
              <w:t>11,326</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4028" w:type="dxa"/>
            <w:gridSpan w:val="6"/>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2023</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11,326</w:t>
            </w:r>
          </w:p>
        </w:tc>
        <w:tc>
          <w:tcPr>
            <w:tcW w:w="992" w:type="dxa"/>
          </w:tcPr>
          <w:p w:rsidR="00DF1563" w:rsidRPr="00FD372B" w:rsidRDefault="00DF1563" w:rsidP="001E0FE4">
            <w:pPr>
              <w:jc w:val="center"/>
              <w:rPr>
                <w:sz w:val="18"/>
                <w:szCs w:val="18"/>
              </w:rPr>
            </w:pPr>
            <w:r w:rsidRPr="00FD372B">
              <w:rPr>
                <w:sz w:val="18"/>
                <w:szCs w:val="18"/>
              </w:rPr>
              <w:t>11,326</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4028" w:type="dxa"/>
            <w:gridSpan w:val="6"/>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2024</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11,326</w:t>
            </w:r>
          </w:p>
        </w:tc>
        <w:tc>
          <w:tcPr>
            <w:tcW w:w="992" w:type="dxa"/>
          </w:tcPr>
          <w:p w:rsidR="00DF1563" w:rsidRPr="00FD372B" w:rsidRDefault="00DF1563" w:rsidP="001E0FE4">
            <w:pPr>
              <w:jc w:val="center"/>
              <w:rPr>
                <w:sz w:val="18"/>
                <w:szCs w:val="18"/>
              </w:rPr>
            </w:pPr>
            <w:r w:rsidRPr="00FD372B">
              <w:rPr>
                <w:sz w:val="18"/>
                <w:szCs w:val="18"/>
              </w:rPr>
              <w:t>11,326</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rPr>
          <w:tblCellSpacing w:w="5" w:type="nil"/>
          <w:jc w:val="center"/>
        </w:trPr>
        <w:tc>
          <w:tcPr>
            <w:tcW w:w="4028" w:type="dxa"/>
            <w:gridSpan w:val="6"/>
            <w:vMerge/>
            <w:tcBorders>
              <w:left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Итого</w:t>
            </w:r>
          </w:p>
        </w:tc>
        <w:tc>
          <w:tcPr>
            <w:tcW w:w="1013" w:type="dxa"/>
            <w:tcBorders>
              <w:left w:val="single" w:sz="4" w:space="0" w:color="auto"/>
            </w:tcBorders>
          </w:tcPr>
          <w:p w:rsidR="00DF1563" w:rsidRPr="00FD372B" w:rsidRDefault="00DF1563" w:rsidP="001E0FE4">
            <w:pPr>
              <w:jc w:val="center"/>
              <w:rPr>
                <w:sz w:val="18"/>
                <w:szCs w:val="18"/>
              </w:rPr>
            </w:pPr>
            <w:r w:rsidRPr="00FD372B">
              <w:rPr>
                <w:sz w:val="18"/>
                <w:szCs w:val="18"/>
              </w:rPr>
              <w:t>70,093</w:t>
            </w:r>
          </w:p>
        </w:tc>
        <w:tc>
          <w:tcPr>
            <w:tcW w:w="992" w:type="dxa"/>
          </w:tcPr>
          <w:p w:rsidR="00DF1563" w:rsidRPr="00FD372B" w:rsidRDefault="00DF1563" w:rsidP="001E0FE4">
            <w:pPr>
              <w:jc w:val="center"/>
              <w:rPr>
                <w:sz w:val="18"/>
                <w:szCs w:val="18"/>
              </w:rPr>
            </w:pPr>
            <w:r w:rsidRPr="00FD372B">
              <w:rPr>
                <w:sz w:val="18"/>
                <w:szCs w:val="18"/>
              </w:rPr>
              <w:t>70,093</w:t>
            </w:r>
          </w:p>
        </w:tc>
        <w:tc>
          <w:tcPr>
            <w:tcW w:w="719" w:type="dxa"/>
            <w:gridSpan w:val="2"/>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Pr>
          <w:p w:rsidR="00DF1563" w:rsidRPr="00FD372B" w:rsidRDefault="00DF1563" w:rsidP="001E0FE4">
            <w:pPr>
              <w:autoSpaceDE w:val="0"/>
              <w:autoSpaceDN w:val="0"/>
              <w:adjustRightInd w:val="0"/>
              <w:jc w:val="center"/>
              <w:rPr>
                <w:sz w:val="18"/>
                <w:szCs w:val="18"/>
              </w:rPr>
            </w:pPr>
            <w:r w:rsidRPr="00FD372B">
              <w:rPr>
                <w:sz w:val="18"/>
                <w:szCs w:val="18"/>
              </w:rPr>
              <w:t>100%</w:t>
            </w:r>
          </w:p>
        </w:tc>
      </w:tr>
      <w:tr w:rsidR="00DF1563" w:rsidRPr="00FD372B" w:rsidTr="001E0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5" w:type="nil"/>
          <w:jc w:val="center"/>
        </w:trPr>
        <w:tc>
          <w:tcPr>
            <w:tcW w:w="10555" w:type="dxa"/>
            <w:gridSpan w:val="14"/>
            <w:tcBorders>
              <w:top w:val="single" w:sz="4" w:space="0" w:color="auto"/>
              <w:left w:val="single" w:sz="4" w:space="0" w:color="auto"/>
              <w:bottom w:val="single" w:sz="4" w:space="0" w:color="auto"/>
              <w:right w:val="single" w:sz="4" w:space="0" w:color="auto"/>
            </w:tcBorders>
          </w:tcPr>
          <w:p w:rsidR="00DF1563" w:rsidRPr="00FD372B" w:rsidRDefault="00DF1563" w:rsidP="001E0FE4">
            <w:pPr>
              <w:pStyle w:val="ConsPlusCell"/>
              <w:rPr>
                <w:rFonts w:ascii="Times New Roman" w:hAnsi="Times New Roman" w:cs="Times New Roman"/>
                <w:sz w:val="18"/>
                <w:szCs w:val="18"/>
              </w:rPr>
            </w:pPr>
            <w:r w:rsidRPr="00FD372B">
              <w:rPr>
                <w:rFonts w:ascii="Times New Roman" w:hAnsi="Times New Roman" w:cs="Times New Roman"/>
                <w:sz w:val="18"/>
                <w:szCs w:val="18"/>
              </w:rPr>
              <w:t>Итого по мероприятиям</w:t>
            </w:r>
          </w:p>
        </w:tc>
      </w:tr>
      <w:tr w:rsidR="00DF1563" w:rsidRPr="00FD372B" w:rsidTr="001E0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99"/>
          <w:tblCellSpacing w:w="5" w:type="nil"/>
          <w:jc w:val="center"/>
        </w:trPr>
        <w:tc>
          <w:tcPr>
            <w:tcW w:w="4028" w:type="dxa"/>
            <w:gridSpan w:val="6"/>
            <w:vMerge w:val="restart"/>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both"/>
              <w:outlineLvl w:val="1"/>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jc w:val="center"/>
              <w:rPr>
                <w:sz w:val="18"/>
                <w:szCs w:val="18"/>
              </w:rPr>
            </w:pPr>
            <w:r w:rsidRPr="00FD372B">
              <w:rPr>
                <w:sz w:val="18"/>
                <w:szCs w:val="18"/>
              </w:rPr>
              <w:t>2019</w:t>
            </w:r>
          </w:p>
        </w:tc>
        <w:tc>
          <w:tcPr>
            <w:tcW w:w="1013"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jc w:val="center"/>
              <w:rPr>
                <w:bCs/>
                <w:iCs/>
                <w:color w:val="000000"/>
                <w:sz w:val="18"/>
                <w:szCs w:val="18"/>
              </w:rPr>
            </w:pPr>
            <w:r w:rsidRPr="00FD372B">
              <w:rPr>
                <w:bCs/>
                <w:iCs/>
                <w:color w:val="000000"/>
                <w:sz w:val="18"/>
                <w:szCs w:val="18"/>
              </w:rPr>
              <w:t>1678,045</w:t>
            </w:r>
          </w:p>
        </w:tc>
        <w:tc>
          <w:tcPr>
            <w:tcW w:w="992"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jc w:val="center"/>
              <w:rPr>
                <w:bCs/>
                <w:iCs/>
                <w:color w:val="000000"/>
                <w:sz w:val="18"/>
                <w:szCs w:val="18"/>
              </w:rPr>
            </w:pPr>
            <w:r w:rsidRPr="00FD372B">
              <w:rPr>
                <w:bCs/>
                <w:iCs/>
                <w:color w:val="000000"/>
                <w:sz w:val="18"/>
                <w:szCs w:val="18"/>
              </w:rPr>
              <w:t>1678,045</w:t>
            </w:r>
          </w:p>
        </w:tc>
        <w:tc>
          <w:tcPr>
            <w:tcW w:w="719" w:type="dxa"/>
            <w:gridSpan w:val="2"/>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100%</w:t>
            </w:r>
          </w:p>
        </w:tc>
      </w:tr>
      <w:tr w:rsidR="00DF1563" w:rsidRPr="00FD372B" w:rsidTr="001E0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74"/>
          <w:tblCellSpacing w:w="5" w:type="nil"/>
          <w:jc w:val="center"/>
        </w:trPr>
        <w:tc>
          <w:tcPr>
            <w:tcW w:w="4028" w:type="dxa"/>
            <w:gridSpan w:val="6"/>
            <w:vMerge/>
            <w:tcBorders>
              <w:top w:val="single" w:sz="4" w:space="0" w:color="auto"/>
              <w:left w:val="single" w:sz="4" w:space="0" w:color="auto"/>
              <w:bottom w:val="single" w:sz="4" w:space="0" w:color="auto"/>
              <w:right w:val="single" w:sz="4" w:space="0" w:color="auto"/>
            </w:tcBorders>
          </w:tcPr>
          <w:p w:rsidR="00DF1563" w:rsidRPr="00FD372B" w:rsidRDefault="00DF1563" w:rsidP="001E0FE4">
            <w:pPr>
              <w:pStyle w:val="ConsPlusCel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jc w:val="center"/>
              <w:rPr>
                <w:sz w:val="18"/>
                <w:szCs w:val="18"/>
              </w:rPr>
            </w:pPr>
            <w:r w:rsidRPr="00FD372B">
              <w:rPr>
                <w:sz w:val="18"/>
                <w:szCs w:val="18"/>
              </w:rPr>
              <w:t>2020</w:t>
            </w:r>
          </w:p>
        </w:tc>
        <w:tc>
          <w:tcPr>
            <w:tcW w:w="1013"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jc w:val="center"/>
              <w:rPr>
                <w:bCs/>
                <w:iCs/>
                <w:color w:val="000000"/>
                <w:sz w:val="18"/>
                <w:szCs w:val="18"/>
              </w:rPr>
            </w:pPr>
            <w:r w:rsidRPr="00FD372B">
              <w:rPr>
                <w:bCs/>
                <w:iCs/>
                <w:color w:val="000000"/>
                <w:sz w:val="18"/>
                <w:szCs w:val="18"/>
              </w:rPr>
              <w:t>1056,130</w:t>
            </w:r>
          </w:p>
        </w:tc>
        <w:tc>
          <w:tcPr>
            <w:tcW w:w="992"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jc w:val="center"/>
              <w:rPr>
                <w:bCs/>
                <w:iCs/>
                <w:color w:val="000000"/>
                <w:sz w:val="18"/>
                <w:szCs w:val="18"/>
              </w:rPr>
            </w:pPr>
            <w:r w:rsidRPr="00FD372B">
              <w:rPr>
                <w:bCs/>
                <w:iCs/>
                <w:color w:val="000000"/>
                <w:sz w:val="18"/>
                <w:szCs w:val="18"/>
              </w:rPr>
              <w:t>1056,130</w:t>
            </w:r>
          </w:p>
        </w:tc>
        <w:tc>
          <w:tcPr>
            <w:tcW w:w="719" w:type="dxa"/>
            <w:gridSpan w:val="2"/>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100%</w:t>
            </w:r>
          </w:p>
        </w:tc>
      </w:tr>
      <w:tr w:rsidR="00DF1563" w:rsidRPr="00FD372B" w:rsidTr="001E0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77"/>
          <w:tblCellSpacing w:w="5" w:type="nil"/>
          <w:jc w:val="center"/>
        </w:trPr>
        <w:tc>
          <w:tcPr>
            <w:tcW w:w="4028" w:type="dxa"/>
            <w:gridSpan w:val="6"/>
            <w:vMerge/>
            <w:tcBorders>
              <w:top w:val="single" w:sz="4" w:space="0" w:color="auto"/>
              <w:left w:val="single" w:sz="4" w:space="0" w:color="auto"/>
              <w:bottom w:val="single" w:sz="4" w:space="0" w:color="auto"/>
              <w:right w:val="single" w:sz="4" w:space="0" w:color="auto"/>
            </w:tcBorders>
          </w:tcPr>
          <w:p w:rsidR="00DF1563" w:rsidRPr="00FD372B" w:rsidRDefault="00DF1563" w:rsidP="001E0FE4">
            <w:pPr>
              <w:pStyle w:val="ConsPlusCel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jc w:val="center"/>
              <w:rPr>
                <w:sz w:val="18"/>
                <w:szCs w:val="18"/>
              </w:rPr>
            </w:pPr>
            <w:r w:rsidRPr="00FD372B">
              <w:rPr>
                <w:sz w:val="18"/>
                <w:szCs w:val="18"/>
              </w:rPr>
              <w:t>2021</w:t>
            </w:r>
          </w:p>
        </w:tc>
        <w:tc>
          <w:tcPr>
            <w:tcW w:w="1013"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jc w:val="center"/>
              <w:rPr>
                <w:bCs/>
                <w:iCs/>
                <w:color w:val="000000"/>
                <w:sz w:val="18"/>
                <w:szCs w:val="18"/>
              </w:rPr>
            </w:pPr>
            <w:r w:rsidRPr="00FD372B">
              <w:rPr>
                <w:bCs/>
                <w:iCs/>
                <w:color w:val="000000"/>
                <w:sz w:val="18"/>
                <w:szCs w:val="18"/>
              </w:rPr>
              <w:t>1289,180</w:t>
            </w:r>
          </w:p>
        </w:tc>
        <w:tc>
          <w:tcPr>
            <w:tcW w:w="992"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jc w:val="center"/>
              <w:rPr>
                <w:bCs/>
                <w:iCs/>
                <w:color w:val="000000"/>
                <w:sz w:val="18"/>
                <w:szCs w:val="18"/>
              </w:rPr>
            </w:pPr>
            <w:r w:rsidRPr="00FD372B">
              <w:rPr>
                <w:bCs/>
                <w:iCs/>
                <w:color w:val="000000"/>
                <w:sz w:val="18"/>
                <w:szCs w:val="18"/>
              </w:rPr>
              <w:t>1289,180</w:t>
            </w:r>
          </w:p>
        </w:tc>
        <w:tc>
          <w:tcPr>
            <w:tcW w:w="719" w:type="dxa"/>
            <w:gridSpan w:val="2"/>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100%</w:t>
            </w:r>
          </w:p>
        </w:tc>
      </w:tr>
      <w:tr w:rsidR="00DF1563" w:rsidRPr="00FD372B" w:rsidTr="001E0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3"/>
          <w:tblCellSpacing w:w="5" w:type="nil"/>
          <w:jc w:val="center"/>
        </w:trPr>
        <w:tc>
          <w:tcPr>
            <w:tcW w:w="4028" w:type="dxa"/>
            <w:gridSpan w:val="6"/>
            <w:vMerge/>
            <w:tcBorders>
              <w:top w:val="single" w:sz="4" w:space="0" w:color="auto"/>
              <w:left w:val="single" w:sz="4" w:space="0" w:color="auto"/>
              <w:bottom w:val="single" w:sz="4" w:space="0" w:color="auto"/>
              <w:right w:val="single" w:sz="4" w:space="0" w:color="auto"/>
            </w:tcBorders>
          </w:tcPr>
          <w:p w:rsidR="00DF1563" w:rsidRPr="00FD372B" w:rsidRDefault="00DF1563" w:rsidP="001E0FE4">
            <w:pPr>
              <w:pStyle w:val="ConsPlusCel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jc w:val="center"/>
              <w:rPr>
                <w:sz w:val="18"/>
                <w:szCs w:val="18"/>
              </w:rPr>
            </w:pPr>
            <w:r w:rsidRPr="00FD372B">
              <w:rPr>
                <w:sz w:val="18"/>
                <w:szCs w:val="18"/>
              </w:rPr>
              <w:t>2022</w:t>
            </w:r>
          </w:p>
        </w:tc>
        <w:tc>
          <w:tcPr>
            <w:tcW w:w="1013"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jc w:val="center"/>
              <w:rPr>
                <w:bCs/>
                <w:iCs/>
                <w:color w:val="000000"/>
                <w:sz w:val="18"/>
                <w:szCs w:val="18"/>
              </w:rPr>
            </w:pPr>
            <w:r w:rsidRPr="00FD372B">
              <w:rPr>
                <w:bCs/>
                <w:iCs/>
                <w:color w:val="000000"/>
                <w:sz w:val="18"/>
                <w:szCs w:val="18"/>
              </w:rPr>
              <w:t>1288,660</w:t>
            </w:r>
          </w:p>
        </w:tc>
        <w:tc>
          <w:tcPr>
            <w:tcW w:w="992"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jc w:val="center"/>
              <w:rPr>
                <w:bCs/>
                <w:iCs/>
                <w:color w:val="000000"/>
                <w:sz w:val="18"/>
                <w:szCs w:val="18"/>
              </w:rPr>
            </w:pPr>
            <w:r w:rsidRPr="00FD372B">
              <w:rPr>
                <w:bCs/>
                <w:iCs/>
                <w:color w:val="000000"/>
                <w:sz w:val="18"/>
                <w:szCs w:val="18"/>
              </w:rPr>
              <w:t>1288,660</w:t>
            </w:r>
          </w:p>
        </w:tc>
        <w:tc>
          <w:tcPr>
            <w:tcW w:w="719" w:type="dxa"/>
            <w:gridSpan w:val="2"/>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100%</w:t>
            </w:r>
          </w:p>
        </w:tc>
      </w:tr>
      <w:tr w:rsidR="00DF1563" w:rsidRPr="00FD372B" w:rsidTr="001E0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73"/>
          <w:tblCellSpacing w:w="5" w:type="nil"/>
          <w:jc w:val="center"/>
        </w:trPr>
        <w:tc>
          <w:tcPr>
            <w:tcW w:w="4028" w:type="dxa"/>
            <w:gridSpan w:val="6"/>
            <w:vMerge/>
            <w:tcBorders>
              <w:top w:val="single" w:sz="4" w:space="0" w:color="auto"/>
              <w:left w:val="single" w:sz="4" w:space="0" w:color="auto"/>
              <w:bottom w:val="single" w:sz="4" w:space="0" w:color="auto"/>
              <w:right w:val="single" w:sz="4" w:space="0" w:color="auto"/>
            </w:tcBorders>
          </w:tcPr>
          <w:p w:rsidR="00DF1563" w:rsidRPr="00FD372B" w:rsidRDefault="00DF1563" w:rsidP="001E0FE4">
            <w:pPr>
              <w:pStyle w:val="ConsPlusCel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jc w:val="center"/>
              <w:rPr>
                <w:sz w:val="18"/>
                <w:szCs w:val="18"/>
              </w:rPr>
            </w:pPr>
            <w:r w:rsidRPr="00FD372B">
              <w:rPr>
                <w:sz w:val="18"/>
                <w:szCs w:val="18"/>
              </w:rPr>
              <w:t>2023</w:t>
            </w:r>
          </w:p>
        </w:tc>
        <w:tc>
          <w:tcPr>
            <w:tcW w:w="1013"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jc w:val="center"/>
              <w:rPr>
                <w:bCs/>
                <w:iCs/>
                <w:color w:val="000000"/>
                <w:sz w:val="18"/>
                <w:szCs w:val="18"/>
              </w:rPr>
            </w:pPr>
            <w:r w:rsidRPr="00FD372B">
              <w:rPr>
                <w:bCs/>
                <w:iCs/>
                <w:color w:val="000000"/>
                <w:sz w:val="18"/>
                <w:szCs w:val="18"/>
              </w:rPr>
              <w:t>1288,660</w:t>
            </w:r>
          </w:p>
        </w:tc>
        <w:tc>
          <w:tcPr>
            <w:tcW w:w="992"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jc w:val="center"/>
              <w:rPr>
                <w:bCs/>
                <w:iCs/>
                <w:color w:val="000000"/>
                <w:sz w:val="18"/>
                <w:szCs w:val="18"/>
              </w:rPr>
            </w:pPr>
            <w:r w:rsidRPr="00FD372B">
              <w:rPr>
                <w:bCs/>
                <w:iCs/>
                <w:color w:val="000000"/>
                <w:sz w:val="18"/>
                <w:szCs w:val="18"/>
              </w:rPr>
              <w:t>1288,660</w:t>
            </w:r>
          </w:p>
        </w:tc>
        <w:tc>
          <w:tcPr>
            <w:tcW w:w="719" w:type="dxa"/>
            <w:gridSpan w:val="2"/>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100%</w:t>
            </w:r>
          </w:p>
        </w:tc>
      </w:tr>
      <w:tr w:rsidR="00DF1563" w:rsidRPr="00FD372B" w:rsidTr="001E0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1"/>
          <w:tblCellSpacing w:w="5" w:type="nil"/>
          <w:jc w:val="center"/>
        </w:trPr>
        <w:tc>
          <w:tcPr>
            <w:tcW w:w="4028" w:type="dxa"/>
            <w:gridSpan w:val="6"/>
            <w:vMerge/>
            <w:tcBorders>
              <w:top w:val="single" w:sz="4" w:space="0" w:color="auto"/>
              <w:left w:val="single" w:sz="4" w:space="0" w:color="auto"/>
              <w:bottom w:val="single" w:sz="4" w:space="0" w:color="auto"/>
              <w:right w:val="single" w:sz="4" w:space="0" w:color="auto"/>
            </w:tcBorders>
          </w:tcPr>
          <w:p w:rsidR="00DF1563" w:rsidRPr="00FD372B" w:rsidRDefault="00DF1563" w:rsidP="001E0FE4">
            <w:pPr>
              <w:pStyle w:val="ConsPlusCel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jc w:val="center"/>
              <w:rPr>
                <w:sz w:val="18"/>
                <w:szCs w:val="18"/>
              </w:rPr>
            </w:pPr>
            <w:r w:rsidRPr="00FD372B">
              <w:rPr>
                <w:sz w:val="18"/>
                <w:szCs w:val="18"/>
              </w:rPr>
              <w:t>2024</w:t>
            </w:r>
          </w:p>
        </w:tc>
        <w:tc>
          <w:tcPr>
            <w:tcW w:w="1013"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jc w:val="center"/>
              <w:rPr>
                <w:bCs/>
                <w:iCs/>
                <w:color w:val="000000"/>
                <w:sz w:val="18"/>
                <w:szCs w:val="18"/>
              </w:rPr>
            </w:pPr>
            <w:r w:rsidRPr="00FD372B">
              <w:rPr>
                <w:bCs/>
                <w:iCs/>
                <w:color w:val="000000"/>
                <w:sz w:val="18"/>
                <w:szCs w:val="18"/>
              </w:rPr>
              <w:t>1288,660</w:t>
            </w:r>
          </w:p>
        </w:tc>
        <w:tc>
          <w:tcPr>
            <w:tcW w:w="992"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jc w:val="center"/>
              <w:rPr>
                <w:bCs/>
                <w:iCs/>
                <w:color w:val="000000"/>
                <w:sz w:val="18"/>
                <w:szCs w:val="18"/>
              </w:rPr>
            </w:pPr>
            <w:r w:rsidRPr="00FD372B">
              <w:rPr>
                <w:bCs/>
                <w:iCs/>
                <w:color w:val="000000"/>
                <w:sz w:val="18"/>
                <w:szCs w:val="18"/>
              </w:rPr>
              <w:t>1288,660</w:t>
            </w:r>
          </w:p>
        </w:tc>
        <w:tc>
          <w:tcPr>
            <w:tcW w:w="719" w:type="dxa"/>
            <w:gridSpan w:val="2"/>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100%</w:t>
            </w:r>
          </w:p>
        </w:tc>
      </w:tr>
      <w:tr w:rsidR="00DF1563" w:rsidRPr="00FD372B" w:rsidTr="001E0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5" w:type="nil"/>
          <w:jc w:val="center"/>
        </w:trPr>
        <w:tc>
          <w:tcPr>
            <w:tcW w:w="4028" w:type="dxa"/>
            <w:gridSpan w:val="6"/>
            <w:vMerge/>
            <w:tcBorders>
              <w:top w:val="single" w:sz="4" w:space="0" w:color="auto"/>
              <w:left w:val="single" w:sz="4" w:space="0" w:color="auto"/>
              <w:bottom w:val="single" w:sz="4" w:space="0" w:color="auto"/>
              <w:right w:val="single" w:sz="4" w:space="0" w:color="auto"/>
            </w:tcBorders>
          </w:tcPr>
          <w:p w:rsidR="00DF1563" w:rsidRPr="00FD372B" w:rsidRDefault="00DF1563" w:rsidP="001E0FE4">
            <w:pPr>
              <w:pStyle w:val="ConsPlusCel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jc w:val="center"/>
              <w:rPr>
                <w:sz w:val="18"/>
                <w:szCs w:val="18"/>
              </w:rPr>
            </w:pPr>
            <w:r w:rsidRPr="00FD372B">
              <w:rPr>
                <w:spacing w:val="-20"/>
                <w:sz w:val="18"/>
                <w:szCs w:val="18"/>
              </w:rPr>
              <w:t>Итого</w:t>
            </w:r>
          </w:p>
        </w:tc>
        <w:tc>
          <w:tcPr>
            <w:tcW w:w="1013"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pStyle w:val="ConsPlusCell"/>
              <w:jc w:val="center"/>
              <w:rPr>
                <w:rFonts w:ascii="Times New Roman" w:hAnsi="Times New Roman" w:cs="Times New Roman"/>
                <w:color w:val="FF0000"/>
                <w:sz w:val="18"/>
                <w:szCs w:val="18"/>
              </w:rPr>
            </w:pPr>
            <w:r w:rsidRPr="00FD372B">
              <w:rPr>
                <w:rFonts w:ascii="Times New Roman" w:hAnsi="Times New Roman" w:cs="Times New Roman"/>
                <w:color w:val="000000"/>
                <w:sz w:val="18"/>
                <w:szCs w:val="18"/>
              </w:rPr>
              <w:t>7889,335</w:t>
            </w:r>
          </w:p>
        </w:tc>
        <w:tc>
          <w:tcPr>
            <w:tcW w:w="992"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pStyle w:val="ConsPlusCell"/>
              <w:jc w:val="center"/>
              <w:rPr>
                <w:rFonts w:ascii="Times New Roman" w:hAnsi="Times New Roman" w:cs="Times New Roman"/>
                <w:color w:val="FF0000"/>
                <w:sz w:val="18"/>
                <w:szCs w:val="18"/>
              </w:rPr>
            </w:pPr>
            <w:r w:rsidRPr="00FD372B">
              <w:rPr>
                <w:rFonts w:ascii="Times New Roman" w:hAnsi="Times New Roman" w:cs="Times New Roman"/>
                <w:color w:val="000000"/>
                <w:sz w:val="18"/>
                <w:szCs w:val="18"/>
              </w:rPr>
              <w:t>7889,335</w:t>
            </w:r>
          </w:p>
        </w:tc>
        <w:tc>
          <w:tcPr>
            <w:tcW w:w="719" w:type="dxa"/>
            <w:gridSpan w:val="2"/>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708"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autoSpaceDE w:val="0"/>
              <w:autoSpaceDN w:val="0"/>
              <w:adjustRightInd w:val="0"/>
              <w:jc w:val="center"/>
              <w:rPr>
                <w:sz w:val="18"/>
                <w:szCs w:val="18"/>
              </w:rPr>
            </w:pPr>
            <w:r w:rsidRPr="00FD372B">
              <w:rPr>
                <w:sz w:val="18"/>
                <w:szCs w:val="18"/>
              </w:rPr>
              <w:t>-</w:t>
            </w:r>
          </w:p>
        </w:tc>
        <w:tc>
          <w:tcPr>
            <w:tcW w:w="1393" w:type="dxa"/>
            <w:tcBorders>
              <w:top w:val="single" w:sz="4" w:space="0" w:color="auto"/>
              <w:left w:val="single" w:sz="4" w:space="0" w:color="auto"/>
              <w:bottom w:val="single" w:sz="4" w:space="0" w:color="auto"/>
              <w:right w:val="single" w:sz="4" w:space="0" w:color="auto"/>
            </w:tcBorders>
          </w:tcPr>
          <w:p w:rsidR="00DF1563" w:rsidRPr="00FD372B" w:rsidRDefault="00DF1563" w:rsidP="001E0FE4">
            <w:pPr>
              <w:pStyle w:val="ConsPlusCell"/>
              <w:jc w:val="center"/>
              <w:rPr>
                <w:rFonts w:ascii="Times New Roman" w:hAnsi="Times New Roman" w:cs="Times New Roman"/>
                <w:sz w:val="18"/>
                <w:szCs w:val="18"/>
              </w:rPr>
            </w:pPr>
            <w:r w:rsidRPr="00FD372B">
              <w:rPr>
                <w:rFonts w:ascii="Times New Roman" w:hAnsi="Times New Roman" w:cs="Times New Roman"/>
                <w:sz w:val="18"/>
                <w:szCs w:val="18"/>
              </w:rPr>
              <w:t>100%</w:t>
            </w:r>
          </w:p>
        </w:tc>
      </w:tr>
    </w:tbl>
    <w:p w:rsidR="00D44694" w:rsidRPr="00A6153B" w:rsidRDefault="00DF1563" w:rsidP="00D44694">
      <w:pPr>
        <w:autoSpaceDE w:val="0"/>
        <w:autoSpaceDN w:val="0"/>
        <w:adjustRightInd w:val="0"/>
        <w:jc w:val="right"/>
      </w:pPr>
      <w:r>
        <w:rPr>
          <w:sz w:val="18"/>
          <w:szCs w:val="18"/>
        </w:rPr>
        <w:t>_________________________________________________________________________________________________________________</w:t>
      </w:r>
    </w:p>
    <w:p w:rsidR="00DF1563" w:rsidRDefault="00DF1563" w:rsidP="00DF1563">
      <w:pPr>
        <w:pStyle w:val="ConsPlusNormal2"/>
        <w:jc w:val="center"/>
        <w:rPr>
          <w:rFonts w:ascii="Times New Roman" w:hAnsi="Times New Roman"/>
          <w:b/>
          <w:sz w:val="18"/>
          <w:szCs w:val="18"/>
        </w:rPr>
      </w:pPr>
    </w:p>
    <w:p w:rsidR="00DF1563" w:rsidRPr="0064597A" w:rsidRDefault="00DF1563" w:rsidP="00DF1563">
      <w:pPr>
        <w:pStyle w:val="ConsPlusNormal2"/>
        <w:jc w:val="center"/>
        <w:rPr>
          <w:rFonts w:ascii="Times New Roman" w:hAnsi="Times New Roman"/>
          <w:b/>
          <w:sz w:val="18"/>
          <w:szCs w:val="18"/>
        </w:rPr>
      </w:pPr>
      <w:r w:rsidRPr="0064597A">
        <w:rPr>
          <w:rFonts w:ascii="Times New Roman" w:hAnsi="Times New Roman"/>
          <w:b/>
          <w:sz w:val="18"/>
          <w:szCs w:val="18"/>
        </w:rPr>
        <w:t>Постановление администрации Мошковского сельсовета Бековского района Пензенской области от 20.12.2019 № 139 «</w:t>
      </w:r>
      <w:r w:rsidRPr="0064597A">
        <w:rPr>
          <w:rFonts w:ascii="Times New Roman" w:hAnsi="Times New Roman"/>
          <w:b/>
          <w:bCs/>
          <w:spacing w:val="-1"/>
          <w:sz w:val="18"/>
          <w:szCs w:val="18"/>
        </w:rPr>
        <w:t>О внесении изменений в муниципальную программу Мошковского сельсовета</w:t>
      </w:r>
      <w:r w:rsidRPr="0064597A">
        <w:rPr>
          <w:rFonts w:ascii="Times New Roman" w:hAnsi="Times New Roman"/>
          <w:b/>
          <w:bCs/>
          <w:color w:val="FF0000"/>
          <w:spacing w:val="-1"/>
          <w:sz w:val="18"/>
          <w:szCs w:val="18"/>
        </w:rPr>
        <w:t xml:space="preserve"> </w:t>
      </w:r>
      <w:r w:rsidRPr="0064597A">
        <w:rPr>
          <w:rFonts w:ascii="Times New Roman" w:hAnsi="Times New Roman"/>
          <w:b/>
          <w:bCs/>
          <w:spacing w:val="-1"/>
          <w:sz w:val="18"/>
          <w:szCs w:val="18"/>
        </w:rPr>
        <w:t>Бековского района Пензенской области «</w:t>
      </w:r>
      <w:r w:rsidRPr="0064597A">
        <w:rPr>
          <w:rFonts w:ascii="Times New Roman" w:hAnsi="Times New Roman"/>
          <w:b/>
          <w:spacing w:val="-2"/>
          <w:sz w:val="18"/>
          <w:szCs w:val="18"/>
        </w:rPr>
        <w:t>Развитие гражданского общества в Мошковском сельсовете Бековского района Пензенской области</w:t>
      </w:r>
      <w:r w:rsidRPr="0064597A">
        <w:rPr>
          <w:rFonts w:ascii="Times New Roman" w:hAnsi="Times New Roman"/>
          <w:b/>
          <w:sz w:val="18"/>
          <w:szCs w:val="18"/>
        </w:rPr>
        <w:t>», утвержденную постановлением администрации Мошковского сельсовета Бековского района Пензенской области от 28.09.2018 № 49</w:t>
      </w:r>
    </w:p>
    <w:p w:rsidR="00DF1563" w:rsidRPr="0064597A" w:rsidRDefault="00DF1563" w:rsidP="00DF1563">
      <w:pPr>
        <w:tabs>
          <w:tab w:val="left" w:pos="3213"/>
        </w:tabs>
        <w:jc w:val="both"/>
        <w:rPr>
          <w:sz w:val="18"/>
          <w:szCs w:val="18"/>
        </w:rPr>
      </w:pPr>
      <w:r w:rsidRPr="0064597A">
        <w:rPr>
          <w:bCs/>
          <w:sz w:val="18"/>
          <w:szCs w:val="18"/>
        </w:rPr>
        <w:t>В соответствии</w:t>
      </w:r>
      <w:r w:rsidRPr="0064597A">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64597A">
        <w:rPr>
          <w:bCs/>
          <w:sz w:val="18"/>
          <w:szCs w:val="18"/>
        </w:rPr>
        <w:t>Об утверждении Порядка разработки и реализации муниципальных программ Мошковского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64597A">
        <w:rPr>
          <w:sz w:val="18"/>
          <w:szCs w:val="18"/>
        </w:rPr>
        <w:t>, на основании статьи 23 Устава Мошковского сельсовета Бековского района Пензенской области</w:t>
      </w:r>
    </w:p>
    <w:p w:rsidR="00DF1563" w:rsidRPr="0064597A" w:rsidRDefault="00DF1563" w:rsidP="00DF1563">
      <w:pPr>
        <w:tabs>
          <w:tab w:val="left" w:pos="0"/>
        </w:tabs>
        <w:jc w:val="center"/>
        <w:rPr>
          <w:b/>
          <w:sz w:val="18"/>
          <w:szCs w:val="18"/>
        </w:rPr>
      </w:pPr>
      <w:r w:rsidRPr="0064597A">
        <w:rPr>
          <w:sz w:val="18"/>
          <w:szCs w:val="18"/>
        </w:rPr>
        <w:t>администрация Мошковского сельсовета</w:t>
      </w:r>
      <w:r w:rsidRPr="0064597A">
        <w:rPr>
          <w:b/>
          <w:sz w:val="18"/>
          <w:szCs w:val="18"/>
        </w:rPr>
        <w:t xml:space="preserve"> постановляет:</w:t>
      </w:r>
    </w:p>
    <w:p w:rsidR="00DF1563" w:rsidRPr="0064597A" w:rsidRDefault="00DF1563" w:rsidP="00DF1563">
      <w:pPr>
        <w:autoSpaceDE w:val="0"/>
        <w:autoSpaceDN w:val="0"/>
        <w:adjustRightInd w:val="0"/>
        <w:jc w:val="both"/>
        <w:rPr>
          <w:sz w:val="18"/>
          <w:szCs w:val="18"/>
        </w:rPr>
      </w:pPr>
      <w:r w:rsidRPr="0064597A">
        <w:rPr>
          <w:bCs/>
          <w:sz w:val="18"/>
          <w:szCs w:val="18"/>
        </w:rPr>
        <w:t xml:space="preserve">1. Внести в </w:t>
      </w:r>
      <w:r w:rsidRPr="0064597A">
        <w:rPr>
          <w:sz w:val="18"/>
          <w:szCs w:val="18"/>
        </w:rPr>
        <w:t xml:space="preserve">муниципальную программу Мошковского сельсовета Бековского района Пензенской области </w:t>
      </w:r>
      <w:r w:rsidRPr="0064597A">
        <w:rPr>
          <w:bCs/>
          <w:spacing w:val="-1"/>
          <w:sz w:val="18"/>
          <w:szCs w:val="18"/>
        </w:rPr>
        <w:t>«</w:t>
      </w:r>
      <w:r w:rsidRPr="0064597A">
        <w:rPr>
          <w:spacing w:val="-2"/>
          <w:sz w:val="18"/>
          <w:szCs w:val="18"/>
        </w:rPr>
        <w:t>Развитие гражданского общества в Мошковском сельсовете Бековского района Пензенской области</w:t>
      </w:r>
      <w:r w:rsidRPr="0064597A">
        <w:rPr>
          <w:sz w:val="18"/>
          <w:szCs w:val="18"/>
        </w:rPr>
        <w:t>», утвержденную постановлением администрации Мошковского сельсовета Бековского района Пензенской области от 28.09.2018 № 49,</w:t>
      </w:r>
      <w:r w:rsidRPr="0064597A">
        <w:rPr>
          <w:b/>
          <w:sz w:val="18"/>
          <w:szCs w:val="18"/>
        </w:rPr>
        <w:t xml:space="preserve"> </w:t>
      </w:r>
      <w:r w:rsidRPr="0064597A">
        <w:rPr>
          <w:sz w:val="18"/>
          <w:szCs w:val="18"/>
        </w:rPr>
        <w:t>следующие изменения:</w:t>
      </w:r>
    </w:p>
    <w:p w:rsidR="00DF1563" w:rsidRPr="0064597A" w:rsidRDefault="00DF1563" w:rsidP="00DF1563">
      <w:pPr>
        <w:autoSpaceDE w:val="0"/>
        <w:autoSpaceDN w:val="0"/>
        <w:adjustRightInd w:val="0"/>
        <w:jc w:val="both"/>
        <w:rPr>
          <w:sz w:val="18"/>
          <w:szCs w:val="18"/>
        </w:rPr>
      </w:pPr>
      <w:r w:rsidRPr="0064597A">
        <w:rPr>
          <w:sz w:val="18"/>
          <w:szCs w:val="18"/>
        </w:rPr>
        <w:lastRenderedPageBreak/>
        <w:t>1.1.  В паспорте муниципальной программы позицию «Объемы бюджетных ассигнований муниципальной программы изложить в следующей редакции:</w:t>
      </w:r>
    </w:p>
    <w:p w:rsidR="00DF1563" w:rsidRPr="0064597A" w:rsidRDefault="00DF1563" w:rsidP="00DF1563">
      <w:pPr>
        <w:autoSpaceDE w:val="0"/>
        <w:autoSpaceDN w:val="0"/>
        <w:adjustRightInd w:val="0"/>
        <w:rPr>
          <w:sz w:val="18"/>
          <w:szCs w:val="18"/>
        </w:rPr>
      </w:pPr>
      <w:r w:rsidRPr="0064597A">
        <w:rPr>
          <w:sz w:val="18"/>
          <w:szCs w:val="18"/>
        </w:rPr>
        <w:t>«</w:t>
      </w:r>
    </w:p>
    <w:tbl>
      <w:tblPr>
        <w:tblW w:w="0" w:type="auto"/>
        <w:jc w:val="center"/>
        <w:tblLayout w:type="fixed"/>
        <w:tblCellMar>
          <w:left w:w="75" w:type="dxa"/>
          <w:right w:w="75" w:type="dxa"/>
        </w:tblCellMar>
        <w:tblLook w:val="0000" w:firstRow="0" w:lastRow="0" w:firstColumn="0" w:lastColumn="0" w:noHBand="0" w:noVBand="0"/>
      </w:tblPr>
      <w:tblGrid>
        <w:gridCol w:w="3474"/>
        <w:gridCol w:w="6024"/>
      </w:tblGrid>
      <w:tr w:rsidR="00DF1563" w:rsidRPr="0064597A" w:rsidTr="001E0FE4">
        <w:trPr>
          <w:trHeight w:val="600"/>
          <w:jc w:val="center"/>
        </w:trPr>
        <w:tc>
          <w:tcPr>
            <w:tcW w:w="3474" w:type="dxa"/>
            <w:tcBorders>
              <w:top w:val="single" w:sz="4" w:space="0" w:color="auto"/>
              <w:left w:val="single" w:sz="4" w:space="0" w:color="auto"/>
              <w:bottom w:val="single" w:sz="4" w:space="0" w:color="auto"/>
              <w:right w:val="single" w:sz="4" w:space="0" w:color="auto"/>
            </w:tcBorders>
          </w:tcPr>
          <w:p w:rsidR="00DF1563" w:rsidRPr="00DF1563" w:rsidRDefault="00DF1563" w:rsidP="001E0FE4">
            <w:pPr>
              <w:autoSpaceDE w:val="0"/>
              <w:autoSpaceDN w:val="0"/>
              <w:adjustRightInd w:val="0"/>
              <w:rPr>
                <w:b/>
                <w:i/>
                <w:sz w:val="18"/>
                <w:szCs w:val="18"/>
              </w:rPr>
            </w:pPr>
            <w:r w:rsidRPr="00DF1563">
              <w:rPr>
                <w:rStyle w:val="aff1"/>
                <w:b w:val="0"/>
                <w:i w:val="0"/>
                <w:sz w:val="18"/>
                <w:szCs w:val="18"/>
                <w:lang w:val="ru-RU"/>
              </w:rPr>
              <w:t>Объемы бюджетных ассигнований муниципальной программы (по годам и источникам финансирования)</w:t>
            </w:r>
          </w:p>
        </w:tc>
        <w:tc>
          <w:tcPr>
            <w:tcW w:w="6024" w:type="dxa"/>
            <w:tcBorders>
              <w:top w:val="single" w:sz="4" w:space="0" w:color="auto"/>
              <w:left w:val="single" w:sz="4" w:space="0" w:color="auto"/>
              <w:bottom w:val="single" w:sz="4" w:space="0" w:color="auto"/>
              <w:right w:val="single" w:sz="4" w:space="0" w:color="auto"/>
            </w:tcBorders>
          </w:tcPr>
          <w:p w:rsidR="00DF1563" w:rsidRPr="0064597A" w:rsidRDefault="00DF1563" w:rsidP="001E0FE4">
            <w:pPr>
              <w:rPr>
                <w:sz w:val="18"/>
                <w:szCs w:val="18"/>
              </w:rPr>
            </w:pPr>
            <w:r w:rsidRPr="0064597A">
              <w:rPr>
                <w:sz w:val="18"/>
                <w:szCs w:val="18"/>
              </w:rPr>
              <w:t xml:space="preserve">Общий объем бюджетных ассигнований на реализацию муниципальной программы составляет – 531,800 тыс. руб. в том числе: </w:t>
            </w:r>
            <w:r w:rsidRPr="0064597A">
              <w:rPr>
                <w:color w:val="000000"/>
                <w:sz w:val="18"/>
                <w:szCs w:val="18"/>
              </w:rPr>
              <w:t>средства Федерального бюджета – 481,800 тыс. руб., в том числе:</w:t>
            </w:r>
          </w:p>
          <w:p w:rsidR="00DF1563" w:rsidRPr="0064597A" w:rsidRDefault="00DF1563" w:rsidP="001E0FE4">
            <w:pPr>
              <w:rPr>
                <w:color w:val="000000"/>
                <w:sz w:val="18"/>
                <w:szCs w:val="18"/>
              </w:rPr>
            </w:pPr>
            <w:r w:rsidRPr="0064597A">
              <w:rPr>
                <w:color w:val="000000"/>
                <w:sz w:val="18"/>
                <w:szCs w:val="18"/>
              </w:rPr>
              <w:t>2019 год – 80,300 тыс. руб.;</w:t>
            </w:r>
          </w:p>
          <w:p w:rsidR="00DF1563" w:rsidRPr="0064597A" w:rsidRDefault="00DF1563" w:rsidP="001E0FE4">
            <w:pPr>
              <w:tabs>
                <w:tab w:val="left" w:pos="6630"/>
              </w:tabs>
              <w:rPr>
                <w:color w:val="000000"/>
                <w:sz w:val="18"/>
                <w:szCs w:val="18"/>
              </w:rPr>
            </w:pPr>
            <w:r w:rsidRPr="0064597A">
              <w:rPr>
                <w:color w:val="000000"/>
                <w:sz w:val="18"/>
                <w:szCs w:val="18"/>
              </w:rPr>
              <w:t>2020 год – 80,300 тыс. руб.;</w:t>
            </w:r>
            <w:r w:rsidRPr="0064597A">
              <w:rPr>
                <w:color w:val="000000"/>
                <w:sz w:val="18"/>
                <w:szCs w:val="18"/>
              </w:rPr>
              <w:tab/>
            </w:r>
          </w:p>
          <w:p w:rsidR="00DF1563" w:rsidRPr="0064597A" w:rsidRDefault="00DF1563" w:rsidP="001E0FE4">
            <w:pPr>
              <w:rPr>
                <w:color w:val="000000"/>
                <w:sz w:val="18"/>
                <w:szCs w:val="18"/>
              </w:rPr>
            </w:pPr>
            <w:r w:rsidRPr="0064597A">
              <w:rPr>
                <w:color w:val="000000"/>
                <w:sz w:val="18"/>
                <w:szCs w:val="18"/>
              </w:rPr>
              <w:t>2021 год – 80,300 тыс. руб.;</w:t>
            </w:r>
          </w:p>
          <w:p w:rsidR="00DF1563" w:rsidRPr="0064597A" w:rsidRDefault="00DF1563" w:rsidP="001E0FE4">
            <w:pPr>
              <w:rPr>
                <w:color w:val="000000"/>
                <w:sz w:val="18"/>
                <w:szCs w:val="18"/>
              </w:rPr>
            </w:pPr>
            <w:r w:rsidRPr="0064597A">
              <w:rPr>
                <w:color w:val="000000"/>
                <w:sz w:val="18"/>
                <w:szCs w:val="18"/>
              </w:rPr>
              <w:t>2022 год – 80,300 тыс. руб.;</w:t>
            </w:r>
          </w:p>
          <w:p w:rsidR="00DF1563" w:rsidRPr="0064597A" w:rsidRDefault="00DF1563" w:rsidP="001E0FE4">
            <w:pPr>
              <w:rPr>
                <w:color w:val="000000"/>
                <w:sz w:val="18"/>
                <w:szCs w:val="18"/>
              </w:rPr>
            </w:pPr>
            <w:r w:rsidRPr="0064597A">
              <w:rPr>
                <w:color w:val="000000"/>
                <w:sz w:val="18"/>
                <w:szCs w:val="18"/>
              </w:rPr>
              <w:t>2023 год – 80,300 тыс. руб.;</w:t>
            </w:r>
          </w:p>
          <w:p w:rsidR="00DF1563" w:rsidRPr="0064597A" w:rsidRDefault="00DF1563" w:rsidP="001E0FE4">
            <w:pPr>
              <w:rPr>
                <w:color w:val="000000"/>
                <w:sz w:val="18"/>
                <w:szCs w:val="18"/>
              </w:rPr>
            </w:pPr>
            <w:r w:rsidRPr="0064597A">
              <w:rPr>
                <w:color w:val="000000"/>
                <w:sz w:val="18"/>
                <w:szCs w:val="18"/>
              </w:rPr>
              <w:t>2024 год – 80,300 тыс. руб.;</w:t>
            </w:r>
          </w:p>
          <w:p w:rsidR="00DF1563" w:rsidRPr="0064597A" w:rsidRDefault="00DF1563" w:rsidP="001E0FE4">
            <w:pPr>
              <w:rPr>
                <w:color w:val="000000"/>
                <w:sz w:val="18"/>
                <w:szCs w:val="18"/>
              </w:rPr>
            </w:pPr>
            <w:r w:rsidRPr="0064597A">
              <w:rPr>
                <w:color w:val="000000"/>
                <w:sz w:val="18"/>
                <w:szCs w:val="18"/>
              </w:rPr>
              <w:t xml:space="preserve">средств бюджета </w:t>
            </w:r>
            <w:r w:rsidRPr="0064597A">
              <w:rPr>
                <w:sz w:val="18"/>
                <w:szCs w:val="18"/>
              </w:rPr>
              <w:t>Мошковского</w:t>
            </w:r>
            <w:r w:rsidRPr="0064597A">
              <w:rPr>
                <w:color w:val="000000"/>
                <w:sz w:val="18"/>
                <w:szCs w:val="18"/>
              </w:rPr>
              <w:t xml:space="preserve"> сельсовета Бековского района Пензенской области составляет - 50,000 тыс. рублей, в том числе:</w:t>
            </w:r>
          </w:p>
          <w:p w:rsidR="00DF1563" w:rsidRPr="0064597A" w:rsidRDefault="00DF1563" w:rsidP="001E0FE4">
            <w:pPr>
              <w:rPr>
                <w:color w:val="000000"/>
                <w:sz w:val="18"/>
                <w:szCs w:val="18"/>
              </w:rPr>
            </w:pPr>
            <w:r w:rsidRPr="0064597A">
              <w:rPr>
                <w:color w:val="000000"/>
                <w:sz w:val="18"/>
                <w:szCs w:val="18"/>
              </w:rPr>
              <w:t>2019 год – 50,000 тыс. руб.;</w:t>
            </w:r>
          </w:p>
          <w:p w:rsidR="00DF1563" w:rsidRPr="0064597A" w:rsidRDefault="00DF1563" w:rsidP="001E0FE4">
            <w:pPr>
              <w:tabs>
                <w:tab w:val="left" w:pos="6630"/>
              </w:tabs>
              <w:rPr>
                <w:color w:val="000000"/>
                <w:sz w:val="18"/>
                <w:szCs w:val="18"/>
              </w:rPr>
            </w:pPr>
            <w:r w:rsidRPr="0064597A">
              <w:rPr>
                <w:color w:val="000000"/>
                <w:sz w:val="18"/>
                <w:szCs w:val="18"/>
              </w:rPr>
              <w:t>2020 год – 0,000 тыс. руб.;</w:t>
            </w:r>
            <w:r w:rsidRPr="0064597A">
              <w:rPr>
                <w:color w:val="000000"/>
                <w:sz w:val="18"/>
                <w:szCs w:val="18"/>
              </w:rPr>
              <w:tab/>
            </w:r>
          </w:p>
          <w:p w:rsidR="00DF1563" w:rsidRPr="0064597A" w:rsidRDefault="00DF1563" w:rsidP="001E0FE4">
            <w:pPr>
              <w:rPr>
                <w:color w:val="000000"/>
                <w:sz w:val="18"/>
                <w:szCs w:val="18"/>
              </w:rPr>
            </w:pPr>
            <w:r w:rsidRPr="0064597A">
              <w:rPr>
                <w:color w:val="000000"/>
                <w:sz w:val="18"/>
                <w:szCs w:val="18"/>
              </w:rPr>
              <w:t>2021 год – 0,000 тыс. руб.;</w:t>
            </w:r>
          </w:p>
          <w:p w:rsidR="00DF1563" w:rsidRPr="0064597A" w:rsidRDefault="00DF1563" w:rsidP="001E0FE4">
            <w:pPr>
              <w:rPr>
                <w:color w:val="000000"/>
                <w:sz w:val="18"/>
                <w:szCs w:val="18"/>
              </w:rPr>
            </w:pPr>
            <w:r w:rsidRPr="0064597A">
              <w:rPr>
                <w:color w:val="000000"/>
                <w:sz w:val="18"/>
                <w:szCs w:val="18"/>
              </w:rPr>
              <w:t>2022 год – 0,000 тыс. руб.;</w:t>
            </w:r>
          </w:p>
          <w:p w:rsidR="00DF1563" w:rsidRPr="0064597A" w:rsidRDefault="00DF1563" w:rsidP="001E0FE4">
            <w:pPr>
              <w:rPr>
                <w:color w:val="000000"/>
                <w:sz w:val="18"/>
                <w:szCs w:val="18"/>
              </w:rPr>
            </w:pPr>
            <w:r w:rsidRPr="0064597A">
              <w:rPr>
                <w:color w:val="000000"/>
                <w:sz w:val="18"/>
                <w:szCs w:val="18"/>
              </w:rPr>
              <w:t>2023 год – 0,000 тыс. руб.;</w:t>
            </w:r>
          </w:p>
          <w:p w:rsidR="00DF1563" w:rsidRPr="0064597A" w:rsidRDefault="00DF1563" w:rsidP="001E0FE4">
            <w:pPr>
              <w:rPr>
                <w:rStyle w:val="aff1"/>
                <w:color w:val="000000"/>
                <w:sz w:val="18"/>
                <w:szCs w:val="18"/>
                <w:lang w:val="ru-RU" w:eastAsia="ru-RU"/>
              </w:rPr>
            </w:pPr>
            <w:r w:rsidRPr="0064597A">
              <w:rPr>
                <w:color w:val="000000"/>
                <w:sz w:val="18"/>
                <w:szCs w:val="18"/>
              </w:rPr>
              <w:t>2024 год – 0,000 тыс. руб.</w:t>
            </w:r>
          </w:p>
        </w:tc>
      </w:tr>
    </w:tbl>
    <w:p w:rsidR="00DF1563" w:rsidRPr="0064597A" w:rsidRDefault="00DF1563" w:rsidP="00DF1563">
      <w:pPr>
        <w:tabs>
          <w:tab w:val="left" w:pos="940"/>
          <w:tab w:val="center" w:pos="4677"/>
          <w:tab w:val="right" w:pos="9354"/>
        </w:tabs>
        <w:autoSpaceDE w:val="0"/>
        <w:autoSpaceDN w:val="0"/>
        <w:adjustRightInd w:val="0"/>
        <w:rPr>
          <w:sz w:val="18"/>
          <w:szCs w:val="18"/>
        </w:rPr>
      </w:pPr>
      <w:r w:rsidRPr="0064597A">
        <w:rPr>
          <w:b/>
          <w:sz w:val="18"/>
          <w:szCs w:val="18"/>
        </w:rPr>
        <w:tab/>
      </w:r>
      <w:r w:rsidRPr="0064597A">
        <w:rPr>
          <w:b/>
          <w:sz w:val="18"/>
          <w:szCs w:val="18"/>
        </w:rPr>
        <w:tab/>
      </w:r>
      <w:r w:rsidRPr="0064597A">
        <w:rPr>
          <w:b/>
          <w:sz w:val="18"/>
          <w:szCs w:val="18"/>
        </w:rPr>
        <w:tab/>
      </w:r>
      <w:r w:rsidRPr="0064597A">
        <w:rPr>
          <w:sz w:val="18"/>
          <w:szCs w:val="18"/>
        </w:rPr>
        <w:t xml:space="preserve">»; </w:t>
      </w:r>
      <w:r w:rsidRPr="0064597A">
        <w:rPr>
          <w:sz w:val="18"/>
          <w:szCs w:val="18"/>
        </w:rPr>
        <w:tab/>
      </w:r>
    </w:p>
    <w:p w:rsidR="00DF1563" w:rsidRPr="0064597A" w:rsidRDefault="00DF1563" w:rsidP="00DF1563">
      <w:pPr>
        <w:pStyle w:val="ConsPlusTitle"/>
        <w:widowControl/>
        <w:jc w:val="both"/>
        <w:rPr>
          <w:rFonts w:ascii="Times New Roman" w:hAnsi="Times New Roman" w:cs="Times New Roman"/>
          <w:b w:val="0"/>
          <w:sz w:val="18"/>
          <w:szCs w:val="18"/>
        </w:rPr>
      </w:pPr>
      <w:r w:rsidRPr="0064597A">
        <w:rPr>
          <w:rFonts w:ascii="Times New Roman" w:hAnsi="Times New Roman" w:cs="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DF1563" w:rsidRPr="0064597A" w:rsidRDefault="00DF1563" w:rsidP="00DF1563">
      <w:pPr>
        <w:pStyle w:val="21"/>
        <w:spacing w:after="0" w:line="240" w:lineRule="auto"/>
        <w:jc w:val="center"/>
        <w:rPr>
          <w:b/>
          <w:sz w:val="18"/>
          <w:szCs w:val="18"/>
        </w:rPr>
      </w:pPr>
      <w:r w:rsidRPr="0064597A">
        <w:rPr>
          <w:b/>
          <w:sz w:val="18"/>
          <w:szCs w:val="18"/>
        </w:rPr>
        <w:t>«4. Ресурсное обеспечение и перечень мероприятий муниципальной программы</w:t>
      </w:r>
    </w:p>
    <w:p w:rsidR="00DF1563" w:rsidRPr="0064597A" w:rsidRDefault="00DF1563" w:rsidP="00DF1563">
      <w:pPr>
        <w:rPr>
          <w:sz w:val="18"/>
          <w:szCs w:val="18"/>
        </w:rPr>
      </w:pPr>
      <w:r w:rsidRPr="0064597A">
        <w:rPr>
          <w:sz w:val="18"/>
          <w:szCs w:val="18"/>
        </w:rPr>
        <w:t xml:space="preserve">           Общий объем бюджетных ассигнований на реализацию муниципальной программы составляет – 531,800 тыс. руб. в том числе: </w:t>
      </w:r>
      <w:r w:rsidRPr="0064597A">
        <w:rPr>
          <w:color w:val="000000"/>
          <w:sz w:val="18"/>
          <w:szCs w:val="18"/>
        </w:rPr>
        <w:t>средства Федерального бюджета – 481,800 тыс. руб., в том числе:</w:t>
      </w:r>
    </w:p>
    <w:p w:rsidR="00DF1563" w:rsidRPr="0064597A" w:rsidRDefault="00DF1563" w:rsidP="00DF1563">
      <w:pPr>
        <w:rPr>
          <w:color w:val="000000"/>
          <w:sz w:val="18"/>
          <w:szCs w:val="18"/>
        </w:rPr>
      </w:pPr>
      <w:r w:rsidRPr="0064597A">
        <w:rPr>
          <w:color w:val="000000"/>
          <w:sz w:val="18"/>
          <w:szCs w:val="18"/>
        </w:rPr>
        <w:t>2019 год – 80,300 тыс. руб.;</w:t>
      </w:r>
    </w:p>
    <w:p w:rsidR="00DF1563" w:rsidRPr="0064597A" w:rsidRDefault="00DF1563" w:rsidP="00DF1563">
      <w:pPr>
        <w:tabs>
          <w:tab w:val="left" w:pos="6630"/>
        </w:tabs>
        <w:rPr>
          <w:color w:val="000000"/>
          <w:sz w:val="18"/>
          <w:szCs w:val="18"/>
        </w:rPr>
      </w:pPr>
      <w:r w:rsidRPr="0064597A">
        <w:rPr>
          <w:color w:val="000000"/>
          <w:sz w:val="18"/>
          <w:szCs w:val="18"/>
        </w:rPr>
        <w:t>2020 год – 80,300 тыс. руб.;</w:t>
      </w:r>
      <w:r w:rsidRPr="0064597A">
        <w:rPr>
          <w:color w:val="000000"/>
          <w:sz w:val="18"/>
          <w:szCs w:val="18"/>
        </w:rPr>
        <w:tab/>
      </w:r>
    </w:p>
    <w:p w:rsidR="00DF1563" w:rsidRPr="0064597A" w:rsidRDefault="00DF1563" w:rsidP="00DF1563">
      <w:pPr>
        <w:rPr>
          <w:color w:val="000000"/>
          <w:sz w:val="18"/>
          <w:szCs w:val="18"/>
        </w:rPr>
      </w:pPr>
      <w:r w:rsidRPr="0064597A">
        <w:rPr>
          <w:color w:val="000000"/>
          <w:sz w:val="18"/>
          <w:szCs w:val="18"/>
        </w:rPr>
        <w:t>2021 год – 80,300 тыс. руб.;</w:t>
      </w:r>
    </w:p>
    <w:p w:rsidR="00DF1563" w:rsidRPr="0064597A" w:rsidRDefault="00DF1563" w:rsidP="00DF1563">
      <w:pPr>
        <w:rPr>
          <w:color w:val="000000"/>
          <w:sz w:val="18"/>
          <w:szCs w:val="18"/>
        </w:rPr>
      </w:pPr>
      <w:r w:rsidRPr="0064597A">
        <w:rPr>
          <w:color w:val="000000"/>
          <w:sz w:val="18"/>
          <w:szCs w:val="18"/>
        </w:rPr>
        <w:t>2022 год – 80,300 тыс. руб.;</w:t>
      </w:r>
    </w:p>
    <w:p w:rsidR="00DF1563" w:rsidRPr="0064597A" w:rsidRDefault="00DF1563" w:rsidP="00DF1563">
      <w:pPr>
        <w:rPr>
          <w:color w:val="000000"/>
          <w:sz w:val="18"/>
          <w:szCs w:val="18"/>
        </w:rPr>
      </w:pPr>
      <w:r w:rsidRPr="0064597A">
        <w:rPr>
          <w:color w:val="000000"/>
          <w:sz w:val="18"/>
          <w:szCs w:val="18"/>
        </w:rPr>
        <w:t>2023 год – 80,300 тыс. руб.;</w:t>
      </w:r>
    </w:p>
    <w:p w:rsidR="00DF1563" w:rsidRPr="0064597A" w:rsidRDefault="00DF1563" w:rsidP="00DF1563">
      <w:pPr>
        <w:rPr>
          <w:color w:val="000000"/>
          <w:sz w:val="18"/>
          <w:szCs w:val="18"/>
        </w:rPr>
      </w:pPr>
      <w:r w:rsidRPr="0064597A">
        <w:rPr>
          <w:color w:val="000000"/>
          <w:sz w:val="18"/>
          <w:szCs w:val="18"/>
        </w:rPr>
        <w:t>2024 год – 80,300 тыс. руб.;</w:t>
      </w:r>
    </w:p>
    <w:p w:rsidR="00DF1563" w:rsidRPr="0064597A" w:rsidRDefault="00DF1563" w:rsidP="00DF1563">
      <w:pPr>
        <w:rPr>
          <w:color w:val="000000"/>
          <w:sz w:val="18"/>
          <w:szCs w:val="18"/>
        </w:rPr>
      </w:pPr>
      <w:r w:rsidRPr="0064597A">
        <w:rPr>
          <w:color w:val="000000"/>
          <w:sz w:val="18"/>
          <w:szCs w:val="18"/>
        </w:rPr>
        <w:t xml:space="preserve">средств бюджета </w:t>
      </w:r>
      <w:r w:rsidRPr="0064597A">
        <w:rPr>
          <w:sz w:val="18"/>
          <w:szCs w:val="18"/>
        </w:rPr>
        <w:t>Мошковского</w:t>
      </w:r>
      <w:r w:rsidRPr="0064597A">
        <w:rPr>
          <w:color w:val="000000"/>
          <w:sz w:val="18"/>
          <w:szCs w:val="18"/>
        </w:rPr>
        <w:t xml:space="preserve"> сельсовета Бековского района Пензенской области составляет - 50,000 тыс. рублей, в том числе:</w:t>
      </w:r>
    </w:p>
    <w:p w:rsidR="00DF1563" w:rsidRPr="0064597A" w:rsidRDefault="00DF1563" w:rsidP="00DF1563">
      <w:pPr>
        <w:rPr>
          <w:color w:val="000000"/>
          <w:sz w:val="18"/>
          <w:szCs w:val="18"/>
        </w:rPr>
      </w:pPr>
      <w:r w:rsidRPr="0064597A">
        <w:rPr>
          <w:color w:val="000000"/>
          <w:sz w:val="18"/>
          <w:szCs w:val="18"/>
        </w:rPr>
        <w:t>2019 год – 50,000 тыс. руб.;</w:t>
      </w:r>
    </w:p>
    <w:p w:rsidR="00DF1563" w:rsidRPr="0064597A" w:rsidRDefault="00DF1563" w:rsidP="00DF1563">
      <w:pPr>
        <w:tabs>
          <w:tab w:val="left" w:pos="6630"/>
        </w:tabs>
        <w:rPr>
          <w:color w:val="000000"/>
          <w:sz w:val="18"/>
          <w:szCs w:val="18"/>
        </w:rPr>
      </w:pPr>
      <w:r w:rsidRPr="0064597A">
        <w:rPr>
          <w:color w:val="000000"/>
          <w:sz w:val="18"/>
          <w:szCs w:val="18"/>
        </w:rPr>
        <w:t>2020 год – 0,000 тыс. руб.;</w:t>
      </w:r>
      <w:r w:rsidRPr="0064597A">
        <w:rPr>
          <w:color w:val="000000"/>
          <w:sz w:val="18"/>
          <w:szCs w:val="18"/>
        </w:rPr>
        <w:tab/>
      </w:r>
    </w:p>
    <w:p w:rsidR="00DF1563" w:rsidRPr="0064597A" w:rsidRDefault="00DF1563" w:rsidP="00DF1563">
      <w:pPr>
        <w:rPr>
          <w:color w:val="000000"/>
          <w:sz w:val="18"/>
          <w:szCs w:val="18"/>
        </w:rPr>
      </w:pPr>
      <w:r w:rsidRPr="0064597A">
        <w:rPr>
          <w:color w:val="000000"/>
          <w:sz w:val="18"/>
          <w:szCs w:val="18"/>
        </w:rPr>
        <w:t>2021 год – 0,000 тыс. руб.;</w:t>
      </w:r>
    </w:p>
    <w:p w:rsidR="00DF1563" w:rsidRPr="0064597A" w:rsidRDefault="00DF1563" w:rsidP="00DF1563">
      <w:pPr>
        <w:rPr>
          <w:color w:val="000000"/>
          <w:sz w:val="18"/>
          <w:szCs w:val="18"/>
        </w:rPr>
      </w:pPr>
      <w:r w:rsidRPr="0064597A">
        <w:rPr>
          <w:color w:val="000000"/>
          <w:sz w:val="18"/>
          <w:szCs w:val="18"/>
        </w:rPr>
        <w:t>2022 год – 0,000 тыс. руб.;</w:t>
      </w:r>
    </w:p>
    <w:p w:rsidR="00DF1563" w:rsidRPr="0064597A" w:rsidRDefault="00DF1563" w:rsidP="00DF1563">
      <w:pPr>
        <w:rPr>
          <w:color w:val="000000"/>
          <w:sz w:val="18"/>
          <w:szCs w:val="18"/>
        </w:rPr>
      </w:pPr>
      <w:r w:rsidRPr="0064597A">
        <w:rPr>
          <w:color w:val="000000"/>
          <w:sz w:val="18"/>
          <w:szCs w:val="18"/>
        </w:rPr>
        <w:t>2023 год – 0,000 тыс. руб.;</w:t>
      </w:r>
    </w:p>
    <w:p w:rsidR="00DF1563" w:rsidRPr="0064597A" w:rsidRDefault="00DF1563" w:rsidP="00DF1563">
      <w:pPr>
        <w:autoSpaceDE w:val="0"/>
        <w:autoSpaceDN w:val="0"/>
        <w:adjustRightInd w:val="0"/>
        <w:jc w:val="both"/>
        <w:outlineLvl w:val="1"/>
        <w:rPr>
          <w:color w:val="000000"/>
          <w:sz w:val="18"/>
          <w:szCs w:val="18"/>
        </w:rPr>
      </w:pPr>
      <w:r w:rsidRPr="0064597A">
        <w:rPr>
          <w:color w:val="000000"/>
          <w:sz w:val="18"/>
          <w:szCs w:val="18"/>
        </w:rPr>
        <w:t>2024 год – 0,000 тыс. руб.</w:t>
      </w:r>
    </w:p>
    <w:p w:rsidR="00DF1563" w:rsidRPr="0064597A" w:rsidRDefault="00DF1563" w:rsidP="00DF1563">
      <w:pPr>
        <w:tabs>
          <w:tab w:val="left" w:pos="709"/>
        </w:tabs>
        <w:autoSpaceDE w:val="0"/>
        <w:autoSpaceDN w:val="0"/>
        <w:adjustRightInd w:val="0"/>
        <w:jc w:val="both"/>
        <w:outlineLvl w:val="1"/>
        <w:rPr>
          <w:sz w:val="18"/>
          <w:szCs w:val="18"/>
        </w:rPr>
      </w:pPr>
      <w:r w:rsidRPr="0064597A">
        <w:rPr>
          <w:color w:val="000000"/>
          <w:sz w:val="18"/>
          <w:szCs w:val="18"/>
        </w:rPr>
        <w:t xml:space="preserve">           </w:t>
      </w:r>
      <w:r w:rsidRPr="0064597A">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DF1563" w:rsidRPr="0064597A" w:rsidRDefault="00DF1563" w:rsidP="00DF1563">
      <w:pPr>
        <w:autoSpaceDE w:val="0"/>
        <w:autoSpaceDN w:val="0"/>
        <w:adjustRightInd w:val="0"/>
        <w:jc w:val="both"/>
        <w:rPr>
          <w:sz w:val="18"/>
          <w:szCs w:val="18"/>
        </w:rPr>
      </w:pPr>
      <w:r w:rsidRPr="0064597A">
        <w:rPr>
          <w:sz w:val="18"/>
          <w:szCs w:val="18"/>
        </w:rPr>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DF1563" w:rsidRPr="0064597A" w:rsidRDefault="00DF1563" w:rsidP="00DF1563">
      <w:pPr>
        <w:autoSpaceDE w:val="0"/>
        <w:autoSpaceDN w:val="0"/>
        <w:adjustRightInd w:val="0"/>
        <w:jc w:val="both"/>
        <w:rPr>
          <w:sz w:val="18"/>
          <w:szCs w:val="18"/>
        </w:rPr>
      </w:pPr>
      <w:r w:rsidRPr="0064597A">
        <w:rPr>
          <w:sz w:val="18"/>
          <w:szCs w:val="18"/>
        </w:rPr>
        <w:t>Ресурсное обеспечение реализации муниципальной программы за счет средств бюджета Мошковского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DF1563" w:rsidRPr="0064597A" w:rsidRDefault="00DF1563" w:rsidP="00DF1563">
      <w:pPr>
        <w:tabs>
          <w:tab w:val="left" w:pos="709"/>
        </w:tabs>
        <w:jc w:val="both"/>
        <w:rPr>
          <w:sz w:val="18"/>
          <w:szCs w:val="18"/>
        </w:rPr>
      </w:pPr>
      <w:r w:rsidRPr="0064597A">
        <w:rPr>
          <w:sz w:val="18"/>
          <w:szCs w:val="18"/>
        </w:rPr>
        <w:t xml:space="preserve">          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p>
    <w:p w:rsidR="00DF1563" w:rsidRPr="0064597A" w:rsidRDefault="00DF1563" w:rsidP="00DF1563">
      <w:pPr>
        <w:pStyle w:val="ConsPlusCell"/>
        <w:jc w:val="both"/>
        <w:rPr>
          <w:rFonts w:ascii="Times New Roman" w:hAnsi="Times New Roman" w:cs="Times New Roman"/>
          <w:snapToGrid w:val="0"/>
          <w:sz w:val="18"/>
          <w:szCs w:val="18"/>
        </w:rPr>
      </w:pPr>
      <w:r w:rsidRPr="0064597A">
        <w:rPr>
          <w:rFonts w:ascii="Times New Roman" w:hAnsi="Times New Roman" w:cs="Times New Roman"/>
          <w:sz w:val="18"/>
          <w:szCs w:val="18"/>
        </w:rPr>
        <w:t>1.3. В паспорте подпрограммы «Выборы депутатов Комитета местного самоуправления Мошковского сельсовета Бековского района Пензенской области»</w:t>
      </w:r>
      <w:r w:rsidRPr="0064597A">
        <w:rPr>
          <w:rFonts w:ascii="Times New Roman" w:hAnsi="Times New Roman" w:cs="Times New Roman"/>
          <w:snapToGrid w:val="0"/>
          <w:sz w:val="18"/>
          <w:szCs w:val="18"/>
        </w:rPr>
        <w:t xml:space="preserve"> позицию «Объем и источники финансирования подпрограммы (по годам)» изложить в следующей редакции:</w:t>
      </w:r>
    </w:p>
    <w:p w:rsidR="00DF1563" w:rsidRPr="0064597A" w:rsidRDefault="00DF1563" w:rsidP="00DF1563">
      <w:pPr>
        <w:pStyle w:val="ConsPlusCell"/>
        <w:jc w:val="both"/>
        <w:rPr>
          <w:rFonts w:ascii="Times New Roman" w:hAnsi="Times New Roman" w:cs="Times New Roman"/>
          <w:snapToGrid w:val="0"/>
          <w:sz w:val="18"/>
          <w:szCs w:val="18"/>
        </w:rPr>
      </w:pPr>
      <w:r w:rsidRPr="0064597A">
        <w:rPr>
          <w:rFonts w:ascii="Times New Roman" w:hAnsi="Times New Roman" w:cs="Times New Roman"/>
          <w:snapToGrid w:val="0"/>
          <w:sz w:val="18"/>
          <w:szCs w:val="18"/>
        </w:rPr>
        <w:t>«</w:t>
      </w:r>
    </w:p>
    <w:tbl>
      <w:tblPr>
        <w:tblW w:w="9789" w:type="dxa"/>
        <w:jc w:val="center"/>
        <w:tblCellSpacing w:w="5" w:type="nil"/>
        <w:tblLayout w:type="fixed"/>
        <w:tblCellMar>
          <w:left w:w="75" w:type="dxa"/>
          <w:right w:w="75" w:type="dxa"/>
        </w:tblCellMar>
        <w:tblLook w:val="0000" w:firstRow="0" w:lastRow="0" w:firstColumn="0" w:lastColumn="0" w:noHBand="0" w:noVBand="0"/>
      </w:tblPr>
      <w:tblGrid>
        <w:gridCol w:w="3240"/>
        <w:gridCol w:w="6549"/>
      </w:tblGrid>
      <w:tr w:rsidR="00DF1563" w:rsidRPr="0064597A" w:rsidTr="001E0FE4">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DF1563" w:rsidRPr="0064597A" w:rsidRDefault="00DF1563" w:rsidP="001E0FE4">
            <w:pPr>
              <w:rPr>
                <w:sz w:val="18"/>
                <w:szCs w:val="18"/>
              </w:rPr>
            </w:pPr>
            <w:r w:rsidRPr="0064597A">
              <w:rPr>
                <w:sz w:val="18"/>
                <w:szCs w:val="18"/>
              </w:rPr>
              <w:t xml:space="preserve">Объем и источники финансирования подпрограммы (по годам) </w:t>
            </w:r>
          </w:p>
        </w:tc>
        <w:tc>
          <w:tcPr>
            <w:tcW w:w="6549" w:type="dxa"/>
            <w:tcBorders>
              <w:top w:val="single" w:sz="4" w:space="0" w:color="auto"/>
              <w:left w:val="single" w:sz="4" w:space="0" w:color="auto"/>
              <w:bottom w:val="single" w:sz="4" w:space="0" w:color="auto"/>
              <w:right w:val="single" w:sz="4" w:space="0" w:color="auto"/>
            </w:tcBorders>
          </w:tcPr>
          <w:p w:rsidR="00DF1563" w:rsidRPr="0064597A" w:rsidRDefault="00DF1563" w:rsidP="001E0FE4">
            <w:pPr>
              <w:rPr>
                <w:color w:val="000000"/>
                <w:sz w:val="18"/>
                <w:szCs w:val="18"/>
              </w:rPr>
            </w:pPr>
            <w:r w:rsidRPr="0064597A">
              <w:rPr>
                <w:color w:val="000000"/>
                <w:sz w:val="18"/>
                <w:szCs w:val="18"/>
              </w:rPr>
              <w:t xml:space="preserve">Объем бюджетных </w:t>
            </w:r>
            <w:r w:rsidRPr="0064597A">
              <w:rPr>
                <w:sz w:val="18"/>
                <w:szCs w:val="18"/>
              </w:rPr>
              <w:t>финансирования за счет средств бюджета</w:t>
            </w:r>
            <w:r w:rsidRPr="0064597A">
              <w:rPr>
                <w:color w:val="000000"/>
                <w:sz w:val="18"/>
                <w:szCs w:val="18"/>
              </w:rPr>
              <w:t xml:space="preserve"> </w:t>
            </w:r>
            <w:r w:rsidRPr="0064597A">
              <w:rPr>
                <w:sz w:val="18"/>
                <w:szCs w:val="18"/>
              </w:rPr>
              <w:t>Мошковского</w:t>
            </w:r>
            <w:r w:rsidRPr="0064597A">
              <w:rPr>
                <w:color w:val="000000"/>
                <w:sz w:val="18"/>
                <w:szCs w:val="18"/>
              </w:rPr>
              <w:t xml:space="preserve"> сельсовета Бековского района Пензенской области составляет - 50,0 тыс. рублей, в том числе:</w:t>
            </w:r>
          </w:p>
          <w:p w:rsidR="00DF1563" w:rsidRPr="0064597A" w:rsidRDefault="00DF1563" w:rsidP="001E0FE4">
            <w:pPr>
              <w:rPr>
                <w:color w:val="000000"/>
                <w:sz w:val="18"/>
                <w:szCs w:val="18"/>
              </w:rPr>
            </w:pPr>
            <w:r w:rsidRPr="0064597A">
              <w:rPr>
                <w:color w:val="000000"/>
                <w:sz w:val="18"/>
                <w:szCs w:val="18"/>
              </w:rPr>
              <w:t>2019 год – 50,000 тыс. руб.;</w:t>
            </w:r>
          </w:p>
          <w:p w:rsidR="00DF1563" w:rsidRPr="0064597A" w:rsidRDefault="00DF1563" w:rsidP="001E0FE4">
            <w:pPr>
              <w:rPr>
                <w:color w:val="000000"/>
                <w:sz w:val="18"/>
                <w:szCs w:val="18"/>
              </w:rPr>
            </w:pPr>
            <w:r w:rsidRPr="0064597A">
              <w:rPr>
                <w:color w:val="000000"/>
                <w:sz w:val="18"/>
                <w:szCs w:val="18"/>
              </w:rPr>
              <w:t>2020 год – 0,000 тыс. руб.;</w:t>
            </w:r>
          </w:p>
          <w:p w:rsidR="00DF1563" w:rsidRPr="0064597A" w:rsidRDefault="00DF1563" w:rsidP="001E0FE4">
            <w:pPr>
              <w:rPr>
                <w:color w:val="000000"/>
                <w:sz w:val="18"/>
                <w:szCs w:val="18"/>
              </w:rPr>
            </w:pPr>
            <w:r w:rsidRPr="0064597A">
              <w:rPr>
                <w:color w:val="000000"/>
                <w:sz w:val="18"/>
                <w:szCs w:val="18"/>
              </w:rPr>
              <w:t>2021 год – 0,000 тыс. руб.;</w:t>
            </w:r>
          </w:p>
          <w:p w:rsidR="00DF1563" w:rsidRPr="0064597A" w:rsidRDefault="00DF1563" w:rsidP="001E0FE4">
            <w:pPr>
              <w:rPr>
                <w:color w:val="000000"/>
                <w:sz w:val="18"/>
                <w:szCs w:val="18"/>
              </w:rPr>
            </w:pPr>
            <w:r w:rsidRPr="0064597A">
              <w:rPr>
                <w:color w:val="000000"/>
                <w:sz w:val="18"/>
                <w:szCs w:val="18"/>
              </w:rPr>
              <w:t>2022 год – 0,000 тыс. руб.;</w:t>
            </w:r>
          </w:p>
          <w:p w:rsidR="00DF1563" w:rsidRPr="0064597A" w:rsidRDefault="00DF1563" w:rsidP="001E0FE4">
            <w:pPr>
              <w:rPr>
                <w:color w:val="000000"/>
                <w:sz w:val="18"/>
                <w:szCs w:val="18"/>
              </w:rPr>
            </w:pPr>
            <w:r w:rsidRPr="0064597A">
              <w:rPr>
                <w:color w:val="000000"/>
                <w:sz w:val="18"/>
                <w:szCs w:val="18"/>
              </w:rPr>
              <w:t>2023 год – 0,000 тыс. руб.;</w:t>
            </w:r>
          </w:p>
          <w:p w:rsidR="00DF1563" w:rsidRPr="0064597A" w:rsidRDefault="00DF1563" w:rsidP="001E0FE4">
            <w:pPr>
              <w:jc w:val="both"/>
              <w:rPr>
                <w:sz w:val="18"/>
                <w:szCs w:val="18"/>
              </w:rPr>
            </w:pPr>
            <w:r w:rsidRPr="0064597A">
              <w:rPr>
                <w:color w:val="000000"/>
                <w:sz w:val="18"/>
                <w:szCs w:val="18"/>
              </w:rPr>
              <w:t>2024 год – 0,000 тыс. руб.</w:t>
            </w:r>
          </w:p>
        </w:tc>
      </w:tr>
    </w:tbl>
    <w:p w:rsidR="00DF1563" w:rsidRPr="0064597A" w:rsidRDefault="00DF1563" w:rsidP="00DF1563">
      <w:pPr>
        <w:widowControl w:val="0"/>
        <w:autoSpaceDE w:val="0"/>
        <w:autoSpaceDN w:val="0"/>
        <w:adjustRightInd w:val="0"/>
        <w:jc w:val="right"/>
        <w:outlineLvl w:val="1"/>
        <w:rPr>
          <w:sz w:val="18"/>
          <w:szCs w:val="18"/>
        </w:rPr>
      </w:pPr>
      <w:r w:rsidRPr="0064597A">
        <w:rPr>
          <w:sz w:val="18"/>
          <w:szCs w:val="18"/>
        </w:rPr>
        <w:t>»;</w:t>
      </w:r>
    </w:p>
    <w:p w:rsidR="00DF1563" w:rsidRPr="0064597A" w:rsidRDefault="00DF1563" w:rsidP="00DF1563">
      <w:pPr>
        <w:tabs>
          <w:tab w:val="left" w:pos="0"/>
        </w:tabs>
        <w:jc w:val="both"/>
        <w:rPr>
          <w:snapToGrid w:val="0"/>
          <w:sz w:val="18"/>
          <w:szCs w:val="18"/>
        </w:rPr>
      </w:pPr>
      <w:r w:rsidRPr="0064597A">
        <w:rPr>
          <w:snapToGrid w:val="0"/>
          <w:sz w:val="18"/>
          <w:szCs w:val="18"/>
        </w:rPr>
        <w:t xml:space="preserve">1.4. Раздел 5.2.5 </w:t>
      </w:r>
      <w:r w:rsidRPr="0064597A">
        <w:rPr>
          <w:sz w:val="18"/>
          <w:szCs w:val="18"/>
        </w:rPr>
        <w:t xml:space="preserve">подпрограммы «Выборы депутатов Комитета местного самоуправления Мошковского сельсовета Бековского района Пензенской области» </w:t>
      </w:r>
      <w:r w:rsidRPr="0064597A">
        <w:rPr>
          <w:snapToGrid w:val="0"/>
          <w:sz w:val="18"/>
          <w:szCs w:val="18"/>
        </w:rPr>
        <w:t>«Объем финансовых ресурсов, необходимых для реализации Подпрограммы» изложить в следующей редакции:</w:t>
      </w:r>
    </w:p>
    <w:p w:rsidR="00DF1563" w:rsidRPr="0064597A" w:rsidRDefault="00DF1563" w:rsidP="00DF1563">
      <w:pPr>
        <w:autoSpaceDE w:val="0"/>
        <w:autoSpaceDN w:val="0"/>
        <w:adjustRightInd w:val="0"/>
        <w:jc w:val="center"/>
        <w:rPr>
          <w:b/>
          <w:color w:val="000000"/>
          <w:sz w:val="18"/>
          <w:szCs w:val="18"/>
        </w:rPr>
      </w:pPr>
      <w:r w:rsidRPr="0064597A">
        <w:rPr>
          <w:b/>
          <w:color w:val="000000"/>
          <w:sz w:val="18"/>
          <w:szCs w:val="18"/>
        </w:rPr>
        <w:t>5.2.5. Объем финансовых ресурсов, необходимых для реализации подпрограммы</w:t>
      </w:r>
    </w:p>
    <w:p w:rsidR="00DF1563" w:rsidRPr="0064597A" w:rsidRDefault="00DF1563" w:rsidP="00DF1563">
      <w:pPr>
        <w:autoSpaceDE w:val="0"/>
        <w:autoSpaceDN w:val="0"/>
        <w:adjustRightInd w:val="0"/>
        <w:jc w:val="both"/>
        <w:rPr>
          <w:color w:val="000000"/>
          <w:sz w:val="18"/>
          <w:szCs w:val="18"/>
        </w:rPr>
      </w:pPr>
      <w:r w:rsidRPr="0064597A">
        <w:rPr>
          <w:color w:val="000000"/>
          <w:sz w:val="18"/>
          <w:szCs w:val="18"/>
        </w:rPr>
        <w:lastRenderedPageBreak/>
        <w:t xml:space="preserve">Объем финансовых ресурсов, необходимых для реализации Подпрограммы, составляет - 50,000 тыс. рублей, в том числе средства бюджета </w:t>
      </w:r>
      <w:r w:rsidRPr="0064597A">
        <w:rPr>
          <w:sz w:val="18"/>
          <w:szCs w:val="18"/>
        </w:rPr>
        <w:t>Мошковского</w:t>
      </w:r>
      <w:r w:rsidRPr="0064597A">
        <w:rPr>
          <w:color w:val="000000"/>
          <w:sz w:val="18"/>
          <w:szCs w:val="18"/>
        </w:rPr>
        <w:t xml:space="preserve"> сельсовета Бековского района Пензенской области – 50,000 тыс. руб., в том числе:</w:t>
      </w:r>
    </w:p>
    <w:p w:rsidR="00DF1563" w:rsidRPr="0064597A" w:rsidRDefault="00DF1563" w:rsidP="00DF1563">
      <w:pPr>
        <w:rPr>
          <w:color w:val="000000"/>
          <w:sz w:val="18"/>
          <w:szCs w:val="18"/>
        </w:rPr>
      </w:pPr>
      <w:r w:rsidRPr="0064597A">
        <w:rPr>
          <w:color w:val="000000"/>
          <w:sz w:val="18"/>
          <w:szCs w:val="18"/>
        </w:rPr>
        <w:t>2019 год – 50,000 тыс. руб.;</w:t>
      </w:r>
    </w:p>
    <w:p w:rsidR="00DF1563" w:rsidRPr="0064597A" w:rsidRDefault="00DF1563" w:rsidP="00DF1563">
      <w:pPr>
        <w:rPr>
          <w:color w:val="000000"/>
          <w:sz w:val="18"/>
          <w:szCs w:val="18"/>
        </w:rPr>
      </w:pPr>
      <w:r w:rsidRPr="0064597A">
        <w:rPr>
          <w:color w:val="000000"/>
          <w:sz w:val="18"/>
          <w:szCs w:val="18"/>
        </w:rPr>
        <w:t>2020 год – 0,000 тыс. руб.;</w:t>
      </w:r>
    </w:p>
    <w:p w:rsidR="00DF1563" w:rsidRPr="0064597A" w:rsidRDefault="00DF1563" w:rsidP="00DF1563">
      <w:pPr>
        <w:rPr>
          <w:color w:val="000000"/>
          <w:sz w:val="18"/>
          <w:szCs w:val="18"/>
        </w:rPr>
      </w:pPr>
      <w:r w:rsidRPr="0064597A">
        <w:rPr>
          <w:color w:val="000000"/>
          <w:sz w:val="18"/>
          <w:szCs w:val="18"/>
        </w:rPr>
        <w:t>2021 год – 0,000 тыс. руб.;</w:t>
      </w:r>
    </w:p>
    <w:p w:rsidR="00DF1563" w:rsidRPr="0064597A" w:rsidRDefault="00DF1563" w:rsidP="00DF1563">
      <w:pPr>
        <w:rPr>
          <w:color w:val="000000"/>
          <w:sz w:val="18"/>
          <w:szCs w:val="18"/>
        </w:rPr>
      </w:pPr>
      <w:r w:rsidRPr="0064597A">
        <w:rPr>
          <w:color w:val="000000"/>
          <w:sz w:val="18"/>
          <w:szCs w:val="18"/>
        </w:rPr>
        <w:t>2022 год – 0,000 тыс. руб.;</w:t>
      </w:r>
    </w:p>
    <w:p w:rsidR="00DF1563" w:rsidRPr="0064597A" w:rsidRDefault="00DF1563" w:rsidP="00DF1563">
      <w:pPr>
        <w:rPr>
          <w:color w:val="000000"/>
          <w:sz w:val="18"/>
          <w:szCs w:val="18"/>
        </w:rPr>
      </w:pPr>
      <w:r w:rsidRPr="0064597A">
        <w:rPr>
          <w:color w:val="000000"/>
          <w:sz w:val="18"/>
          <w:szCs w:val="18"/>
        </w:rPr>
        <w:t>2023 год – 0,000 тыс. руб.;</w:t>
      </w:r>
    </w:p>
    <w:p w:rsidR="00DF1563" w:rsidRPr="0064597A" w:rsidRDefault="00DF1563" w:rsidP="00DF1563">
      <w:pPr>
        <w:rPr>
          <w:b/>
          <w:sz w:val="18"/>
          <w:szCs w:val="18"/>
        </w:rPr>
      </w:pPr>
      <w:r w:rsidRPr="0064597A">
        <w:rPr>
          <w:color w:val="000000"/>
          <w:sz w:val="18"/>
          <w:szCs w:val="18"/>
        </w:rPr>
        <w:t>2024 год – 0,000 тыс. руб.</w:t>
      </w:r>
      <w:r w:rsidRPr="0064597A">
        <w:rPr>
          <w:sz w:val="18"/>
          <w:szCs w:val="18"/>
        </w:rPr>
        <w:t>»;</w:t>
      </w:r>
    </w:p>
    <w:p w:rsidR="00DF1563" w:rsidRPr="0064597A" w:rsidRDefault="00DF1563" w:rsidP="00DF1563">
      <w:pPr>
        <w:autoSpaceDE w:val="0"/>
        <w:autoSpaceDN w:val="0"/>
        <w:adjustRightInd w:val="0"/>
        <w:jc w:val="both"/>
        <w:rPr>
          <w:sz w:val="18"/>
          <w:szCs w:val="18"/>
        </w:rPr>
      </w:pPr>
      <w:r w:rsidRPr="0064597A">
        <w:rPr>
          <w:sz w:val="18"/>
          <w:szCs w:val="18"/>
        </w:rPr>
        <w:t xml:space="preserve">1.5. Приложение № 2 «Ресурсное обеспечение реализации муниципальной программы </w:t>
      </w:r>
      <w:r w:rsidRPr="0064597A">
        <w:rPr>
          <w:bCs/>
          <w:spacing w:val="-1"/>
          <w:sz w:val="18"/>
          <w:szCs w:val="18"/>
        </w:rPr>
        <w:t>«</w:t>
      </w:r>
      <w:r w:rsidRPr="0064597A">
        <w:rPr>
          <w:spacing w:val="-2"/>
          <w:sz w:val="18"/>
          <w:szCs w:val="18"/>
        </w:rPr>
        <w:t>Развитие гражданского общества в Мошковском сельсовете Бековского района Пензенской области</w:t>
      </w:r>
      <w:r w:rsidRPr="0064597A">
        <w:rPr>
          <w:sz w:val="18"/>
          <w:szCs w:val="18"/>
        </w:rPr>
        <w:t>» за счет всех источников финансирования» изложить в новой редакции согласно приложению № 1 к настоящему постановлению;</w:t>
      </w:r>
    </w:p>
    <w:p w:rsidR="00DF1563" w:rsidRPr="0064597A" w:rsidRDefault="00DF1563" w:rsidP="00DF1563">
      <w:pPr>
        <w:autoSpaceDE w:val="0"/>
        <w:autoSpaceDN w:val="0"/>
        <w:adjustRightInd w:val="0"/>
        <w:jc w:val="both"/>
        <w:rPr>
          <w:sz w:val="18"/>
          <w:szCs w:val="18"/>
        </w:rPr>
      </w:pPr>
      <w:r w:rsidRPr="0064597A">
        <w:rPr>
          <w:sz w:val="18"/>
          <w:szCs w:val="18"/>
        </w:rPr>
        <w:t xml:space="preserve">1.6. Приложение № 3 «Ресурсное обеспечение реализации муниципальной программы </w:t>
      </w:r>
      <w:r w:rsidRPr="0064597A">
        <w:rPr>
          <w:bCs/>
          <w:spacing w:val="-1"/>
          <w:sz w:val="18"/>
          <w:szCs w:val="18"/>
        </w:rPr>
        <w:t>«</w:t>
      </w:r>
      <w:r w:rsidRPr="0064597A">
        <w:rPr>
          <w:spacing w:val="-2"/>
          <w:sz w:val="18"/>
          <w:szCs w:val="18"/>
        </w:rPr>
        <w:t>Развитие гражданского общества в Мошковском сельсовете Бековского района Пензенской области</w:t>
      </w:r>
      <w:r w:rsidRPr="0064597A">
        <w:rPr>
          <w:sz w:val="18"/>
          <w:szCs w:val="18"/>
        </w:rPr>
        <w:t>»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DF1563" w:rsidRPr="0064597A" w:rsidRDefault="00DF1563" w:rsidP="00DF1563">
      <w:pPr>
        <w:autoSpaceDE w:val="0"/>
        <w:autoSpaceDN w:val="0"/>
        <w:adjustRightInd w:val="0"/>
        <w:jc w:val="both"/>
        <w:rPr>
          <w:sz w:val="18"/>
          <w:szCs w:val="18"/>
        </w:rPr>
      </w:pPr>
      <w:r w:rsidRPr="0064597A">
        <w:rPr>
          <w:sz w:val="18"/>
          <w:szCs w:val="18"/>
        </w:rPr>
        <w:t xml:space="preserve">1.7. Приложение № 4 «Мероприятия муниципальной программы </w:t>
      </w:r>
      <w:r w:rsidRPr="0064597A">
        <w:rPr>
          <w:bCs/>
          <w:spacing w:val="-1"/>
          <w:sz w:val="18"/>
          <w:szCs w:val="18"/>
        </w:rPr>
        <w:t>«</w:t>
      </w:r>
      <w:r w:rsidRPr="0064597A">
        <w:rPr>
          <w:spacing w:val="-2"/>
          <w:sz w:val="18"/>
          <w:szCs w:val="18"/>
        </w:rPr>
        <w:t>Развитие гражданского общества в Мошковском сельсовете Бековского района Пензенской области</w:t>
      </w:r>
      <w:r w:rsidRPr="0064597A">
        <w:rPr>
          <w:sz w:val="18"/>
          <w:szCs w:val="18"/>
        </w:rPr>
        <w:t>» изложить в новой редакции согласно приложению № 3 к настоящему постановлению.</w:t>
      </w:r>
    </w:p>
    <w:p w:rsidR="00DF1563" w:rsidRPr="0064597A" w:rsidRDefault="00DF1563" w:rsidP="00DF1563">
      <w:pPr>
        <w:jc w:val="both"/>
        <w:rPr>
          <w:sz w:val="18"/>
          <w:szCs w:val="18"/>
        </w:rPr>
      </w:pPr>
      <w:r w:rsidRPr="0064597A">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DF1563" w:rsidRPr="0064597A" w:rsidRDefault="00DF1563" w:rsidP="00DF1563">
      <w:pPr>
        <w:autoSpaceDE w:val="0"/>
        <w:autoSpaceDN w:val="0"/>
        <w:adjustRightInd w:val="0"/>
        <w:jc w:val="both"/>
        <w:rPr>
          <w:sz w:val="18"/>
          <w:szCs w:val="18"/>
        </w:rPr>
      </w:pPr>
      <w:r w:rsidRPr="0064597A">
        <w:rPr>
          <w:sz w:val="18"/>
          <w:szCs w:val="18"/>
        </w:rPr>
        <w:t>3. Опубликовать настоящее постановление в информационном бюллетене «Ведомости Мошковского сельсовета».</w:t>
      </w:r>
    </w:p>
    <w:p w:rsidR="00DF1563" w:rsidRPr="0064597A" w:rsidRDefault="00DF1563" w:rsidP="00DF1563">
      <w:pPr>
        <w:autoSpaceDE w:val="0"/>
        <w:autoSpaceDN w:val="0"/>
        <w:adjustRightInd w:val="0"/>
        <w:jc w:val="both"/>
        <w:rPr>
          <w:sz w:val="18"/>
          <w:szCs w:val="18"/>
        </w:rPr>
      </w:pPr>
      <w:r w:rsidRPr="0064597A">
        <w:rPr>
          <w:sz w:val="18"/>
          <w:szCs w:val="18"/>
        </w:rPr>
        <w:t xml:space="preserve">4. Настоящее постановление вступает в силу </w:t>
      </w:r>
      <w:r w:rsidRPr="0064597A">
        <w:rPr>
          <w:bCs/>
          <w:sz w:val="18"/>
          <w:szCs w:val="18"/>
        </w:rPr>
        <w:t xml:space="preserve">после </w:t>
      </w:r>
      <w:r w:rsidRPr="0064597A">
        <w:rPr>
          <w:sz w:val="18"/>
          <w:szCs w:val="18"/>
        </w:rPr>
        <w:t>его официального опубликования.</w:t>
      </w:r>
    </w:p>
    <w:p w:rsidR="00DF1563" w:rsidRPr="0064597A" w:rsidRDefault="00DF1563" w:rsidP="00DF1563">
      <w:pPr>
        <w:autoSpaceDE w:val="0"/>
        <w:autoSpaceDN w:val="0"/>
        <w:adjustRightInd w:val="0"/>
        <w:jc w:val="both"/>
        <w:rPr>
          <w:sz w:val="18"/>
          <w:szCs w:val="18"/>
        </w:rPr>
      </w:pPr>
      <w:r w:rsidRPr="0064597A">
        <w:rPr>
          <w:sz w:val="18"/>
          <w:szCs w:val="18"/>
        </w:rPr>
        <w:t>5. Контроль за исполнением настоящего постановления возложить на главу администрации Мошковского сельсовета Гнивковского И.Б.</w:t>
      </w:r>
    </w:p>
    <w:p w:rsidR="00DF1563" w:rsidRPr="0064597A" w:rsidRDefault="00DF1563" w:rsidP="00DF1563">
      <w:pPr>
        <w:autoSpaceDE w:val="0"/>
        <w:autoSpaceDN w:val="0"/>
        <w:adjustRightInd w:val="0"/>
        <w:jc w:val="both"/>
        <w:rPr>
          <w:sz w:val="18"/>
          <w:szCs w:val="18"/>
        </w:rPr>
      </w:pPr>
      <w:r w:rsidRPr="0064597A">
        <w:rPr>
          <w:sz w:val="18"/>
          <w:szCs w:val="18"/>
        </w:rPr>
        <w:t>Глава администрации</w:t>
      </w:r>
    </w:p>
    <w:p w:rsidR="00DF1563" w:rsidRPr="00FD372B" w:rsidRDefault="00DF1563" w:rsidP="00DF1563">
      <w:pPr>
        <w:autoSpaceDE w:val="0"/>
        <w:autoSpaceDN w:val="0"/>
        <w:adjustRightInd w:val="0"/>
        <w:jc w:val="both"/>
        <w:rPr>
          <w:sz w:val="18"/>
          <w:szCs w:val="18"/>
        </w:rPr>
      </w:pPr>
      <w:r w:rsidRPr="0064597A">
        <w:rPr>
          <w:sz w:val="18"/>
          <w:szCs w:val="18"/>
        </w:rPr>
        <w:t>Мошковского сельсовета                                                                      И.Б. Гнивковский</w:t>
      </w:r>
    </w:p>
    <w:p w:rsidR="00DF1563" w:rsidRDefault="00DF1563" w:rsidP="00DF1563">
      <w:pPr>
        <w:jc w:val="both"/>
        <w:rPr>
          <w:b/>
          <w:i/>
          <w:sz w:val="18"/>
          <w:szCs w:val="18"/>
          <w:lang w:eastAsia="en-US"/>
        </w:rPr>
      </w:pPr>
    </w:p>
    <w:p w:rsidR="00DF1563" w:rsidRPr="0064597A" w:rsidRDefault="00DF1563" w:rsidP="00DF1563">
      <w:pPr>
        <w:ind w:left="425" w:right="-29"/>
        <w:jc w:val="center"/>
        <w:rPr>
          <w:sz w:val="18"/>
          <w:szCs w:val="18"/>
        </w:rPr>
      </w:pPr>
      <w:r w:rsidRPr="0064597A">
        <w:rPr>
          <w:sz w:val="18"/>
          <w:szCs w:val="18"/>
        </w:rPr>
        <w:t>Приложение № 1 к постановлению администрации</w:t>
      </w:r>
      <w:r>
        <w:rPr>
          <w:sz w:val="18"/>
          <w:szCs w:val="18"/>
        </w:rPr>
        <w:t xml:space="preserve"> </w:t>
      </w:r>
      <w:r w:rsidRPr="0064597A">
        <w:rPr>
          <w:sz w:val="18"/>
          <w:szCs w:val="18"/>
        </w:rPr>
        <w:t>Мошковского сельсовета</w:t>
      </w:r>
      <w:r>
        <w:rPr>
          <w:sz w:val="18"/>
          <w:szCs w:val="18"/>
        </w:rPr>
        <w:t xml:space="preserve"> </w:t>
      </w:r>
      <w:r w:rsidRPr="0064597A">
        <w:rPr>
          <w:sz w:val="18"/>
          <w:szCs w:val="18"/>
        </w:rPr>
        <w:t>от 20.12.2019 № 139</w:t>
      </w:r>
    </w:p>
    <w:p w:rsidR="00DF1563" w:rsidRDefault="00DF1563" w:rsidP="00DF1563">
      <w:pPr>
        <w:autoSpaceDE w:val="0"/>
        <w:autoSpaceDN w:val="0"/>
        <w:adjustRightInd w:val="0"/>
        <w:jc w:val="center"/>
        <w:rPr>
          <w:rStyle w:val="aff1"/>
          <w:b w:val="0"/>
          <w:i w:val="0"/>
          <w:sz w:val="18"/>
          <w:szCs w:val="18"/>
          <w:lang w:val="ru-RU"/>
        </w:rPr>
      </w:pPr>
    </w:p>
    <w:p w:rsidR="00DF1563" w:rsidRPr="0064597A" w:rsidRDefault="00DF1563" w:rsidP="00DF1563">
      <w:pPr>
        <w:autoSpaceDE w:val="0"/>
        <w:autoSpaceDN w:val="0"/>
        <w:adjustRightInd w:val="0"/>
        <w:jc w:val="center"/>
        <w:rPr>
          <w:rStyle w:val="aff1"/>
          <w:b w:val="0"/>
          <w:i w:val="0"/>
          <w:sz w:val="18"/>
          <w:szCs w:val="18"/>
          <w:lang w:val="ru-RU"/>
        </w:rPr>
      </w:pPr>
      <w:r w:rsidRPr="0064597A">
        <w:rPr>
          <w:rStyle w:val="aff1"/>
          <w:b w:val="0"/>
          <w:i w:val="0"/>
          <w:sz w:val="18"/>
          <w:szCs w:val="18"/>
          <w:lang w:val="ru-RU"/>
        </w:rPr>
        <w:t>Приложение № 2</w:t>
      </w:r>
      <w:r>
        <w:rPr>
          <w:rStyle w:val="aff1"/>
          <w:b w:val="0"/>
          <w:i w:val="0"/>
          <w:sz w:val="18"/>
          <w:szCs w:val="18"/>
          <w:lang w:val="ru-RU"/>
        </w:rPr>
        <w:t xml:space="preserve"> </w:t>
      </w:r>
      <w:r w:rsidRPr="0064597A">
        <w:rPr>
          <w:rStyle w:val="aff1"/>
          <w:b w:val="0"/>
          <w:i w:val="0"/>
          <w:sz w:val="18"/>
          <w:szCs w:val="18"/>
          <w:lang w:val="ru-RU"/>
        </w:rPr>
        <w:t>к муниципальной программе</w:t>
      </w:r>
    </w:p>
    <w:p w:rsidR="00DF1563" w:rsidRPr="0064597A" w:rsidRDefault="00DF1563" w:rsidP="00DF1563">
      <w:pPr>
        <w:jc w:val="center"/>
        <w:rPr>
          <w:color w:val="000000"/>
          <w:sz w:val="18"/>
          <w:szCs w:val="18"/>
        </w:rPr>
      </w:pPr>
      <w:r>
        <w:rPr>
          <w:bCs/>
          <w:color w:val="000000"/>
          <w:sz w:val="18"/>
          <w:szCs w:val="18"/>
        </w:rPr>
        <w:t xml:space="preserve">Ресурсное обеспечение </w:t>
      </w:r>
      <w:r w:rsidRPr="0064597A">
        <w:rPr>
          <w:sz w:val="18"/>
          <w:szCs w:val="18"/>
        </w:rPr>
        <w:t>реализации муниципальной программы</w:t>
      </w:r>
      <w:r w:rsidRPr="0064597A">
        <w:rPr>
          <w:color w:val="000000"/>
          <w:sz w:val="18"/>
          <w:szCs w:val="18"/>
        </w:rPr>
        <w:t xml:space="preserve"> Мошковского сельсовета Бековского района Пензенской области «</w:t>
      </w:r>
      <w:r w:rsidRPr="0064597A">
        <w:rPr>
          <w:sz w:val="18"/>
          <w:szCs w:val="18"/>
        </w:rPr>
        <w:t>Развитие гражданского общества</w:t>
      </w:r>
      <w:r w:rsidRPr="0064597A">
        <w:rPr>
          <w:color w:val="000000"/>
          <w:sz w:val="18"/>
          <w:szCs w:val="18"/>
        </w:rPr>
        <w:t xml:space="preserve"> в Мошковском сельсовете Бековского района Пензенской области»</w:t>
      </w:r>
      <w:r w:rsidRPr="0064597A">
        <w:rPr>
          <w:sz w:val="18"/>
          <w:szCs w:val="18"/>
        </w:rPr>
        <w:t xml:space="preserve"> за счет </w:t>
      </w:r>
      <w:r w:rsidRPr="0064597A">
        <w:rPr>
          <w:bCs/>
          <w:sz w:val="18"/>
          <w:szCs w:val="18"/>
        </w:rPr>
        <w:t>всех источников финансирования</w:t>
      </w:r>
    </w:p>
    <w:p w:rsidR="00DF1563" w:rsidRPr="0064597A" w:rsidRDefault="00DF1563" w:rsidP="00DF1563">
      <w:pPr>
        <w:rPr>
          <w:color w:val="000000"/>
          <w:sz w:val="18"/>
          <w:szCs w:val="18"/>
        </w:rPr>
      </w:pPr>
    </w:p>
    <w:tbl>
      <w:tblPr>
        <w:tblW w:w="102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1"/>
        <w:gridCol w:w="850"/>
        <w:gridCol w:w="2172"/>
        <w:gridCol w:w="2027"/>
        <w:gridCol w:w="812"/>
        <w:gridCol w:w="812"/>
        <w:gridCol w:w="812"/>
        <w:gridCol w:w="812"/>
        <w:gridCol w:w="812"/>
        <w:gridCol w:w="813"/>
      </w:tblGrid>
      <w:tr w:rsidR="00DF1563" w:rsidRPr="0064597A" w:rsidTr="001E0FE4">
        <w:trPr>
          <w:jc w:val="center"/>
        </w:trPr>
        <w:tc>
          <w:tcPr>
            <w:tcW w:w="371" w:type="dxa"/>
            <w:vMerge w:val="restart"/>
          </w:tcPr>
          <w:p w:rsidR="00DF1563" w:rsidRPr="0064597A" w:rsidRDefault="00DF1563" w:rsidP="001E0FE4">
            <w:pPr>
              <w:jc w:val="center"/>
              <w:rPr>
                <w:color w:val="000000"/>
                <w:sz w:val="18"/>
                <w:szCs w:val="18"/>
              </w:rPr>
            </w:pPr>
            <w:r w:rsidRPr="0064597A">
              <w:rPr>
                <w:color w:val="000000"/>
                <w:sz w:val="18"/>
                <w:szCs w:val="18"/>
              </w:rPr>
              <w:t>№ п/п</w:t>
            </w:r>
          </w:p>
        </w:tc>
        <w:tc>
          <w:tcPr>
            <w:tcW w:w="850" w:type="dxa"/>
            <w:vMerge w:val="restart"/>
          </w:tcPr>
          <w:p w:rsidR="00DF1563" w:rsidRPr="0064597A" w:rsidRDefault="00DF1563" w:rsidP="001E0FE4">
            <w:pPr>
              <w:jc w:val="center"/>
              <w:rPr>
                <w:color w:val="000000"/>
                <w:sz w:val="18"/>
                <w:szCs w:val="18"/>
              </w:rPr>
            </w:pPr>
            <w:r w:rsidRPr="0064597A">
              <w:rPr>
                <w:color w:val="000000"/>
                <w:sz w:val="18"/>
                <w:szCs w:val="18"/>
              </w:rPr>
              <w:t>Статус</w:t>
            </w:r>
          </w:p>
        </w:tc>
        <w:tc>
          <w:tcPr>
            <w:tcW w:w="2172" w:type="dxa"/>
            <w:vMerge w:val="restart"/>
          </w:tcPr>
          <w:p w:rsidR="00DF1563" w:rsidRPr="0064597A" w:rsidRDefault="00DF1563" w:rsidP="001E0FE4">
            <w:pPr>
              <w:jc w:val="center"/>
              <w:rPr>
                <w:color w:val="000000"/>
                <w:sz w:val="18"/>
                <w:szCs w:val="18"/>
              </w:rPr>
            </w:pPr>
            <w:r w:rsidRPr="0064597A">
              <w:rPr>
                <w:bCs/>
                <w:sz w:val="18"/>
                <w:szCs w:val="18"/>
              </w:rPr>
              <w:t>Наименование муниципальной программы, подпрограммы, основных мероприятий</w:t>
            </w:r>
          </w:p>
        </w:tc>
        <w:tc>
          <w:tcPr>
            <w:tcW w:w="2027" w:type="dxa"/>
            <w:vMerge w:val="restart"/>
          </w:tcPr>
          <w:p w:rsidR="00DF1563" w:rsidRPr="0064597A" w:rsidRDefault="00DF1563" w:rsidP="001E0FE4">
            <w:pPr>
              <w:ind w:left="112"/>
              <w:jc w:val="center"/>
              <w:rPr>
                <w:color w:val="000000"/>
                <w:sz w:val="18"/>
                <w:szCs w:val="18"/>
              </w:rPr>
            </w:pPr>
            <w:r w:rsidRPr="0064597A">
              <w:rPr>
                <w:color w:val="000000"/>
                <w:sz w:val="18"/>
                <w:szCs w:val="18"/>
              </w:rPr>
              <w:t>Источник финансирования</w:t>
            </w:r>
          </w:p>
        </w:tc>
        <w:tc>
          <w:tcPr>
            <w:tcW w:w="4873" w:type="dxa"/>
            <w:gridSpan w:val="6"/>
          </w:tcPr>
          <w:p w:rsidR="00DF1563" w:rsidRPr="0064597A" w:rsidRDefault="00DF1563" w:rsidP="001E0FE4">
            <w:pPr>
              <w:jc w:val="center"/>
              <w:rPr>
                <w:color w:val="000000"/>
                <w:sz w:val="18"/>
                <w:szCs w:val="18"/>
              </w:rPr>
            </w:pPr>
            <w:r w:rsidRPr="0064597A">
              <w:rPr>
                <w:color w:val="000000"/>
                <w:sz w:val="18"/>
                <w:szCs w:val="18"/>
              </w:rPr>
              <w:t>Оценка расходов, тыс. рублей</w:t>
            </w:r>
          </w:p>
        </w:tc>
      </w:tr>
      <w:tr w:rsidR="00DF1563" w:rsidRPr="0064597A" w:rsidTr="001E0FE4">
        <w:trPr>
          <w:trHeight w:val="395"/>
          <w:jc w:val="center"/>
        </w:trPr>
        <w:tc>
          <w:tcPr>
            <w:tcW w:w="371" w:type="dxa"/>
            <w:vMerge/>
          </w:tcPr>
          <w:p w:rsidR="00DF1563" w:rsidRPr="0064597A" w:rsidRDefault="00DF1563" w:rsidP="001E0FE4">
            <w:pPr>
              <w:jc w:val="cente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center"/>
              <w:rPr>
                <w:color w:val="000000"/>
                <w:sz w:val="18"/>
                <w:szCs w:val="18"/>
              </w:rPr>
            </w:pPr>
          </w:p>
        </w:tc>
        <w:tc>
          <w:tcPr>
            <w:tcW w:w="2027" w:type="dxa"/>
            <w:vMerge/>
          </w:tcPr>
          <w:p w:rsidR="00DF1563" w:rsidRPr="0064597A" w:rsidRDefault="00DF1563" w:rsidP="001E0FE4">
            <w:pPr>
              <w:ind w:left="112"/>
              <w:jc w:val="center"/>
              <w:rPr>
                <w:color w:val="000000"/>
                <w:sz w:val="18"/>
                <w:szCs w:val="18"/>
              </w:rPr>
            </w:pPr>
          </w:p>
        </w:tc>
        <w:tc>
          <w:tcPr>
            <w:tcW w:w="812" w:type="dxa"/>
          </w:tcPr>
          <w:p w:rsidR="00DF1563" w:rsidRPr="0064597A" w:rsidRDefault="00DF1563" w:rsidP="001E0FE4">
            <w:pPr>
              <w:jc w:val="center"/>
              <w:rPr>
                <w:bCs/>
                <w:sz w:val="18"/>
                <w:szCs w:val="18"/>
              </w:rPr>
            </w:pPr>
            <w:r w:rsidRPr="0064597A">
              <w:rPr>
                <w:bCs/>
                <w:sz w:val="18"/>
                <w:szCs w:val="18"/>
              </w:rPr>
              <w:t>2019 год</w:t>
            </w:r>
          </w:p>
        </w:tc>
        <w:tc>
          <w:tcPr>
            <w:tcW w:w="812" w:type="dxa"/>
          </w:tcPr>
          <w:p w:rsidR="00DF1563" w:rsidRPr="0064597A" w:rsidRDefault="00DF1563" w:rsidP="001E0FE4">
            <w:pPr>
              <w:jc w:val="center"/>
              <w:rPr>
                <w:bCs/>
                <w:sz w:val="18"/>
                <w:szCs w:val="18"/>
              </w:rPr>
            </w:pPr>
            <w:r w:rsidRPr="0064597A">
              <w:rPr>
                <w:bCs/>
                <w:sz w:val="18"/>
                <w:szCs w:val="18"/>
              </w:rPr>
              <w:t>2020 год</w:t>
            </w:r>
          </w:p>
        </w:tc>
        <w:tc>
          <w:tcPr>
            <w:tcW w:w="812" w:type="dxa"/>
          </w:tcPr>
          <w:p w:rsidR="00DF1563" w:rsidRPr="0064597A" w:rsidRDefault="00DF1563" w:rsidP="001E0FE4">
            <w:pPr>
              <w:jc w:val="center"/>
              <w:rPr>
                <w:bCs/>
                <w:sz w:val="18"/>
                <w:szCs w:val="18"/>
              </w:rPr>
            </w:pPr>
            <w:r w:rsidRPr="0064597A">
              <w:rPr>
                <w:bCs/>
                <w:sz w:val="18"/>
                <w:szCs w:val="18"/>
              </w:rPr>
              <w:t>2021 год</w:t>
            </w:r>
          </w:p>
        </w:tc>
        <w:tc>
          <w:tcPr>
            <w:tcW w:w="812" w:type="dxa"/>
          </w:tcPr>
          <w:p w:rsidR="00DF1563" w:rsidRPr="0064597A" w:rsidRDefault="00DF1563" w:rsidP="001E0FE4">
            <w:pPr>
              <w:jc w:val="center"/>
              <w:rPr>
                <w:bCs/>
                <w:sz w:val="18"/>
                <w:szCs w:val="18"/>
              </w:rPr>
            </w:pPr>
            <w:r w:rsidRPr="0064597A">
              <w:rPr>
                <w:bCs/>
                <w:sz w:val="18"/>
                <w:szCs w:val="18"/>
              </w:rPr>
              <w:t>2022 год</w:t>
            </w:r>
          </w:p>
        </w:tc>
        <w:tc>
          <w:tcPr>
            <w:tcW w:w="812" w:type="dxa"/>
          </w:tcPr>
          <w:p w:rsidR="00DF1563" w:rsidRPr="0064597A" w:rsidRDefault="00DF1563" w:rsidP="001E0FE4">
            <w:pPr>
              <w:jc w:val="center"/>
              <w:rPr>
                <w:bCs/>
                <w:sz w:val="18"/>
                <w:szCs w:val="18"/>
              </w:rPr>
            </w:pPr>
            <w:r w:rsidRPr="0064597A">
              <w:rPr>
                <w:bCs/>
                <w:sz w:val="18"/>
                <w:szCs w:val="18"/>
              </w:rPr>
              <w:t>2023 год</w:t>
            </w:r>
          </w:p>
        </w:tc>
        <w:tc>
          <w:tcPr>
            <w:tcW w:w="813" w:type="dxa"/>
          </w:tcPr>
          <w:p w:rsidR="00DF1563" w:rsidRPr="0064597A" w:rsidRDefault="00DF1563" w:rsidP="001E0FE4">
            <w:pPr>
              <w:jc w:val="center"/>
              <w:rPr>
                <w:bCs/>
                <w:sz w:val="18"/>
                <w:szCs w:val="18"/>
              </w:rPr>
            </w:pPr>
            <w:r w:rsidRPr="0064597A">
              <w:rPr>
                <w:bCs/>
                <w:sz w:val="18"/>
                <w:szCs w:val="18"/>
              </w:rPr>
              <w:t>2024 год</w:t>
            </w:r>
          </w:p>
        </w:tc>
      </w:tr>
      <w:tr w:rsidR="00DF1563" w:rsidRPr="0064597A" w:rsidTr="001E0FE4">
        <w:trPr>
          <w:trHeight w:val="192"/>
          <w:jc w:val="center"/>
        </w:trPr>
        <w:tc>
          <w:tcPr>
            <w:tcW w:w="371" w:type="dxa"/>
          </w:tcPr>
          <w:p w:rsidR="00DF1563" w:rsidRPr="0064597A" w:rsidRDefault="00DF1563" w:rsidP="001E0FE4">
            <w:pPr>
              <w:jc w:val="center"/>
              <w:rPr>
                <w:color w:val="000000"/>
                <w:sz w:val="18"/>
                <w:szCs w:val="18"/>
              </w:rPr>
            </w:pPr>
            <w:r w:rsidRPr="0064597A">
              <w:rPr>
                <w:color w:val="000000"/>
                <w:sz w:val="18"/>
                <w:szCs w:val="18"/>
              </w:rPr>
              <w:t xml:space="preserve">1 </w:t>
            </w:r>
          </w:p>
        </w:tc>
        <w:tc>
          <w:tcPr>
            <w:tcW w:w="850" w:type="dxa"/>
          </w:tcPr>
          <w:p w:rsidR="00DF1563" w:rsidRPr="0064597A" w:rsidRDefault="00DF1563" w:rsidP="001E0FE4">
            <w:pPr>
              <w:jc w:val="center"/>
              <w:rPr>
                <w:color w:val="000000"/>
                <w:sz w:val="18"/>
                <w:szCs w:val="18"/>
              </w:rPr>
            </w:pPr>
            <w:r w:rsidRPr="0064597A">
              <w:rPr>
                <w:color w:val="000000"/>
                <w:sz w:val="18"/>
                <w:szCs w:val="18"/>
              </w:rPr>
              <w:t>2</w:t>
            </w:r>
          </w:p>
        </w:tc>
        <w:tc>
          <w:tcPr>
            <w:tcW w:w="2172" w:type="dxa"/>
          </w:tcPr>
          <w:p w:rsidR="00DF1563" w:rsidRPr="0064597A" w:rsidRDefault="00DF1563" w:rsidP="001E0FE4">
            <w:pPr>
              <w:jc w:val="center"/>
              <w:rPr>
                <w:color w:val="000000"/>
                <w:sz w:val="18"/>
                <w:szCs w:val="18"/>
              </w:rPr>
            </w:pPr>
            <w:r w:rsidRPr="0064597A">
              <w:rPr>
                <w:color w:val="000000"/>
                <w:sz w:val="18"/>
                <w:szCs w:val="18"/>
              </w:rPr>
              <w:t>3</w:t>
            </w:r>
          </w:p>
        </w:tc>
        <w:tc>
          <w:tcPr>
            <w:tcW w:w="2027" w:type="dxa"/>
          </w:tcPr>
          <w:p w:rsidR="00DF1563" w:rsidRPr="0064597A" w:rsidRDefault="00DF1563" w:rsidP="001E0FE4">
            <w:pPr>
              <w:ind w:left="112"/>
              <w:jc w:val="center"/>
              <w:rPr>
                <w:color w:val="000000"/>
                <w:sz w:val="18"/>
                <w:szCs w:val="18"/>
              </w:rPr>
            </w:pPr>
            <w:r w:rsidRPr="0064597A">
              <w:rPr>
                <w:color w:val="000000"/>
                <w:sz w:val="18"/>
                <w:szCs w:val="18"/>
              </w:rPr>
              <w:t>4</w:t>
            </w:r>
          </w:p>
        </w:tc>
        <w:tc>
          <w:tcPr>
            <w:tcW w:w="812" w:type="dxa"/>
          </w:tcPr>
          <w:p w:rsidR="00DF1563" w:rsidRPr="0064597A" w:rsidRDefault="00DF1563" w:rsidP="001E0FE4">
            <w:pPr>
              <w:jc w:val="center"/>
              <w:rPr>
                <w:color w:val="000000"/>
                <w:sz w:val="18"/>
                <w:szCs w:val="18"/>
              </w:rPr>
            </w:pPr>
            <w:r w:rsidRPr="0064597A">
              <w:rPr>
                <w:color w:val="000000"/>
                <w:sz w:val="18"/>
                <w:szCs w:val="18"/>
              </w:rPr>
              <w:t>5</w:t>
            </w:r>
          </w:p>
        </w:tc>
        <w:tc>
          <w:tcPr>
            <w:tcW w:w="812" w:type="dxa"/>
          </w:tcPr>
          <w:p w:rsidR="00DF1563" w:rsidRPr="0064597A" w:rsidRDefault="00DF1563" w:rsidP="001E0FE4">
            <w:pPr>
              <w:jc w:val="center"/>
              <w:rPr>
                <w:color w:val="000000"/>
                <w:sz w:val="18"/>
                <w:szCs w:val="18"/>
              </w:rPr>
            </w:pPr>
            <w:r w:rsidRPr="0064597A">
              <w:rPr>
                <w:color w:val="000000"/>
                <w:sz w:val="18"/>
                <w:szCs w:val="18"/>
              </w:rPr>
              <w:t>6</w:t>
            </w:r>
          </w:p>
        </w:tc>
        <w:tc>
          <w:tcPr>
            <w:tcW w:w="812" w:type="dxa"/>
          </w:tcPr>
          <w:p w:rsidR="00DF1563" w:rsidRPr="0064597A" w:rsidRDefault="00DF1563" w:rsidP="001E0FE4">
            <w:pPr>
              <w:jc w:val="center"/>
              <w:rPr>
                <w:color w:val="000000"/>
                <w:sz w:val="18"/>
                <w:szCs w:val="18"/>
              </w:rPr>
            </w:pPr>
            <w:r w:rsidRPr="0064597A">
              <w:rPr>
                <w:color w:val="000000"/>
                <w:sz w:val="18"/>
                <w:szCs w:val="18"/>
              </w:rPr>
              <w:t>7</w:t>
            </w:r>
          </w:p>
        </w:tc>
        <w:tc>
          <w:tcPr>
            <w:tcW w:w="812" w:type="dxa"/>
          </w:tcPr>
          <w:p w:rsidR="00DF1563" w:rsidRPr="0064597A" w:rsidRDefault="00DF1563" w:rsidP="001E0FE4">
            <w:pPr>
              <w:jc w:val="center"/>
              <w:rPr>
                <w:color w:val="000000"/>
                <w:sz w:val="18"/>
                <w:szCs w:val="18"/>
              </w:rPr>
            </w:pPr>
            <w:r w:rsidRPr="0064597A">
              <w:rPr>
                <w:color w:val="000000"/>
                <w:sz w:val="18"/>
                <w:szCs w:val="18"/>
              </w:rPr>
              <w:t>8</w:t>
            </w:r>
          </w:p>
        </w:tc>
        <w:tc>
          <w:tcPr>
            <w:tcW w:w="812" w:type="dxa"/>
          </w:tcPr>
          <w:p w:rsidR="00DF1563" w:rsidRPr="0064597A" w:rsidRDefault="00DF1563" w:rsidP="001E0FE4">
            <w:pPr>
              <w:jc w:val="center"/>
              <w:rPr>
                <w:color w:val="000000"/>
                <w:sz w:val="18"/>
                <w:szCs w:val="18"/>
              </w:rPr>
            </w:pPr>
            <w:r w:rsidRPr="0064597A">
              <w:rPr>
                <w:color w:val="000000"/>
                <w:sz w:val="18"/>
                <w:szCs w:val="18"/>
              </w:rPr>
              <w:t>9</w:t>
            </w:r>
          </w:p>
        </w:tc>
        <w:tc>
          <w:tcPr>
            <w:tcW w:w="813" w:type="dxa"/>
          </w:tcPr>
          <w:p w:rsidR="00DF1563" w:rsidRPr="0064597A" w:rsidRDefault="00DF1563" w:rsidP="001E0FE4">
            <w:pPr>
              <w:jc w:val="center"/>
              <w:rPr>
                <w:color w:val="000000"/>
                <w:sz w:val="18"/>
                <w:szCs w:val="18"/>
              </w:rPr>
            </w:pPr>
            <w:r w:rsidRPr="0064597A">
              <w:rPr>
                <w:color w:val="000000"/>
                <w:sz w:val="18"/>
                <w:szCs w:val="18"/>
              </w:rPr>
              <w:t>10</w:t>
            </w:r>
          </w:p>
        </w:tc>
      </w:tr>
      <w:tr w:rsidR="00DF1563" w:rsidRPr="0064597A" w:rsidTr="001E0FE4">
        <w:trPr>
          <w:jc w:val="center"/>
        </w:trPr>
        <w:tc>
          <w:tcPr>
            <w:tcW w:w="371" w:type="dxa"/>
            <w:vMerge w:val="restart"/>
          </w:tcPr>
          <w:p w:rsidR="00DF1563" w:rsidRPr="0064597A" w:rsidRDefault="00DF1563" w:rsidP="001E0FE4">
            <w:pPr>
              <w:jc w:val="center"/>
              <w:rPr>
                <w:color w:val="000000"/>
                <w:sz w:val="18"/>
                <w:szCs w:val="18"/>
              </w:rPr>
            </w:pPr>
          </w:p>
        </w:tc>
        <w:tc>
          <w:tcPr>
            <w:tcW w:w="850" w:type="dxa"/>
            <w:vMerge w:val="restart"/>
          </w:tcPr>
          <w:p w:rsidR="00DF1563" w:rsidRPr="0064597A" w:rsidRDefault="00DF1563" w:rsidP="001E0FE4">
            <w:pPr>
              <w:rPr>
                <w:color w:val="000000"/>
                <w:sz w:val="18"/>
                <w:szCs w:val="18"/>
              </w:rPr>
            </w:pPr>
            <w:r w:rsidRPr="0064597A">
              <w:rPr>
                <w:color w:val="000000"/>
                <w:sz w:val="18"/>
                <w:szCs w:val="18"/>
              </w:rPr>
              <w:t>Программа</w:t>
            </w:r>
          </w:p>
          <w:p w:rsidR="00DF1563" w:rsidRPr="0064597A" w:rsidRDefault="00DF1563" w:rsidP="001E0FE4">
            <w:pPr>
              <w:rPr>
                <w:color w:val="000000"/>
                <w:sz w:val="18"/>
                <w:szCs w:val="18"/>
              </w:rPr>
            </w:pPr>
          </w:p>
        </w:tc>
        <w:tc>
          <w:tcPr>
            <w:tcW w:w="2172" w:type="dxa"/>
            <w:vMerge w:val="restart"/>
          </w:tcPr>
          <w:p w:rsidR="00DF1563" w:rsidRPr="0064597A" w:rsidRDefault="00DF1563" w:rsidP="001E0FE4">
            <w:pPr>
              <w:rPr>
                <w:color w:val="000000"/>
                <w:spacing w:val="-2"/>
                <w:sz w:val="18"/>
                <w:szCs w:val="18"/>
              </w:rPr>
            </w:pPr>
            <w:r w:rsidRPr="0064597A">
              <w:rPr>
                <w:sz w:val="18"/>
                <w:szCs w:val="18"/>
              </w:rPr>
              <w:t>Развитие гражданского общества</w:t>
            </w:r>
            <w:r w:rsidRPr="0064597A">
              <w:rPr>
                <w:color w:val="000000"/>
                <w:sz w:val="18"/>
                <w:szCs w:val="18"/>
              </w:rPr>
              <w:t xml:space="preserve"> в Мошковском сельсовете Бековского района Пензенской области</w:t>
            </w:r>
          </w:p>
          <w:p w:rsidR="00DF1563" w:rsidRPr="0064597A" w:rsidRDefault="00DF1563" w:rsidP="001E0FE4">
            <w:pPr>
              <w:rPr>
                <w:color w:val="000000"/>
                <w:spacing w:val="-2"/>
                <w:sz w:val="18"/>
                <w:szCs w:val="18"/>
              </w:rPr>
            </w:pPr>
          </w:p>
          <w:p w:rsidR="00DF1563" w:rsidRPr="0064597A" w:rsidRDefault="00DF1563" w:rsidP="001E0FE4">
            <w:pPr>
              <w:rPr>
                <w:color w:val="000000"/>
                <w:sz w:val="18"/>
                <w:szCs w:val="18"/>
              </w:rPr>
            </w:pPr>
          </w:p>
        </w:tc>
        <w:tc>
          <w:tcPr>
            <w:tcW w:w="2027" w:type="dxa"/>
          </w:tcPr>
          <w:p w:rsidR="00DF1563" w:rsidRPr="0064597A" w:rsidRDefault="00DF1563" w:rsidP="001E0FE4">
            <w:pPr>
              <w:rPr>
                <w:color w:val="000000"/>
                <w:sz w:val="18"/>
                <w:szCs w:val="18"/>
              </w:rPr>
            </w:pPr>
            <w:r w:rsidRPr="0064597A">
              <w:rPr>
                <w:color w:val="000000"/>
                <w:sz w:val="18"/>
                <w:szCs w:val="18"/>
              </w:rPr>
              <w:t>всего</w:t>
            </w:r>
          </w:p>
        </w:tc>
        <w:tc>
          <w:tcPr>
            <w:tcW w:w="812" w:type="dxa"/>
          </w:tcPr>
          <w:p w:rsidR="00DF1563" w:rsidRPr="0064597A" w:rsidRDefault="00DF1563" w:rsidP="001E0FE4">
            <w:pPr>
              <w:jc w:val="center"/>
              <w:rPr>
                <w:color w:val="000000"/>
                <w:sz w:val="18"/>
                <w:szCs w:val="18"/>
              </w:rPr>
            </w:pPr>
            <w:r w:rsidRPr="0064597A">
              <w:rPr>
                <w:color w:val="000000"/>
                <w:sz w:val="18"/>
                <w:szCs w:val="18"/>
              </w:rPr>
              <w:t>130,300</w:t>
            </w:r>
          </w:p>
        </w:tc>
        <w:tc>
          <w:tcPr>
            <w:tcW w:w="812" w:type="dxa"/>
          </w:tcPr>
          <w:p w:rsidR="00DF1563" w:rsidRPr="0064597A" w:rsidRDefault="00DF1563" w:rsidP="001E0FE4">
            <w:pPr>
              <w:jc w:val="center"/>
              <w:rPr>
                <w:color w:val="000000"/>
                <w:sz w:val="18"/>
                <w:szCs w:val="18"/>
              </w:rPr>
            </w:pPr>
            <w:r w:rsidRPr="0064597A">
              <w:rPr>
                <w:color w:val="000000"/>
                <w:sz w:val="18"/>
                <w:szCs w:val="18"/>
              </w:rPr>
              <w:t>80,300</w:t>
            </w:r>
          </w:p>
        </w:tc>
        <w:tc>
          <w:tcPr>
            <w:tcW w:w="812" w:type="dxa"/>
          </w:tcPr>
          <w:p w:rsidR="00DF1563" w:rsidRPr="0064597A" w:rsidRDefault="00DF1563" w:rsidP="001E0FE4">
            <w:pPr>
              <w:rPr>
                <w:color w:val="000000"/>
                <w:sz w:val="18"/>
                <w:szCs w:val="18"/>
              </w:rPr>
            </w:pPr>
            <w:r w:rsidRPr="0064597A">
              <w:rPr>
                <w:color w:val="000000"/>
                <w:sz w:val="18"/>
                <w:szCs w:val="18"/>
              </w:rPr>
              <w:t>80,300</w:t>
            </w:r>
          </w:p>
        </w:tc>
        <w:tc>
          <w:tcPr>
            <w:tcW w:w="812" w:type="dxa"/>
          </w:tcPr>
          <w:p w:rsidR="00DF1563" w:rsidRPr="0064597A" w:rsidRDefault="00DF1563" w:rsidP="001E0FE4">
            <w:pPr>
              <w:rPr>
                <w:color w:val="000000"/>
                <w:sz w:val="18"/>
                <w:szCs w:val="18"/>
              </w:rPr>
            </w:pPr>
            <w:r w:rsidRPr="0064597A">
              <w:rPr>
                <w:color w:val="000000"/>
                <w:sz w:val="18"/>
                <w:szCs w:val="18"/>
              </w:rPr>
              <w:t>80,300</w:t>
            </w:r>
          </w:p>
        </w:tc>
        <w:tc>
          <w:tcPr>
            <w:tcW w:w="812" w:type="dxa"/>
          </w:tcPr>
          <w:p w:rsidR="00DF1563" w:rsidRPr="0064597A" w:rsidRDefault="00DF1563" w:rsidP="001E0FE4">
            <w:pPr>
              <w:rPr>
                <w:color w:val="000000"/>
                <w:sz w:val="18"/>
                <w:szCs w:val="18"/>
              </w:rPr>
            </w:pPr>
            <w:r w:rsidRPr="0064597A">
              <w:rPr>
                <w:color w:val="000000"/>
                <w:sz w:val="18"/>
                <w:szCs w:val="18"/>
              </w:rPr>
              <w:t>80,300</w:t>
            </w:r>
          </w:p>
        </w:tc>
        <w:tc>
          <w:tcPr>
            <w:tcW w:w="813" w:type="dxa"/>
          </w:tcPr>
          <w:p w:rsidR="00DF1563" w:rsidRPr="0064597A" w:rsidRDefault="00DF1563" w:rsidP="001E0FE4">
            <w:pPr>
              <w:rPr>
                <w:color w:val="000000"/>
                <w:sz w:val="18"/>
                <w:szCs w:val="18"/>
              </w:rPr>
            </w:pPr>
            <w:r w:rsidRPr="0064597A">
              <w:rPr>
                <w:color w:val="000000"/>
                <w:sz w:val="18"/>
                <w:szCs w:val="18"/>
              </w:rPr>
              <w:t>80,300</w:t>
            </w:r>
          </w:p>
        </w:tc>
      </w:tr>
      <w:tr w:rsidR="00DF1563" w:rsidRPr="0064597A" w:rsidTr="001E0FE4">
        <w:trPr>
          <w:jc w:val="center"/>
        </w:trPr>
        <w:tc>
          <w:tcPr>
            <w:tcW w:w="371" w:type="dxa"/>
            <w:vMerge/>
          </w:tcPr>
          <w:p w:rsidR="00DF1563" w:rsidRPr="0064597A" w:rsidRDefault="00DF1563" w:rsidP="001E0FE4">
            <w:pPr>
              <w:spacing w:after="100" w:afterAutospacing="1"/>
              <w:jc w:val="center"/>
              <w:rPr>
                <w:color w:val="000000"/>
                <w:sz w:val="18"/>
                <w:szCs w:val="18"/>
              </w:rPr>
            </w:pPr>
          </w:p>
        </w:tc>
        <w:tc>
          <w:tcPr>
            <w:tcW w:w="850" w:type="dxa"/>
            <w:vMerge/>
          </w:tcPr>
          <w:p w:rsidR="00DF1563" w:rsidRPr="0064597A" w:rsidRDefault="00DF1563" w:rsidP="001E0FE4">
            <w:pPr>
              <w:spacing w:after="100" w:afterAutospacing="1"/>
              <w:jc w:val="center"/>
              <w:rPr>
                <w:color w:val="000000"/>
                <w:sz w:val="18"/>
                <w:szCs w:val="18"/>
              </w:rPr>
            </w:pPr>
          </w:p>
        </w:tc>
        <w:tc>
          <w:tcPr>
            <w:tcW w:w="2172" w:type="dxa"/>
            <w:vMerge/>
          </w:tcPr>
          <w:p w:rsidR="00DF1563" w:rsidRPr="0064597A" w:rsidRDefault="00DF1563" w:rsidP="001E0FE4">
            <w:pPr>
              <w:spacing w:after="100" w:afterAutospacing="1"/>
              <w:jc w:val="center"/>
              <w:rPr>
                <w:color w:val="000000"/>
                <w:sz w:val="18"/>
                <w:szCs w:val="18"/>
              </w:rPr>
            </w:pPr>
          </w:p>
        </w:tc>
        <w:tc>
          <w:tcPr>
            <w:tcW w:w="2027" w:type="dxa"/>
          </w:tcPr>
          <w:p w:rsidR="00DF1563" w:rsidRPr="0064597A" w:rsidRDefault="00DF1563" w:rsidP="001E0FE4">
            <w:pPr>
              <w:spacing w:after="100" w:afterAutospacing="1"/>
              <w:rPr>
                <w:color w:val="000000"/>
                <w:sz w:val="18"/>
                <w:szCs w:val="18"/>
              </w:rPr>
            </w:pPr>
            <w:r w:rsidRPr="0064597A">
              <w:rPr>
                <w:color w:val="000000"/>
                <w:sz w:val="18"/>
                <w:szCs w:val="18"/>
              </w:rPr>
              <w:t xml:space="preserve">бюджет Мошковского сельсовета Бековского района Пензенской области  </w:t>
            </w:r>
          </w:p>
        </w:tc>
        <w:tc>
          <w:tcPr>
            <w:tcW w:w="812" w:type="dxa"/>
          </w:tcPr>
          <w:p w:rsidR="00DF1563" w:rsidRPr="0064597A" w:rsidRDefault="00DF1563" w:rsidP="001E0FE4">
            <w:pPr>
              <w:jc w:val="center"/>
              <w:rPr>
                <w:color w:val="000000"/>
                <w:sz w:val="18"/>
                <w:szCs w:val="18"/>
              </w:rPr>
            </w:pPr>
            <w:r w:rsidRPr="0064597A">
              <w:rPr>
                <w:color w:val="000000"/>
                <w:sz w:val="18"/>
                <w:szCs w:val="18"/>
              </w:rPr>
              <w:t>130,300</w:t>
            </w:r>
          </w:p>
        </w:tc>
        <w:tc>
          <w:tcPr>
            <w:tcW w:w="812" w:type="dxa"/>
          </w:tcPr>
          <w:p w:rsidR="00DF1563" w:rsidRPr="0064597A" w:rsidRDefault="00DF1563" w:rsidP="001E0FE4">
            <w:pPr>
              <w:jc w:val="center"/>
              <w:rPr>
                <w:color w:val="000000"/>
                <w:sz w:val="18"/>
                <w:szCs w:val="18"/>
              </w:rPr>
            </w:pPr>
            <w:r w:rsidRPr="0064597A">
              <w:rPr>
                <w:color w:val="000000"/>
                <w:sz w:val="18"/>
                <w:szCs w:val="18"/>
              </w:rPr>
              <w:t>80,300</w:t>
            </w:r>
          </w:p>
        </w:tc>
        <w:tc>
          <w:tcPr>
            <w:tcW w:w="812" w:type="dxa"/>
          </w:tcPr>
          <w:p w:rsidR="00DF1563" w:rsidRPr="0064597A" w:rsidRDefault="00DF1563" w:rsidP="001E0FE4">
            <w:pPr>
              <w:rPr>
                <w:color w:val="000000"/>
                <w:sz w:val="18"/>
                <w:szCs w:val="18"/>
              </w:rPr>
            </w:pPr>
            <w:r w:rsidRPr="0064597A">
              <w:rPr>
                <w:color w:val="000000"/>
                <w:sz w:val="18"/>
                <w:szCs w:val="18"/>
              </w:rPr>
              <w:t>80,300</w:t>
            </w:r>
          </w:p>
        </w:tc>
        <w:tc>
          <w:tcPr>
            <w:tcW w:w="812" w:type="dxa"/>
          </w:tcPr>
          <w:p w:rsidR="00DF1563" w:rsidRPr="0064597A" w:rsidRDefault="00DF1563" w:rsidP="001E0FE4">
            <w:pPr>
              <w:rPr>
                <w:color w:val="000000"/>
                <w:sz w:val="18"/>
                <w:szCs w:val="18"/>
              </w:rPr>
            </w:pPr>
            <w:r w:rsidRPr="0064597A">
              <w:rPr>
                <w:color w:val="000000"/>
                <w:sz w:val="18"/>
                <w:szCs w:val="18"/>
              </w:rPr>
              <w:t>80,300</w:t>
            </w:r>
          </w:p>
        </w:tc>
        <w:tc>
          <w:tcPr>
            <w:tcW w:w="812" w:type="dxa"/>
          </w:tcPr>
          <w:p w:rsidR="00DF1563" w:rsidRPr="0064597A" w:rsidRDefault="00DF1563" w:rsidP="001E0FE4">
            <w:pPr>
              <w:rPr>
                <w:color w:val="000000"/>
                <w:sz w:val="18"/>
                <w:szCs w:val="18"/>
              </w:rPr>
            </w:pPr>
            <w:r w:rsidRPr="0064597A">
              <w:rPr>
                <w:color w:val="000000"/>
                <w:sz w:val="18"/>
                <w:szCs w:val="18"/>
              </w:rPr>
              <w:t>80,300</w:t>
            </w:r>
          </w:p>
        </w:tc>
        <w:tc>
          <w:tcPr>
            <w:tcW w:w="813" w:type="dxa"/>
          </w:tcPr>
          <w:p w:rsidR="00DF1563" w:rsidRPr="0064597A" w:rsidRDefault="00DF1563" w:rsidP="001E0FE4">
            <w:pPr>
              <w:rPr>
                <w:color w:val="000000"/>
                <w:sz w:val="18"/>
                <w:szCs w:val="18"/>
              </w:rPr>
            </w:pPr>
            <w:r w:rsidRPr="0064597A">
              <w:rPr>
                <w:color w:val="000000"/>
                <w:sz w:val="18"/>
                <w:szCs w:val="18"/>
              </w:rPr>
              <w:t>80,300</w:t>
            </w:r>
          </w:p>
        </w:tc>
      </w:tr>
      <w:tr w:rsidR="00DF1563" w:rsidRPr="0064597A" w:rsidTr="001E0FE4">
        <w:trPr>
          <w:jc w:val="center"/>
        </w:trPr>
        <w:tc>
          <w:tcPr>
            <w:tcW w:w="371" w:type="dxa"/>
            <w:vMerge/>
          </w:tcPr>
          <w:p w:rsidR="00DF1563" w:rsidRPr="0064597A" w:rsidRDefault="00DF1563" w:rsidP="001E0FE4">
            <w:pPr>
              <w:spacing w:after="100" w:afterAutospacing="1"/>
              <w:jc w:val="center"/>
              <w:rPr>
                <w:color w:val="000000"/>
                <w:sz w:val="18"/>
                <w:szCs w:val="18"/>
              </w:rPr>
            </w:pPr>
          </w:p>
        </w:tc>
        <w:tc>
          <w:tcPr>
            <w:tcW w:w="850" w:type="dxa"/>
            <w:vMerge/>
          </w:tcPr>
          <w:p w:rsidR="00DF1563" w:rsidRPr="0064597A" w:rsidRDefault="00DF1563" w:rsidP="001E0FE4">
            <w:pPr>
              <w:spacing w:after="100" w:afterAutospacing="1"/>
              <w:jc w:val="center"/>
              <w:rPr>
                <w:color w:val="000000"/>
                <w:sz w:val="18"/>
                <w:szCs w:val="18"/>
              </w:rPr>
            </w:pPr>
          </w:p>
        </w:tc>
        <w:tc>
          <w:tcPr>
            <w:tcW w:w="2172" w:type="dxa"/>
            <w:vMerge/>
          </w:tcPr>
          <w:p w:rsidR="00DF1563" w:rsidRPr="0064597A" w:rsidRDefault="00DF1563" w:rsidP="001E0FE4">
            <w:pPr>
              <w:spacing w:after="100" w:afterAutospacing="1"/>
              <w:jc w:val="center"/>
              <w:rPr>
                <w:color w:val="000000"/>
                <w:sz w:val="18"/>
                <w:szCs w:val="18"/>
              </w:rPr>
            </w:pPr>
          </w:p>
        </w:tc>
        <w:tc>
          <w:tcPr>
            <w:tcW w:w="2027" w:type="dxa"/>
          </w:tcPr>
          <w:p w:rsidR="00DF1563" w:rsidRPr="0064597A" w:rsidRDefault="00DF1563" w:rsidP="001E0FE4">
            <w:pPr>
              <w:spacing w:after="100" w:afterAutospacing="1"/>
              <w:rPr>
                <w:color w:val="000000"/>
                <w:sz w:val="18"/>
                <w:szCs w:val="18"/>
              </w:rPr>
            </w:pPr>
            <w:r w:rsidRPr="0064597A">
              <w:rPr>
                <w:sz w:val="18"/>
                <w:szCs w:val="18"/>
              </w:rPr>
              <w:t>Бюджет Пензенской области</w:t>
            </w: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rPr>
                <w:color w:val="FF0000"/>
                <w:sz w:val="18"/>
                <w:szCs w:val="18"/>
              </w:rPr>
            </w:pPr>
          </w:p>
        </w:tc>
        <w:tc>
          <w:tcPr>
            <w:tcW w:w="812" w:type="dxa"/>
          </w:tcPr>
          <w:p w:rsidR="00DF1563" w:rsidRPr="0064597A" w:rsidRDefault="00DF1563" w:rsidP="001E0FE4">
            <w:pPr>
              <w:rPr>
                <w:color w:val="FF0000"/>
                <w:sz w:val="18"/>
                <w:szCs w:val="18"/>
              </w:rPr>
            </w:pPr>
          </w:p>
        </w:tc>
        <w:tc>
          <w:tcPr>
            <w:tcW w:w="812" w:type="dxa"/>
          </w:tcPr>
          <w:p w:rsidR="00DF1563" w:rsidRPr="0064597A" w:rsidRDefault="00DF1563" w:rsidP="001E0FE4">
            <w:pPr>
              <w:rPr>
                <w:color w:val="FF0000"/>
                <w:sz w:val="18"/>
                <w:szCs w:val="18"/>
              </w:rPr>
            </w:pPr>
          </w:p>
        </w:tc>
        <w:tc>
          <w:tcPr>
            <w:tcW w:w="813" w:type="dxa"/>
          </w:tcPr>
          <w:p w:rsidR="00DF1563" w:rsidRPr="0064597A" w:rsidRDefault="00DF1563" w:rsidP="001E0FE4">
            <w:pPr>
              <w:rPr>
                <w:color w:val="FF0000"/>
                <w:sz w:val="18"/>
                <w:szCs w:val="18"/>
              </w:rPr>
            </w:pPr>
          </w:p>
        </w:tc>
      </w:tr>
      <w:tr w:rsidR="00DF1563" w:rsidRPr="0064597A" w:rsidTr="001E0FE4">
        <w:trPr>
          <w:jc w:val="center"/>
        </w:trPr>
        <w:tc>
          <w:tcPr>
            <w:tcW w:w="371" w:type="dxa"/>
            <w:vMerge/>
          </w:tcPr>
          <w:p w:rsidR="00DF1563" w:rsidRPr="0064597A" w:rsidRDefault="00DF1563" w:rsidP="001E0FE4">
            <w:pPr>
              <w:spacing w:after="100" w:afterAutospacing="1"/>
              <w:jc w:val="center"/>
              <w:rPr>
                <w:color w:val="000000"/>
                <w:sz w:val="18"/>
                <w:szCs w:val="18"/>
              </w:rPr>
            </w:pPr>
          </w:p>
        </w:tc>
        <w:tc>
          <w:tcPr>
            <w:tcW w:w="850" w:type="dxa"/>
            <w:vMerge/>
          </w:tcPr>
          <w:p w:rsidR="00DF1563" w:rsidRPr="0064597A" w:rsidRDefault="00DF1563" w:rsidP="001E0FE4">
            <w:pPr>
              <w:spacing w:after="100" w:afterAutospacing="1"/>
              <w:jc w:val="center"/>
              <w:rPr>
                <w:color w:val="000000"/>
                <w:sz w:val="18"/>
                <w:szCs w:val="18"/>
              </w:rPr>
            </w:pPr>
          </w:p>
        </w:tc>
        <w:tc>
          <w:tcPr>
            <w:tcW w:w="2172" w:type="dxa"/>
            <w:vMerge/>
          </w:tcPr>
          <w:p w:rsidR="00DF1563" w:rsidRPr="0064597A" w:rsidRDefault="00DF1563" w:rsidP="001E0FE4">
            <w:pPr>
              <w:spacing w:after="100" w:afterAutospacing="1"/>
              <w:jc w:val="center"/>
              <w:rPr>
                <w:color w:val="000000"/>
                <w:sz w:val="18"/>
                <w:szCs w:val="18"/>
              </w:rPr>
            </w:pPr>
          </w:p>
        </w:tc>
        <w:tc>
          <w:tcPr>
            <w:tcW w:w="2027" w:type="dxa"/>
          </w:tcPr>
          <w:p w:rsidR="00DF1563" w:rsidRPr="0064597A" w:rsidRDefault="00DF1563" w:rsidP="001E0FE4">
            <w:pPr>
              <w:spacing w:after="100" w:afterAutospacing="1"/>
              <w:rPr>
                <w:color w:val="000000"/>
                <w:sz w:val="18"/>
                <w:szCs w:val="18"/>
              </w:rPr>
            </w:pPr>
            <w:r w:rsidRPr="0064597A">
              <w:rPr>
                <w:sz w:val="18"/>
                <w:szCs w:val="18"/>
              </w:rPr>
              <w:t>федерального бюджета</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3" w:type="dxa"/>
            <w:vAlign w:val="center"/>
          </w:tcPr>
          <w:p w:rsidR="00DF1563" w:rsidRPr="0064597A" w:rsidRDefault="00DF1563" w:rsidP="001E0FE4">
            <w:pPr>
              <w:jc w:val="center"/>
              <w:rPr>
                <w:color w:val="000000"/>
                <w:sz w:val="18"/>
                <w:szCs w:val="18"/>
              </w:rPr>
            </w:pPr>
            <w:r w:rsidRPr="0064597A">
              <w:rPr>
                <w:color w:val="000000"/>
                <w:sz w:val="18"/>
                <w:szCs w:val="18"/>
              </w:rPr>
              <w:t>80,300</w:t>
            </w:r>
          </w:p>
        </w:tc>
      </w:tr>
      <w:tr w:rsidR="00DF1563" w:rsidRPr="0064597A" w:rsidTr="001E0FE4">
        <w:trPr>
          <w:jc w:val="center"/>
        </w:trPr>
        <w:tc>
          <w:tcPr>
            <w:tcW w:w="371" w:type="dxa"/>
            <w:vMerge/>
          </w:tcPr>
          <w:p w:rsidR="00DF1563" w:rsidRPr="0064597A" w:rsidRDefault="00DF1563" w:rsidP="001E0FE4">
            <w:pPr>
              <w:spacing w:after="100" w:afterAutospacing="1"/>
              <w:jc w:val="center"/>
              <w:rPr>
                <w:color w:val="000000"/>
                <w:sz w:val="18"/>
                <w:szCs w:val="18"/>
              </w:rPr>
            </w:pPr>
          </w:p>
        </w:tc>
        <w:tc>
          <w:tcPr>
            <w:tcW w:w="850" w:type="dxa"/>
            <w:vMerge/>
          </w:tcPr>
          <w:p w:rsidR="00DF1563" w:rsidRPr="0064597A" w:rsidRDefault="00DF1563" w:rsidP="001E0FE4">
            <w:pPr>
              <w:spacing w:after="100" w:afterAutospacing="1"/>
              <w:jc w:val="center"/>
              <w:rPr>
                <w:color w:val="000000"/>
                <w:sz w:val="18"/>
                <w:szCs w:val="18"/>
              </w:rPr>
            </w:pPr>
          </w:p>
        </w:tc>
        <w:tc>
          <w:tcPr>
            <w:tcW w:w="2172" w:type="dxa"/>
            <w:vMerge/>
          </w:tcPr>
          <w:p w:rsidR="00DF1563" w:rsidRPr="0064597A" w:rsidRDefault="00DF1563" w:rsidP="001E0FE4">
            <w:pPr>
              <w:spacing w:after="100" w:afterAutospacing="1"/>
              <w:jc w:val="center"/>
              <w:rPr>
                <w:color w:val="000000"/>
                <w:sz w:val="18"/>
                <w:szCs w:val="18"/>
              </w:rPr>
            </w:pPr>
          </w:p>
        </w:tc>
        <w:tc>
          <w:tcPr>
            <w:tcW w:w="2027" w:type="dxa"/>
          </w:tcPr>
          <w:p w:rsidR="00DF1563" w:rsidRPr="0064597A" w:rsidRDefault="00DF1563" w:rsidP="001E0FE4">
            <w:pPr>
              <w:spacing w:after="100" w:afterAutospacing="1"/>
              <w:rPr>
                <w:color w:val="000000"/>
                <w:sz w:val="18"/>
                <w:szCs w:val="18"/>
              </w:rPr>
            </w:pPr>
            <w:r w:rsidRPr="0064597A">
              <w:rPr>
                <w:sz w:val="18"/>
                <w:szCs w:val="18"/>
              </w:rPr>
              <w:t>внебюджетные источники</w:t>
            </w:r>
          </w:p>
        </w:tc>
        <w:tc>
          <w:tcPr>
            <w:tcW w:w="812" w:type="dxa"/>
          </w:tcPr>
          <w:p w:rsidR="00DF1563" w:rsidRPr="0064597A" w:rsidRDefault="00DF1563" w:rsidP="001E0FE4">
            <w:pPr>
              <w:spacing w:after="100" w:afterAutospacing="1"/>
              <w:jc w:val="center"/>
              <w:rPr>
                <w:color w:val="000000"/>
                <w:sz w:val="18"/>
                <w:szCs w:val="18"/>
              </w:rPr>
            </w:pPr>
          </w:p>
        </w:tc>
        <w:tc>
          <w:tcPr>
            <w:tcW w:w="812" w:type="dxa"/>
          </w:tcPr>
          <w:p w:rsidR="00DF1563" w:rsidRPr="0064597A" w:rsidRDefault="00DF1563" w:rsidP="001E0FE4">
            <w:pPr>
              <w:spacing w:after="100" w:afterAutospacing="1"/>
              <w:jc w:val="center"/>
              <w:rPr>
                <w:color w:val="000000"/>
                <w:sz w:val="18"/>
                <w:szCs w:val="18"/>
              </w:rPr>
            </w:pPr>
          </w:p>
        </w:tc>
        <w:tc>
          <w:tcPr>
            <w:tcW w:w="812" w:type="dxa"/>
          </w:tcPr>
          <w:p w:rsidR="00DF1563" w:rsidRPr="0064597A" w:rsidRDefault="00DF1563" w:rsidP="001E0FE4">
            <w:pPr>
              <w:spacing w:after="100" w:afterAutospacing="1"/>
              <w:jc w:val="center"/>
              <w:rPr>
                <w:color w:val="000000"/>
                <w:sz w:val="18"/>
                <w:szCs w:val="18"/>
              </w:rPr>
            </w:pPr>
          </w:p>
        </w:tc>
        <w:tc>
          <w:tcPr>
            <w:tcW w:w="812" w:type="dxa"/>
          </w:tcPr>
          <w:p w:rsidR="00DF1563" w:rsidRPr="0064597A" w:rsidRDefault="00DF1563" w:rsidP="001E0FE4">
            <w:pPr>
              <w:spacing w:after="100" w:afterAutospacing="1"/>
              <w:jc w:val="center"/>
              <w:rPr>
                <w:color w:val="000000"/>
                <w:sz w:val="18"/>
                <w:szCs w:val="18"/>
              </w:rPr>
            </w:pPr>
          </w:p>
        </w:tc>
        <w:tc>
          <w:tcPr>
            <w:tcW w:w="812" w:type="dxa"/>
          </w:tcPr>
          <w:p w:rsidR="00DF1563" w:rsidRPr="0064597A" w:rsidRDefault="00DF1563" w:rsidP="001E0FE4">
            <w:pPr>
              <w:spacing w:after="100" w:afterAutospacing="1"/>
              <w:jc w:val="center"/>
              <w:rPr>
                <w:color w:val="000000"/>
                <w:sz w:val="18"/>
                <w:szCs w:val="18"/>
              </w:rPr>
            </w:pPr>
          </w:p>
        </w:tc>
        <w:tc>
          <w:tcPr>
            <w:tcW w:w="813" w:type="dxa"/>
          </w:tcPr>
          <w:p w:rsidR="00DF1563" w:rsidRPr="0064597A" w:rsidRDefault="00DF1563" w:rsidP="001E0FE4">
            <w:pPr>
              <w:spacing w:after="100" w:afterAutospacing="1"/>
              <w:jc w:val="center"/>
              <w:rPr>
                <w:color w:val="000000"/>
                <w:sz w:val="18"/>
                <w:szCs w:val="18"/>
              </w:rPr>
            </w:pPr>
          </w:p>
        </w:tc>
      </w:tr>
      <w:tr w:rsidR="00DF1563" w:rsidRPr="0064597A" w:rsidTr="001E0FE4">
        <w:trPr>
          <w:jc w:val="center"/>
        </w:trPr>
        <w:tc>
          <w:tcPr>
            <w:tcW w:w="371" w:type="dxa"/>
            <w:vMerge w:val="restart"/>
          </w:tcPr>
          <w:p w:rsidR="00DF1563" w:rsidRPr="0064597A" w:rsidRDefault="00DF1563" w:rsidP="001E0FE4">
            <w:pPr>
              <w:rPr>
                <w:color w:val="000000"/>
                <w:sz w:val="18"/>
                <w:szCs w:val="18"/>
              </w:rPr>
            </w:pPr>
            <w:r w:rsidRPr="0064597A">
              <w:rPr>
                <w:color w:val="000000"/>
                <w:sz w:val="18"/>
                <w:szCs w:val="18"/>
              </w:rPr>
              <w:t>1.</w:t>
            </w:r>
          </w:p>
        </w:tc>
        <w:tc>
          <w:tcPr>
            <w:tcW w:w="850" w:type="dxa"/>
            <w:vMerge w:val="restart"/>
          </w:tcPr>
          <w:p w:rsidR="00DF1563" w:rsidRPr="0064597A" w:rsidRDefault="00DF1563" w:rsidP="001E0FE4">
            <w:pPr>
              <w:rPr>
                <w:color w:val="000000"/>
                <w:sz w:val="18"/>
                <w:szCs w:val="18"/>
              </w:rPr>
            </w:pPr>
            <w:r w:rsidRPr="0064597A">
              <w:rPr>
                <w:color w:val="000000"/>
                <w:sz w:val="18"/>
                <w:szCs w:val="18"/>
              </w:rPr>
              <w:t>Подпрограмма 1</w:t>
            </w:r>
          </w:p>
          <w:p w:rsidR="00DF1563" w:rsidRPr="0064597A" w:rsidRDefault="00DF1563" w:rsidP="001E0FE4">
            <w:pPr>
              <w:jc w:val="center"/>
              <w:rPr>
                <w:color w:val="000000"/>
                <w:sz w:val="18"/>
                <w:szCs w:val="18"/>
              </w:rPr>
            </w:pPr>
          </w:p>
        </w:tc>
        <w:tc>
          <w:tcPr>
            <w:tcW w:w="2172" w:type="dxa"/>
            <w:vMerge w:val="restart"/>
          </w:tcPr>
          <w:p w:rsidR="00DF1563" w:rsidRPr="0064597A" w:rsidRDefault="00DF1563" w:rsidP="001E0FE4">
            <w:pPr>
              <w:rPr>
                <w:color w:val="000000"/>
                <w:sz w:val="18"/>
                <w:szCs w:val="18"/>
              </w:rPr>
            </w:pPr>
            <w:r w:rsidRPr="0064597A">
              <w:rPr>
                <w:color w:val="000000"/>
                <w:sz w:val="18"/>
                <w:szCs w:val="18"/>
              </w:rPr>
              <w:t xml:space="preserve">Осуществление переданных полномочий Российской Федерации по первичному воинскому учету на территориях, где отсутствуют военные </w:t>
            </w:r>
          </w:p>
        </w:tc>
        <w:tc>
          <w:tcPr>
            <w:tcW w:w="2027" w:type="dxa"/>
          </w:tcPr>
          <w:p w:rsidR="00DF1563" w:rsidRPr="0064597A" w:rsidRDefault="00DF1563" w:rsidP="001E0FE4">
            <w:pPr>
              <w:rPr>
                <w:color w:val="000000"/>
                <w:sz w:val="18"/>
                <w:szCs w:val="18"/>
              </w:rPr>
            </w:pPr>
            <w:r w:rsidRPr="0064597A">
              <w:rPr>
                <w:color w:val="000000"/>
                <w:sz w:val="18"/>
                <w:szCs w:val="18"/>
              </w:rPr>
              <w:t>всего</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3" w:type="dxa"/>
            <w:vAlign w:val="center"/>
          </w:tcPr>
          <w:p w:rsidR="00DF1563" w:rsidRPr="0064597A" w:rsidRDefault="00DF1563" w:rsidP="001E0FE4">
            <w:pPr>
              <w:jc w:val="center"/>
              <w:rPr>
                <w:color w:val="000000"/>
                <w:sz w:val="18"/>
                <w:szCs w:val="18"/>
              </w:rPr>
            </w:pPr>
            <w:r w:rsidRPr="0064597A">
              <w:rPr>
                <w:color w:val="000000"/>
                <w:sz w:val="18"/>
                <w:szCs w:val="18"/>
              </w:rPr>
              <w:t>80,300</w:t>
            </w: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spacing w:after="100" w:afterAutospacing="1"/>
              <w:rPr>
                <w:color w:val="000000"/>
                <w:sz w:val="18"/>
                <w:szCs w:val="18"/>
              </w:rPr>
            </w:pPr>
            <w:r w:rsidRPr="0064597A">
              <w:rPr>
                <w:color w:val="000000"/>
                <w:sz w:val="18"/>
                <w:szCs w:val="18"/>
              </w:rPr>
              <w:t xml:space="preserve">бюджет Мошковского сельсовета Бековского района Пензенской области   </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3" w:type="dxa"/>
            <w:vAlign w:val="center"/>
          </w:tcPr>
          <w:p w:rsidR="00DF1563" w:rsidRPr="0064597A" w:rsidRDefault="00DF1563" w:rsidP="001E0FE4">
            <w:pPr>
              <w:jc w:val="center"/>
              <w:rPr>
                <w:color w:val="000000"/>
                <w:sz w:val="18"/>
                <w:szCs w:val="18"/>
              </w:rPr>
            </w:pPr>
            <w:r w:rsidRPr="0064597A">
              <w:rPr>
                <w:color w:val="000000"/>
                <w:sz w:val="18"/>
                <w:szCs w:val="18"/>
              </w:rPr>
              <w:t>80,300</w:t>
            </w: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pStyle w:val="ConsPlusCell"/>
              <w:rPr>
                <w:rFonts w:ascii="Times New Roman" w:hAnsi="Times New Roman" w:cs="Times New Roman"/>
                <w:sz w:val="18"/>
                <w:szCs w:val="18"/>
              </w:rPr>
            </w:pPr>
            <w:r w:rsidRPr="0064597A">
              <w:rPr>
                <w:rFonts w:ascii="Times New Roman" w:hAnsi="Times New Roman" w:cs="Times New Roman"/>
                <w:sz w:val="18"/>
                <w:szCs w:val="18"/>
              </w:rPr>
              <w:t>бюджет Пензенской области</w:t>
            </w:r>
          </w:p>
        </w:tc>
        <w:tc>
          <w:tcPr>
            <w:tcW w:w="812" w:type="dxa"/>
            <w:vAlign w:val="center"/>
          </w:tcPr>
          <w:p w:rsidR="00DF1563" w:rsidRPr="0064597A" w:rsidRDefault="00DF1563" w:rsidP="001E0FE4">
            <w:pPr>
              <w:jc w:val="center"/>
              <w:rPr>
                <w:color w:val="000000"/>
                <w:sz w:val="18"/>
                <w:szCs w:val="18"/>
              </w:rPr>
            </w:pPr>
          </w:p>
        </w:tc>
        <w:tc>
          <w:tcPr>
            <w:tcW w:w="812" w:type="dxa"/>
            <w:vAlign w:val="center"/>
          </w:tcPr>
          <w:p w:rsidR="00DF1563" w:rsidRPr="0064597A" w:rsidRDefault="00DF1563" w:rsidP="001E0FE4">
            <w:pPr>
              <w:jc w:val="center"/>
              <w:rPr>
                <w:color w:val="000000"/>
                <w:sz w:val="18"/>
                <w:szCs w:val="18"/>
              </w:rPr>
            </w:pPr>
          </w:p>
        </w:tc>
        <w:tc>
          <w:tcPr>
            <w:tcW w:w="812" w:type="dxa"/>
            <w:vAlign w:val="center"/>
          </w:tcPr>
          <w:p w:rsidR="00DF1563" w:rsidRPr="0064597A" w:rsidRDefault="00DF1563" w:rsidP="001E0FE4">
            <w:pPr>
              <w:jc w:val="center"/>
              <w:rPr>
                <w:color w:val="000000"/>
                <w:sz w:val="18"/>
                <w:szCs w:val="18"/>
              </w:rPr>
            </w:pPr>
          </w:p>
        </w:tc>
        <w:tc>
          <w:tcPr>
            <w:tcW w:w="812" w:type="dxa"/>
            <w:vAlign w:val="center"/>
          </w:tcPr>
          <w:p w:rsidR="00DF1563" w:rsidRPr="0064597A" w:rsidRDefault="00DF1563" w:rsidP="001E0FE4">
            <w:pPr>
              <w:jc w:val="center"/>
              <w:rPr>
                <w:color w:val="000000"/>
                <w:sz w:val="18"/>
                <w:szCs w:val="18"/>
              </w:rPr>
            </w:pPr>
          </w:p>
        </w:tc>
        <w:tc>
          <w:tcPr>
            <w:tcW w:w="812" w:type="dxa"/>
            <w:vAlign w:val="center"/>
          </w:tcPr>
          <w:p w:rsidR="00DF1563" w:rsidRPr="0064597A" w:rsidRDefault="00DF1563" w:rsidP="001E0FE4">
            <w:pPr>
              <w:jc w:val="center"/>
              <w:rPr>
                <w:color w:val="000000"/>
                <w:sz w:val="18"/>
                <w:szCs w:val="18"/>
              </w:rPr>
            </w:pPr>
          </w:p>
        </w:tc>
        <w:tc>
          <w:tcPr>
            <w:tcW w:w="813" w:type="dxa"/>
            <w:vAlign w:val="center"/>
          </w:tcPr>
          <w:p w:rsidR="00DF1563" w:rsidRPr="0064597A" w:rsidRDefault="00DF1563" w:rsidP="001E0FE4">
            <w:pPr>
              <w:jc w:val="center"/>
              <w:rPr>
                <w:color w:val="000000"/>
                <w:sz w:val="18"/>
                <w:szCs w:val="18"/>
              </w:rPr>
            </w:pP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pStyle w:val="ConsPlusCell"/>
              <w:rPr>
                <w:rFonts w:ascii="Times New Roman" w:hAnsi="Times New Roman" w:cs="Times New Roman"/>
                <w:sz w:val="18"/>
                <w:szCs w:val="18"/>
              </w:rPr>
            </w:pPr>
            <w:r w:rsidRPr="0064597A">
              <w:rPr>
                <w:rFonts w:ascii="Times New Roman" w:hAnsi="Times New Roman" w:cs="Times New Roman"/>
                <w:sz w:val="18"/>
                <w:szCs w:val="18"/>
              </w:rPr>
              <w:t>федеральный бюджет</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3" w:type="dxa"/>
            <w:vAlign w:val="center"/>
          </w:tcPr>
          <w:p w:rsidR="00DF1563" w:rsidRPr="0064597A" w:rsidRDefault="00DF1563" w:rsidP="001E0FE4">
            <w:pPr>
              <w:jc w:val="center"/>
              <w:rPr>
                <w:color w:val="000000"/>
                <w:sz w:val="18"/>
                <w:szCs w:val="18"/>
              </w:rPr>
            </w:pPr>
            <w:r w:rsidRPr="0064597A">
              <w:rPr>
                <w:color w:val="000000"/>
                <w:sz w:val="18"/>
                <w:szCs w:val="18"/>
              </w:rPr>
              <w:t>80,300</w:t>
            </w: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pStyle w:val="ConsPlusCell"/>
              <w:rPr>
                <w:rFonts w:ascii="Times New Roman" w:hAnsi="Times New Roman" w:cs="Times New Roman"/>
                <w:sz w:val="18"/>
                <w:szCs w:val="18"/>
              </w:rPr>
            </w:pPr>
            <w:r w:rsidRPr="0064597A">
              <w:rPr>
                <w:rFonts w:ascii="Times New Roman" w:hAnsi="Times New Roman" w:cs="Times New Roman"/>
                <w:sz w:val="18"/>
                <w:szCs w:val="18"/>
              </w:rPr>
              <w:t>внебюджетные источники</w:t>
            </w:r>
          </w:p>
        </w:tc>
        <w:tc>
          <w:tcPr>
            <w:tcW w:w="812" w:type="dxa"/>
            <w:vAlign w:val="center"/>
          </w:tcPr>
          <w:p w:rsidR="00DF1563" w:rsidRPr="0064597A" w:rsidRDefault="00DF1563" w:rsidP="001E0FE4">
            <w:pPr>
              <w:jc w:val="center"/>
              <w:rPr>
                <w:color w:val="000000"/>
                <w:sz w:val="18"/>
                <w:szCs w:val="18"/>
              </w:rPr>
            </w:pPr>
          </w:p>
        </w:tc>
        <w:tc>
          <w:tcPr>
            <w:tcW w:w="812" w:type="dxa"/>
            <w:vAlign w:val="center"/>
          </w:tcPr>
          <w:p w:rsidR="00DF1563" w:rsidRPr="0064597A" w:rsidRDefault="00DF1563" w:rsidP="001E0FE4">
            <w:pPr>
              <w:jc w:val="center"/>
              <w:rPr>
                <w:color w:val="000000"/>
                <w:sz w:val="18"/>
                <w:szCs w:val="18"/>
              </w:rPr>
            </w:pPr>
          </w:p>
        </w:tc>
        <w:tc>
          <w:tcPr>
            <w:tcW w:w="812" w:type="dxa"/>
            <w:vAlign w:val="center"/>
          </w:tcPr>
          <w:p w:rsidR="00DF1563" w:rsidRPr="0064597A" w:rsidRDefault="00DF1563" w:rsidP="001E0FE4">
            <w:pPr>
              <w:jc w:val="center"/>
              <w:rPr>
                <w:color w:val="000000"/>
                <w:sz w:val="18"/>
                <w:szCs w:val="18"/>
              </w:rPr>
            </w:pPr>
          </w:p>
        </w:tc>
        <w:tc>
          <w:tcPr>
            <w:tcW w:w="812" w:type="dxa"/>
            <w:vAlign w:val="center"/>
          </w:tcPr>
          <w:p w:rsidR="00DF1563" w:rsidRPr="0064597A" w:rsidRDefault="00DF1563" w:rsidP="001E0FE4">
            <w:pPr>
              <w:jc w:val="center"/>
              <w:rPr>
                <w:color w:val="000000"/>
                <w:sz w:val="18"/>
                <w:szCs w:val="18"/>
              </w:rPr>
            </w:pPr>
          </w:p>
        </w:tc>
        <w:tc>
          <w:tcPr>
            <w:tcW w:w="812" w:type="dxa"/>
            <w:vAlign w:val="center"/>
          </w:tcPr>
          <w:p w:rsidR="00DF1563" w:rsidRPr="0064597A" w:rsidRDefault="00DF1563" w:rsidP="001E0FE4">
            <w:pPr>
              <w:jc w:val="center"/>
              <w:rPr>
                <w:color w:val="000000"/>
                <w:sz w:val="18"/>
                <w:szCs w:val="18"/>
              </w:rPr>
            </w:pPr>
          </w:p>
        </w:tc>
        <w:tc>
          <w:tcPr>
            <w:tcW w:w="813" w:type="dxa"/>
            <w:vAlign w:val="center"/>
          </w:tcPr>
          <w:p w:rsidR="00DF1563" w:rsidRPr="0064597A" w:rsidRDefault="00DF1563" w:rsidP="001E0FE4">
            <w:pPr>
              <w:jc w:val="center"/>
              <w:rPr>
                <w:color w:val="000000"/>
                <w:sz w:val="18"/>
                <w:szCs w:val="18"/>
              </w:rPr>
            </w:pPr>
          </w:p>
        </w:tc>
      </w:tr>
      <w:tr w:rsidR="00DF1563" w:rsidRPr="0064597A" w:rsidTr="001E0FE4">
        <w:trPr>
          <w:jc w:val="center"/>
        </w:trPr>
        <w:tc>
          <w:tcPr>
            <w:tcW w:w="371" w:type="dxa"/>
            <w:vMerge w:val="restart"/>
          </w:tcPr>
          <w:p w:rsidR="00DF1563" w:rsidRPr="0064597A" w:rsidRDefault="00DF1563" w:rsidP="001E0FE4">
            <w:pPr>
              <w:rPr>
                <w:color w:val="000000"/>
                <w:sz w:val="18"/>
                <w:szCs w:val="18"/>
              </w:rPr>
            </w:pPr>
            <w:r w:rsidRPr="0064597A">
              <w:rPr>
                <w:color w:val="000000"/>
                <w:sz w:val="18"/>
                <w:szCs w:val="18"/>
              </w:rPr>
              <w:t>1.1.</w:t>
            </w:r>
          </w:p>
        </w:tc>
        <w:tc>
          <w:tcPr>
            <w:tcW w:w="850" w:type="dxa"/>
            <w:vMerge w:val="restart"/>
          </w:tcPr>
          <w:p w:rsidR="00DF1563" w:rsidRPr="0064597A" w:rsidRDefault="00DF1563" w:rsidP="001E0FE4">
            <w:pPr>
              <w:rPr>
                <w:color w:val="000000"/>
                <w:sz w:val="18"/>
                <w:szCs w:val="18"/>
              </w:rPr>
            </w:pPr>
            <w:r w:rsidRPr="0064597A">
              <w:rPr>
                <w:color w:val="000000"/>
                <w:sz w:val="18"/>
                <w:szCs w:val="18"/>
              </w:rPr>
              <w:t>Основное мероприятие</w:t>
            </w:r>
          </w:p>
        </w:tc>
        <w:tc>
          <w:tcPr>
            <w:tcW w:w="2172" w:type="dxa"/>
            <w:vMerge w:val="restart"/>
          </w:tcPr>
          <w:p w:rsidR="00DF1563" w:rsidRPr="0064597A" w:rsidRDefault="00DF1563" w:rsidP="001E0FE4">
            <w:pPr>
              <w:rPr>
                <w:color w:val="000000"/>
                <w:sz w:val="18"/>
                <w:szCs w:val="18"/>
              </w:rPr>
            </w:pPr>
            <w:r w:rsidRPr="0064597A">
              <w:rPr>
                <w:sz w:val="18"/>
                <w:szCs w:val="18"/>
              </w:rPr>
              <w:t>Организация и осуществление мероприятий по мобилизационной подготовке на территории поселения за счет средств Федерального бюджета</w:t>
            </w:r>
          </w:p>
        </w:tc>
        <w:tc>
          <w:tcPr>
            <w:tcW w:w="2027" w:type="dxa"/>
          </w:tcPr>
          <w:p w:rsidR="00DF1563" w:rsidRPr="0064597A" w:rsidRDefault="00DF1563" w:rsidP="001E0FE4">
            <w:pPr>
              <w:rPr>
                <w:color w:val="000000"/>
                <w:sz w:val="18"/>
                <w:szCs w:val="18"/>
              </w:rPr>
            </w:pPr>
            <w:r w:rsidRPr="0064597A">
              <w:rPr>
                <w:color w:val="000000"/>
                <w:sz w:val="18"/>
                <w:szCs w:val="18"/>
              </w:rPr>
              <w:t>всего</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3" w:type="dxa"/>
            <w:vAlign w:val="center"/>
          </w:tcPr>
          <w:p w:rsidR="00DF1563" w:rsidRPr="0064597A" w:rsidRDefault="00DF1563" w:rsidP="001E0FE4">
            <w:pPr>
              <w:jc w:val="center"/>
              <w:rPr>
                <w:color w:val="000000"/>
                <w:sz w:val="18"/>
                <w:szCs w:val="18"/>
              </w:rPr>
            </w:pPr>
            <w:r w:rsidRPr="0064597A">
              <w:rPr>
                <w:color w:val="000000"/>
                <w:sz w:val="18"/>
                <w:szCs w:val="18"/>
              </w:rPr>
              <w:t>80,300</w:t>
            </w: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rPr>
                <w:color w:val="000000"/>
                <w:sz w:val="18"/>
                <w:szCs w:val="18"/>
              </w:rPr>
            </w:pPr>
          </w:p>
        </w:tc>
        <w:tc>
          <w:tcPr>
            <w:tcW w:w="2172" w:type="dxa"/>
            <w:vMerge/>
          </w:tcPr>
          <w:p w:rsidR="00DF1563" w:rsidRPr="0064597A" w:rsidRDefault="00DF1563" w:rsidP="001E0FE4">
            <w:pPr>
              <w:spacing w:line="300" w:lineRule="exact"/>
              <w:rPr>
                <w:sz w:val="18"/>
                <w:szCs w:val="18"/>
              </w:rPr>
            </w:pPr>
          </w:p>
        </w:tc>
        <w:tc>
          <w:tcPr>
            <w:tcW w:w="2027" w:type="dxa"/>
          </w:tcPr>
          <w:p w:rsidR="00DF1563" w:rsidRPr="0064597A" w:rsidRDefault="00DF1563" w:rsidP="001E0FE4">
            <w:pPr>
              <w:spacing w:after="100" w:afterAutospacing="1"/>
              <w:rPr>
                <w:color w:val="000000"/>
                <w:sz w:val="18"/>
                <w:szCs w:val="18"/>
              </w:rPr>
            </w:pPr>
            <w:r w:rsidRPr="0064597A">
              <w:rPr>
                <w:color w:val="000000"/>
                <w:sz w:val="18"/>
                <w:szCs w:val="18"/>
              </w:rPr>
              <w:t xml:space="preserve">бюджет Мошковского сельсовета Бековского района Пензенской области   </w:t>
            </w: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3" w:type="dxa"/>
          </w:tcPr>
          <w:p w:rsidR="00DF1563" w:rsidRPr="0064597A" w:rsidRDefault="00DF1563" w:rsidP="001E0FE4">
            <w:pPr>
              <w:jc w:val="center"/>
              <w:rPr>
                <w:color w:val="FF0000"/>
                <w:sz w:val="18"/>
                <w:szCs w:val="18"/>
              </w:rPr>
            </w:pP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rPr>
                <w:color w:val="000000"/>
                <w:sz w:val="18"/>
                <w:szCs w:val="18"/>
              </w:rPr>
            </w:pPr>
          </w:p>
        </w:tc>
        <w:tc>
          <w:tcPr>
            <w:tcW w:w="2172" w:type="dxa"/>
            <w:vMerge/>
          </w:tcPr>
          <w:p w:rsidR="00DF1563" w:rsidRPr="0064597A" w:rsidRDefault="00DF1563" w:rsidP="001E0FE4">
            <w:pPr>
              <w:spacing w:line="300" w:lineRule="exact"/>
              <w:rPr>
                <w:sz w:val="18"/>
                <w:szCs w:val="18"/>
              </w:rPr>
            </w:pPr>
          </w:p>
        </w:tc>
        <w:tc>
          <w:tcPr>
            <w:tcW w:w="2027" w:type="dxa"/>
          </w:tcPr>
          <w:p w:rsidR="00DF1563" w:rsidRPr="0064597A" w:rsidRDefault="00DF1563" w:rsidP="001E0FE4">
            <w:pPr>
              <w:pStyle w:val="ConsPlusCell"/>
              <w:rPr>
                <w:rFonts w:ascii="Times New Roman" w:hAnsi="Times New Roman" w:cs="Times New Roman"/>
                <w:sz w:val="18"/>
                <w:szCs w:val="18"/>
              </w:rPr>
            </w:pPr>
            <w:r w:rsidRPr="0064597A">
              <w:rPr>
                <w:rFonts w:ascii="Times New Roman" w:hAnsi="Times New Roman" w:cs="Times New Roman"/>
                <w:sz w:val="18"/>
                <w:szCs w:val="18"/>
              </w:rPr>
              <w:t>бюджет Пензенской области</w:t>
            </w:r>
          </w:p>
        </w:tc>
        <w:tc>
          <w:tcPr>
            <w:tcW w:w="812" w:type="dxa"/>
            <w:vAlign w:val="center"/>
          </w:tcPr>
          <w:p w:rsidR="00DF1563" w:rsidRPr="0064597A" w:rsidRDefault="00DF1563" w:rsidP="001E0FE4">
            <w:pPr>
              <w:jc w:val="center"/>
              <w:rPr>
                <w:color w:val="FF0000"/>
                <w:sz w:val="18"/>
                <w:szCs w:val="18"/>
              </w:rPr>
            </w:pPr>
          </w:p>
        </w:tc>
        <w:tc>
          <w:tcPr>
            <w:tcW w:w="812" w:type="dxa"/>
            <w:vAlign w:val="center"/>
          </w:tcPr>
          <w:p w:rsidR="00DF1563" w:rsidRPr="0064597A" w:rsidRDefault="00DF1563" w:rsidP="001E0FE4">
            <w:pPr>
              <w:jc w:val="center"/>
              <w:rPr>
                <w:color w:val="FF0000"/>
                <w:sz w:val="18"/>
                <w:szCs w:val="18"/>
              </w:rPr>
            </w:pPr>
          </w:p>
        </w:tc>
        <w:tc>
          <w:tcPr>
            <w:tcW w:w="812" w:type="dxa"/>
            <w:vAlign w:val="center"/>
          </w:tcPr>
          <w:p w:rsidR="00DF1563" w:rsidRPr="0064597A" w:rsidRDefault="00DF1563" w:rsidP="001E0FE4">
            <w:pPr>
              <w:jc w:val="center"/>
              <w:rPr>
                <w:color w:val="FF0000"/>
                <w:sz w:val="18"/>
                <w:szCs w:val="18"/>
              </w:rPr>
            </w:pPr>
          </w:p>
        </w:tc>
        <w:tc>
          <w:tcPr>
            <w:tcW w:w="812" w:type="dxa"/>
            <w:vAlign w:val="center"/>
          </w:tcPr>
          <w:p w:rsidR="00DF1563" w:rsidRPr="0064597A" w:rsidRDefault="00DF1563" w:rsidP="001E0FE4">
            <w:pPr>
              <w:jc w:val="center"/>
              <w:rPr>
                <w:color w:val="FF0000"/>
                <w:sz w:val="18"/>
                <w:szCs w:val="18"/>
              </w:rPr>
            </w:pPr>
          </w:p>
        </w:tc>
        <w:tc>
          <w:tcPr>
            <w:tcW w:w="812" w:type="dxa"/>
            <w:vAlign w:val="center"/>
          </w:tcPr>
          <w:p w:rsidR="00DF1563" w:rsidRPr="0064597A" w:rsidRDefault="00DF1563" w:rsidP="001E0FE4">
            <w:pPr>
              <w:jc w:val="center"/>
              <w:rPr>
                <w:color w:val="FF0000"/>
                <w:sz w:val="18"/>
                <w:szCs w:val="18"/>
              </w:rPr>
            </w:pPr>
          </w:p>
        </w:tc>
        <w:tc>
          <w:tcPr>
            <w:tcW w:w="813" w:type="dxa"/>
            <w:vAlign w:val="center"/>
          </w:tcPr>
          <w:p w:rsidR="00DF1563" w:rsidRPr="0064597A" w:rsidRDefault="00DF1563" w:rsidP="001E0FE4">
            <w:pPr>
              <w:jc w:val="center"/>
              <w:rPr>
                <w:color w:val="FF0000"/>
                <w:sz w:val="18"/>
                <w:szCs w:val="18"/>
              </w:rPr>
            </w:pP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rPr>
                <w:color w:val="000000"/>
                <w:sz w:val="18"/>
                <w:szCs w:val="18"/>
              </w:rPr>
            </w:pPr>
          </w:p>
        </w:tc>
        <w:tc>
          <w:tcPr>
            <w:tcW w:w="2172" w:type="dxa"/>
            <w:vMerge/>
          </w:tcPr>
          <w:p w:rsidR="00DF1563" w:rsidRPr="0064597A" w:rsidRDefault="00DF1563" w:rsidP="001E0FE4">
            <w:pPr>
              <w:spacing w:line="300" w:lineRule="exact"/>
              <w:rPr>
                <w:sz w:val="18"/>
                <w:szCs w:val="18"/>
              </w:rPr>
            </w:pPr>
          </w:p>
        </w:tc>
        <w:tc>
          <w:tcPr>
            <w:tcW w:w="2027" w:type="dxa"/>
          </w:tcPr>
          <w:p w:rsidR="00DF1563" w:rsidRPr="0064597A" w:rsidRDefault="00DF1563" w:rsidP="001E0FE4">
            <w:pPr>
              <w:pStyle w:val="ConsPlusCell"/>
              <w:rPr>
                <w:rFonts w:ascii="Times New Roman" w:hAnsi="Times New Roman" w:cs="Times New Roman"/>
                <w:sz w:val="18"/>
                <w:szCs w:val="18"/>
              </w:rPr>
            </w:pPr>
            <w:r w:rsidRPr="0064597A">
              <w:rPr>
                <w:rFonts w:ascii="Times New Roman" w:hAnsi="Times New Roman" w:cs="Times New Roman"/>
                <w:sz w:val="18"/>
                <w:szCs w:val="18"/>
              </w:rPr>
              <w:t>федеральный бюджет</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2" w:type="dxa"/>
            <w:vAlign w:val="center"/>
          </w:tcPr>
          <w:p w:rsidR="00DF1563" w:rsidRPr="0064597A" w:rsidRDefault="00DF1563" w:rsidP="001E0FE4">
            <w:pPr>
              <w:jc w:val="center"/>
              <w:rPr>
                <w:color w:val="000000"/>
                <w:sz w:val="18"/>
                <w:szCs w:val="18"/>
              </w:rPr>
            </w:pPr>
            <w:r w:rsidRPr="0064597A">
              <w:rPr>
                <w:color w:val="000000"/>
                <w:sz w:val="18"/>
                <w:szCs w:val="18"/>
              </w:rPr>
              <w:t>80,300</w:t>
            </w:r>
          </w:p>
        </w:tc>
        <w:tc>
          <w:tcPr>
            <w:tcW w:w="813" w:type="dxa"/>
            <w:vAlign w:val="center"/>
          </w:tcPr>
          <w:p w:rsidR="00DF1563" w:rsidRPr="0064597A" w:rsidRDefault="00DF1563" w:rsidP="001E0FE4">
            <w:pPr>
              <w:jc w:val="center"/>
              <w:rPr>
                <w:color w:val="000000"/>
                <w:sz w:val="18"/>
                <w:szCs w:val="18"/>
              </w:rPr>
            </w:pPr>
            <w:r w:rsidRPr="0064597A">
              <w:rPr>
                <w:color w:val="000000"/>
                <w:sz w:val="18"/>
                <w:szCs w:val="18"/>
              </w:rPr>
              <w:t>80,300</w:t>
            </w: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rPr>
                <w:color w:val="000000"/>
                <w:sz w:val="18"/>
                <w:szCs w:val="18"/>
              </w:rPr>
            </w:pPr>
          </w:p>
        </w:tc>
        <w:tc>
          <w:tcPr>
            <w:tcW w:w="2172" w:type="dxa"/>
            <w:vMerge/>
          </w:tcPr>
          <w:p w:rsidR="00DF1563" w:rsidRPr="0064597A" w:rsidRDefault="00DF1563" w:rsidP="001E0FE4">
            <w:pPr>
              <w:spacing w:line="300" w:lineRule="exact"/>
              <w:rPr>
                <w:sz w:val="18"/>
                <w:szCs w:val="18"/>
              </w:rPr>
            </w:pPr>
          </w:p>
        </w:tc>
        <w:tc>
          <w:tcPr>
            <w:tcW w:w="2027" w:type="dxa"/>
          </w:tcPr>
          <w:p w:rsidR="00DF1563" w:rsidRPr="0064597A" w:rsidRDefault="00DF1563" w:rsidP="001E0FE4">
            <w:pPr>
              <w:spacing w:after="100" w:afterAutospacing="1"/>
              <w:rPr>
                <w:color w:val="000000"/>
                <w:sz w:val="18"/>
                <w:szCs w:val="18"/>
              </w:rPr>
            </w:pPr>
            <w:r w:rsidRPr="0064597A">
              <w:rPr>
                <w:sz w:val="18"/>
                <w:szCs w:val="18"/>
              </w:rPr>
              <w:t>внебюджетные источники</w:t>
            </w: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3" w:type="dxa"/>
          </w:tcPr>
          <w:p w:rsidR="00DF1563" w:rsidRPr="0064597A" w:rsidRDefault="00DF1563" w:rsidP="001E0FE4">
            <w:pPr>
              <w:jc w:val="center"/>
              <w:rPr>
                <w:color w:val="FF0000"/>
                <w:sz w:val="18"/>
                <w:szCs w:val="18"/>
              </w:rPr>
            </w:pPr>
          </w:p>
        </w:tc>
      </w:tr>
      <w:tr w:rsidR="00DF1563" w:rsidRPr="0064597A" w:rsidTr="001E0FE4">
        <w:trPr>
          <w:trHeight w:val="77"/>
          <w:jc w:val="center"/>
        </w:trPr>
        <w:tc>
          <w:tcPr>
            <w:tcW w:w="371" w:type="dxa"/>
            <w:vMerge w:val="restart"/>
          </w:tcPr>
          <w:p w:rsidR="00DF1563" w:rsidRPr="0064597A" w:rsidRDefault="00DF1563" w:rsidP="001E0FE4">
            <w:pPr>
              <w:rPr>
                <w:color w:val="000000"/>
                <w:sz w:val="18"/>
                <w:szCs w:val="18"/>
              </w:rPr>
            </w:pPr>
            <w:r w:rsidRPr="0064597A">
              <w:rPr>
                <w:color w:val="000000"/>
                <w:sz w:val="18"/>
                <w:szCs w:val="18"/>
              </w:rPr>
              <w:lastRenderedPageBreak/>
              <w:t>2.</w:t>
            </w:r>
          </w:p>
        </w:tc>
        <w:tc>
          <w:tcPr>
            <w:tcW w:w="850" w:type="dxa"/>
            <w:vMerge w:val="restart"/>
          </w:tcPr>
          <w:p w:rsidR="00DF1563" w:rsidRPr="0064597A" w:rsidRDefault="00DF1563" w:rsidP="001E0FE4">
            <w:pPr>
              <w:jc w:val="center"/>
              <w:rPr>
                <w:color w:val="000000"/>
                <w:sz w:val="18"/>
                <w:szCs w:val="18"/>
              </w:rPr>
            </w:pPr>
            <w:r w:rsidRPr="0064597A">
              <w:rPr>
                <w:color w:val="000000"/>
                <w:sz w:val="18"/>
                <w:szCs w:val="18"/>
              </w:rPr>
              <w:t>Подпрограмма 2</w:t>
            </w:r>
          </w:p>
          <w:p w:rsidR="00DF1563" w:rsidRPr="0064597A" w:rsidRDefault="00DF1563" w:rsidP="001E0FE4">
            <w:pPr>
              <w:jc w:val="center"/>
              <w:rPr>
                <w:color w:val="000000"/>
                <w:sz w:val="18"/>
                <w:szCs w:val="18"/>
              </w:rPr>
            </w:pPr>
          </w:p>
        </w:tc>
        <w:tc>
          <w:tcPr>
            <w:tcW w:w="2172" w:type="dxa"/>
            <w:vMerge w:val="restart"/>
          </w:tcPr>
          <w:p w:rsidR="00DF1563" w:rsidRPr="0064597A" w:rsidRDefault="00DF1563" w:rsidP="001E0FE4">
            <w:pPr>
              <w:rPr>
                <w:color w:val="000000"/>
                <w:spacing w:val="-2"/>
                <w:sz w:val="18"/>
                <w:szCs w:val="18"/>
              </w:rPr>
            </w:pPr>
            <w:r w:rsidRPr="0064597A">
              <w:rPr>
                <w:sz w:val="18"/>
                <w:szCs w:val="18"/>
              </w:rPr>
              <w:t xml:space="preserve">Выборы депутатов Комитета местного самоуправления </w:t>
            </w:r>
            <w:r w:rsidRPr="0064597A">
              <w:rPr>
                <w:color w:val="000000"/>
                <w:sz w:val="18"/>
                <w:szCs w:val="18"/>
              </w:rPr>
              <w:t xml:space="preserve">Мошковского </w:t>
            </w:r>
            <w:r w:rsidRPr="0064597A">
              <w:rPr>
                <w:sz w:val="18"/>
                <w:szCs w:val="18"/>
              </w:rPr>
              <w:t>сельсовета Бековского района Пензенской области</w:t>
            </w:r>
          </w:p>
          <w:p w:rsidR="00DF1563" w:rsidRPr="0064597A" w:rsidRDefault="00DF1563" w:rsidP="001E0FE4">
            <w:pPr>
              <w:rPr>
                <w:color w:val="000000"/>
                <w:sz w:val="18"/>
                <w:szCs w:val="18"/>
              </w:rPr>
            </w:pPr>
          </w:p>
        </w:tc>
        <w:tc>
          <w:tcPr>
            <w:tcW w:w="2027" w:type="dxa"/>
          </w:tcPr>
          <w:p w:rsidR="00DF1563" w:rsidRPr="0064597A" w:rsidRDefault="00DF1563" w:rsidP="001E0FE4">
            <w:pPr>
              <w:rPr>
                <w:color w:val="000000"/>
                <w:sz w:val="18"/>
                <w:szCs w:val="18"/>
              </w:rPr>
            </w:pPr>
            <w:r w:rsidRPr="0064597A">
              <w:rPr>
                <w:color w:val="000000"/>
                <w:sz w:val="18"/>
                <w:szCs w:val="18"/>
              </w:rPr>
              <w:t>всего</w:t>
            </w:r>
          </w:p>
        </w:tc>
        <w:tc>
          <w:tcPr>
            <w:tcW w:w="812" w:type="dxa"/>
          </w:tcPr>
          <w:p w:rsidR="00DF1563" w:rsidRPr="0064597A" w:rsidRDefault="00DF1563" w:rsidP="001E0FE4">
            <w:pPr>
              <w:ind w:hanging="140"/>
              <w:jc w:val="center"/>
              <w:rPr>
                <w:color w:val="000000"/>
                <w:sz w:val="18"/>
                <w:szCs w:val="18"/>
              </w:rPr>
            </w:pPr>
            <w:r w:rsidRPr="0064597A">
              <w:rPr>
                <w:color w:val="000000"/>
                <w:sz w:val="18"/>
                <w:szCs w:val="18"/>
              </w:rPr>
              <w:t>50,000</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3" w:type="dxa"/>
          </w:tcPr>
          <w:p w:rsidR="00DF1563" w:rsidRPr="0064597A" w:rsidRDefault="00DF1563" w:rsidP="001E0FE4">
            <w:pPr>
              <w:jc w:val="center"/>
              <w:rPr>
                <w:color w:val="000000"/>
                <w:sz w:val="18"/>
                <w:szCs w:val="18"/>
              </w:rPr>
            </w:pPr>
            <w:r w:rsidRPr="0064597A">
              <w:rPr>
                <w:color w:val="000000"/>
                <w:sz w:val="18"/>
                <w:szCs w:val="18"/>
              </w:rPr>
              <w:t>-</w:t>
            </w: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rPr>
                <w:color w:val="000000"/>
                <w:sz w:val="18"/>
                <w:szCs w:val="18"/>
              </w:rPr>
            </w:pPr>
            <w:r w:rsidRPr="0064597A">
              <w:rPr>
                <w:color w:val="000000"/>
                <w:sz w:val="18"/>
                <w:szCs w:val="18"/>
              </w:rPr>
              <w:t xml:space="preserve">бюджет Мошковского сельсовета Бековского района Пензенской области   </w:t>
            </w:r>
          </w:p>
        </w:tc>
        <w:tc>
          <w:tcPr>
            <w:tcW w:w="812" w:type="dxa"/>
          </w:tcPr>
          <w:p w:rsidR="00DF1563" w:rsidRPr="0064597A" w:rsidRDefault="00DF1563" w:rsidP="001E0FE4">
            <w:pPr>
              <w:ind w:hanging="140"/>
              <w:jc w:val="center"/>
              <w:rPr>
                <w:color w:val="000000"/>
                <w:sz w:val="18"/>
                <w:szCs w:val="18"/>
              </w:rPr>
            </w:pPr>
            <w:r w:rsidRPr="0064597A">
              <w:rPr>
                <w:color w:val="000000"/>
                <w:sz w:val="18"/>
                <w:szCs w:val="18"/>
              </w:rPr>
              <w:t>50,000</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3" w:type="dxa"/>
          </w:tcPr>
          <w:p w:rsidR="00DF1563" w:rsidRPr="0064597A" w:rsidRDefault="00DF1563" w:rsidP="001E0FE4">
            <w:pPr>
              <w:jc w:val="center"/>
              <w:rPr>
                <w:color w:val="000000"/>
                <w:sz w:val="18"/>
                <w:szCs w:val="18"/>
              </w:rPr>
            </w:pPr>
            <w:r w:rsidRPr="0064597A">
              <w:rPr>
                <w:color w:val="000000"/>
                <w:sz w:val="18"/>
                <w:szCs w:val="18"/>
              </w:rPr>
              <w:t>-</w:t>
            </w: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rPr>
                <w:sz w:val="18"/>
                <w:szCs w:val="18"/>
              </w:rPr>
            </w:pPr>
            <w:r w:rsidRPr="0064597A">
              <w:rPr>
                <w:sz w:val="18"/>
                <w:szCs w:val="18"/>
              </w:rPr>
              <w:t xml:space="preserve">бюджет Пензенской области  </w:t>
            </w: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3" w:type="dxa"/>
          </w:tcPr>
          <w:p w:rsidR="00DF1563" w:rsidRPr="0064597A" w:rsidRDefault="00DF1563" w:rsidP="001E0FE4">
            <w:pPr>
              <w:jc w:val="center"/>
              <w:rPr>
                <w:color w:val="000000"/>
                <w:sz w:val="18"/>
                <w:szCs w:val="18"/>
              </w:rPr>
            </w:pP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pStyle w:val="ConsPlusCell"/>
              <w:rPr>
                <w:rFonts w:ascii="Times New Roman" w:hAnsi="Times New Roman" w:cs="Times New Roman"/>
                <w:sz w:val="18"/>
                <w:szCs w:val="18"/>
              </w:rPr>
            </w:pPr>
            <w:r w:rsidRPr="0064597A">
              <w:rPr>
                <w:rFonts w:ascii="Times New Roman" w:hAnsi="Times New Roman" w:cs="Times New Roman"/>
                <w:sz w:val="18"/>
                <w:szCs w:val="18"/>
              </w:rPr>
              <w:t xml:space="preserve">федеральный бюджет </w:t>
            </w: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3" w:type="dxa"/>
          </w:tcPr>
          <w:p w:rsidR="00DF1563" w:rsidRPr="0064597A" w:rsidRDefault="00DF1563" w:rsidP="001E0FE4">
            <w:pPr>
              <w:jc w:val="center"/>
              <w:rPr>
                <w:color w:val="000000"/>
                <w:sz w:val="18"/>
                <w:szCs w:val="18"/>
              </w:rPr>
            </w:pP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rPr>
                <w:color w:val="000000"/>
                <w:sz w:val="18"/>
                <w:szCs w:val="18"/>
              </w:rPr>
            </w:pPr>
            <w:r w:rsidRPr="0064597A">
              <w:rPr>
                <w:color w:val="000000"/>
                <w:sz w:val="18"/>
                <w:szCs w:val="18"/>
              </w:rPr>
              <w:t>иные источники</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3" w:type="dxa"/>
          </w:tcPr>
          <w:p w:rsidR="00DF1563" w:rsidRPr="0064597A" w:rsidRDefault="00DF1563" w:rsidP="001E0FE4">
            <w:pPr>
              <w:jc w:val="center"/>
              <w:rPr>
                <w:color w:val="000000"/>
                <w:sz w:val="18"/>
                <w:szCs w:val="18"/>
              </w:rPr>
            </w:pPr>
            <w:r w:rsidRPr="0064597A">
              <w:rPr>
                <w:color w:val="000000"/>
                <w:sz w:val="18"/>
                <w:szCs w:val="18"/>
              </w:rPr>
              <w:t>-</w:t>
            </w:r>
          </w:p>
        </w:tc>
      </w:tr>
      <w:tr w:rsidR="00DF1563" w:rsidRPr="0064597A" w:rsidTr="001E0FE4">
        <w:trPr>
          <w:jc w:val="center"/>
        </w:trPr>
        <w:tc>
          <w:tcPr>
            <w:tcW w:w="371" w:type="dxa"/>
            <w:vMerge w:val="restart"/>
          </w:tcPr>
          <w:p w:rsidR="00DF1563" w:rsidRPr="0064597A" w:rsidRDefault="00DF1563" w:rsidP="001E0FE4">
            <w:pPr>
              <w:rPr>
                <w:color w:val="000000"/>
                <w:sz w:val="18"/>
                <w:szCs w:val="18"/>
              </w:rPr>
            </w:pPr>
            <w:r w:rsidRPr="0064597A">
              <w:rPr>
                <w:color w:val="000000"/>
                <w:sz w:val="18"/>
                <w:szCs w:val="18"/>
              </w:rPr>
              <w:t>2.1.</w:t>
            </w:r>
          </w:p>
        </w:tc>
        <w:tc>
          <w:tcPr>
            <w:tcW w:w="850" w:type="dxa"/>
            <w:vMerge w:val="restart"/>
          </w:tcPr>
          <w:p w:rsidR="00DF1563" w:rsidRPr="0064597A" w:rsidRDefault="00DF1563" w:rsidP="001E0FE4">
            <w:pPr>
              <w:rPr>
                <w:color w:val="000000"/>
                <w:sz w:val="18"/>
                <w:szCs w:val="18"/>
              </w:rPr>
            </w:pPr>
            <w:r w:rsidRPr="0064597A">
              <w:rPr>
                <w:color w:val="000000"/>
                <w:sz w:val="18"/>
                <w:szCs w:val="18"/>
              </w:rPr>
              <w:t>Основное мероприятие</w:t>
            </w:r>
          </w:p>
        </w:tc>
        <w:tc>
          <w:tcPr>
            <w:tcW w:w="2172" w:type="dxa"/>
            <w:vMerge w:val="restart"/>
          </w:tcPr>
          <w:p w:rsidR="00DF1563" w:rsidRPr="0064597A" w:rsidRDefault="00DF1563" w:rsidP="001E0FE4">
            <w:pPr>
              <w:autoSpaceDE w:val="0"/>
              <w:autoSpaceDN w:val="0"/>
              <w:adjustRightInd w:val="0"/>
              <w:rPr>
                <w:color w:val="000000"/>
                <w:sz w:val="18"/>
                <w:szCs w:val="18"/>
              </w:rPr>
            </w:pPr>
            <w:r w:rsidRPr="0064597A">
              <w:rPr>
                <w:color w:val="000000"/>
                <w:sz w:val="18"/>
                <w:szCs w:val="18"/>
              </w:rPr>
              <w:t>Организация и проведение выборов на территории Мошковского сельсовета Бековского района Пензенской области</w:t>
            </w:r>
          </w:p>
        </w:tc>
        <w:tc>
          <w:tcPr>
            <w:tcW w:w="2027" w:type="dxa"/>
          </w:tcPr>
          <w:p w:rsidR="00DF1563" w:rsidRPr="0064597A" w:rsidRDefault="00DF1563" w:rsidP="001E0FE4">
            <w:pPr>
              <w:rPr>
                <w:color w:val="000000"/>
                <w:sz w:val="18"/>
                <w:szCs w:val="18"/>
              </w:rPr>
            </w:pPr>
            <w:r w:rsidRPr="0064597A">
              <w:rPr>
                <w:color w:val="000000"/>
                <w:sz w:val="18"/>
                <w:szCs w:val="18"/>
              </w:rPr>
              <w:t>всего</w:t>
            </w:r>
          </w:p>
        </w:tc>
        <w:tc>
          <w:tcPr>
            <w:tcW w:w="812" w:type="dxa"/>
          </w:tcPr>
          <w:p w:rsidR="00DF1563" w:rsidRPr="0064597A" w:rsidRDefault="00DF1563" w:rsidP="001E0FE4">
            <w:pPr>
              <w:ind w:hanging="140"/>
              <w:jc w:val="center"/>
              <w:rPr>
                <w:color w:val="000000"/>
                <w:sz w:val="18"/>
                <w:szCs w:val="18"/>
              </w:rPr>
            </w:pPr>
            <w:r w:rsidRPr="0064597A">
              <w:rPr>
                <w:color w:val="000000"/>
                <w:sz w:val="18"/>
                <w:szCs w:val="18"/>
              </w:rPr>
              <w:t>50,000</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3" w:type="dxa"/>
          </w:tcPr>
          <w:p w:rsidR="00DF1563" w:rsidRPr="0064597A" w:rsidRDefault="00DF1563" w:rsidP="001E0FE4">
            <w:pPr>
              <w:jc w:val="center"/>
              <w:rPr>
                <w:color w:val="000000"/>
                <w:sz w:val="18"/>
                <w:szCs w:val="18"/>
              </w:rPr>
            </w:pPr>
            <w:r w:rsidRPr="0064597A">
              <w:rPr>
                <w:color w:val="000000"/>
                <w:sz w:val="18"/>
                <w:szCs w:val="18"/>
              </w:rPr>
              <w:t>-</w:t>
            </w: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rPr>
                <w:color w:val="000000"/>
                <w:sz w:val="18"/>
                <w:szCs w:val="18"/>
              </w:rPr>
            </w:pPr>
            <w:r w:rsidRPr="0064597A">
              <w:rPr>
                <w:color w:val="000000"/>
                <w:sz w:val="18"/>
                <w:szCs w:val="18"/>
              </w:rPr>
              <w:t xml:space="preserve">бюджет Мошковского сельсовета Бековского района Пензенской области   </w:t>
            </w:r>
          </w:p>
        </w:tc>
        <w:tc>
          <w:tcPr>
            <w:tcW w:w="812" w:type="dxa"/>
          </w:tcPr>
          <w:p w:rsidR="00DF1563" w:rsidRPr="0064597A" w:rsidRDefault="00DF1563" w:rsidP="001E0FE4">
            <w:pPr>
              <w:ind w:hanging="140"/>
              <w:jc w:val="center"/>
              <w:rPr>
                <w:color w:val="000000"/>
                <w:sz w:val="18"/>
                <w:szCs w:val="18"/>
              </w:rPr>
            </w:pPr>
            <w:r w:rsidRPr="0064597A">
              <w:rPr>
                <w:color w:val="000000"/>
                <w:sz w:val="18"/>
                <w:szCs w:val="18"/>
              </w:rPr>
              <w:t>50,000</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3" w:type="dxa"/>
          </w:tcPr>
          <w:p w:rsidR="00DF1563" w:rsidRPr="0064597A" w:rsidRDefault="00DF1563" w:rsidP="001E0FE4">
            <w:pPr>
              <w:jc w:val="center"/>
              <w:rPr>
                <w:color w:val="000000"/>
                <w:sz w:val="18"/>
                <w:szCs w:val="18"/>
              </w:rPr>
            </w:pPr>
            <w:r w:rsidRPr="0064597A">
              <w:rPr>
                <w:color w:val="000000"/>
                <w:sz w:val="18"/>
                <w:szCs w:val="18"/>
              </w:rPr>
              <w:t>-</w:t>
            </w: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rPr>
                <w:sz w:val="18"/>
                <w:szCs w:val="18"/>
              </w:rPr>
            </w:pPr>
            <w:r w:rsidRPr="0064597A">
              <w:rPr>
                <w:sz w:val="18"/>
                <w:szCs w:val="18"/>
              </w:rPr>
              <w:t xml:space="preserve">бюджет Пензенской области  </w:t>
            </w: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3" w:type="dxa"/>
          </w:tcPr>
          <w:p w:rsidR="00DF1563" w:rsidRPr="0064597A" w:rsidRDefault="00DF1563" w:rsidP="001E0FE4">
            <w:pPr>
              <w:jc w:val="center"/>
              <w:rPr>
                <w:color w:val="000000"/>
                <w:sz w:val="18"/>
                <w:szCs w:val="18"/>
              </w:rPr>
            </w:pP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pStyle w:val="ConsPlusCell"/>
              <w:rPr>
                <w:rFonts w:ascii="Times New Roman" w:hAnsi="Times New Roman" w:cs="Times New Roman"/>
                <w:sz w:val="18"/>
                <w:szCs w:val="18"/>
              </w:rPr>
            </w:pPr>
            <w:r w:rsidRPr="0064597A">
              <w:rPr>
                <w:rFonts w:ascii="Times New Roman" w:hAnsi="Times New Roman" w:cs="Times New Roman"/>
                <w:sz w:val="18"/>
                <w:szCs w:val="18"/>
              </w:rPr>
              <w:t xml:space="preserve">федеральный бюджет </w:t>
            </w: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3" w:type="dxa"/>
          </w:tcPr>
          <w:p w:rsidR="00DF1563" w:rsidRPr="0064597A" w:rsidRDefault="00DF1563" w:rsidP="001E0FE4">
            <w:pPr>
              <w:jc w:val="center"/>
              <w:rPr>
                <w:color w:val="000000"/>
                <w:sz w:val="18"/>
                <w:szCs w:val="18"/>
              </w:rPr>
            </w:pP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rPr>
                <w:sz w:val="18"/>
                <w:szCs w:val="18"/>
              </w:rPr>
            </w:pPr>
            <w:r w:rsidRPr="0064597A">
              <w:rPr>
                <w:sz w:val="18"/>
                <w:szCs w:val="18"/>
              </w:rPr>
              <w:t>внебюджетные источники</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3" w:type="dxa"/>
          </w:tcPr>
          <w:p w:rsidR="00DF1563" w:rsidRPr="0064597A" w:rsidRDefault="00DF1563" w:rsidP="001E0FE4">
            <w:pPr>
              <w:jc w:val="center"/>
              <w:rPr>
                <w:color w:val="000000"/>
                <w:sz w:val="18"/>
                <w:szCs w:val="18"/>
              </w:rPr>
            </w:pPr>
            <w:r w:rsidRPr="0064597A">
              <w:rPr>
                <w:color w:val="000000"/>
                <w:sz w:val="18"/>
                <w:szCs w:val="18"/>
              </w:rPr>
              <w:t>-</w:t>
            </w: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rPr>
                <w:color w:val="000000"/>
                <w:sz w:val="18"/>
                <w:szCs w:val="18"/>
              </w:rPr>
            </w:pPr>
            <w:r w:rsidRPr="0064597A">
              <w:rPr>
                <w:color w:val="000000"/>
                <w:sz w:val="18"/>
                <w:szCs w:val="18"/>
              </w:rPr>
              <w:t>иные источники</w:t>
            </w: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3" w:type="dxa"/>
          </w:tcPr>
          <w:p w:rsidR="00DF1563" w:rsidRPr="0064597A" w:rsidRDefault="00DF1563" w:rsidP="001E0FE4">
            <w:pPr>
              <w:jc w:val="center"/>
              <w:rPr>
                <w:color w:val="FF0000"/>
                <w:sz w:val="18"/>
                <w:szCs w:val="18"/>
              </w:rPr>
            </w:pPr>
          </w:p>
        </w:tc>
      </w:tr>
      <w:tr w:rsidR="00DF1563" w:rsidRPr="0064597A" w:rsidTr="001E0FE4">
        <w:trPr>
          <w:jc w:val="center"/>
        </w:trPr>
        <w:tc>
          <w:tcPr>
            <w:tcW w:w="371" w:type="dxa"/>
            <w:vMerge w:val="restart"/>
          </w:tcPr>
          <w:p w:rsidR="00DF1563" w:rsidRPr="0064597A" w:rsidRDefault="00DF1563" w:rsidP="001E0FE4">
            <w:pPr>
              <w:rPr>
                <w:color w:val="000000"/>
                <w:sz w:val="18"/>
                <w:szCs w:val="18"/>
              </w:rPr>
            </w:pPr>
            <w:r w:rsidRPr="0064597A">
              <w:rPr>
                <w:color w:val="000000"/>
                <w:sz w:val="18"/>
                <w:szCs w:val="18"/>
              </w:rPr>
              <w:t>3.</w:t>
            </w:r>
          </w:p>
        </w:tc>
        <w:tc>
          <w:tcPr>
            <w:tcW w:w="850" w:type="dxa"/>
            <w:vMerge w:val="restart"/>
          </w:tcPr>
          <w:p w:rsidR="00DF1563" w:rsidRPr="0064597A" w:rsidRDefault="00DF1563" w:rsidP="001E0FE4">
            <w:pPr>
              <w:rPr>
                <w:color w:val="000000"/>
                <w:sz w:val="18"/>
                <w:szCs w:val="18"/>
              </w:rPr>
            </w:pPr>
            <w:r w:rsidRPr="0064597A">
              <w:rPr>
                <w:color w:val="000000"/>
                <w:sz w:val="18"/>
                <w:szCs w:val="18"/>
              </w:rPr>
              <w:t>Подпрограмма 3</w:t>
            </w:r>
          </w:p>
          <w:p w:rsidR="00DF1563" w:rsidRPr="0064597A" w:rsidRDefault="00DF1563" w:rsidP="001E0FE4">
            <w:pPr>
              <w:jc w:val="center"/>
              <w:rPr>
                <w:color w:val="000000"/>
                <w:sz w:val="18"/>
                <w:szCs w:val="18"/>
              </w:rPr>
            </w:pPr>
          </w:p>
        </w:tc>
        <w:tc>
          <w:tcPr>
            <w:tcW w:w="2172" w:type="dxa"/>
            <w:vMerge w:val="restart"/>
          </w:tcPr>
          <w:p w:rsidR="00DF1563" w:rsidRPr="0064597A" w:rsidRDefault="00DF1563" w:rsidP="001E0FE4">
            <w:pPr>
              <w:rPr>
                <w:color w:val="000000"/>
                <w:sz w:val="18"/>
                <w:szCs w:val="18"/>
              </w:rPr>
            </w:pPr>
            <w:r w:rsidRPr="0064597A">
              <w:rPr>
                <w:sz w:val="18"/>
                <w:szCs w:val="18"/>
              </w:rPr>
              <w:t xml:space="preserve">Профилактика экстремизма и терроризма на территории </w:t>
            </w:r>
            <w:r w:rsidRPr="0064597A">
              <w:rPr>
                <w:color w:val="000000"/>
                <w:sz w:val="18"/>
                <w:szCs w:val="18"/>
              </w:rPr>
              <w:t>Мошковского</w:t>
            </w:r>
            <w:r w:rsidRPr="0064597A">
              <w:rPr>
                <w:sz w:val="18"/>
                <w:szCs w:val="18"/>
              </w:rPr>
              <w:t xml:space="preserve"> сельсовета Бековского района Пензенской области</w:t>
            </w:r>
          </w:p>
        </w:tc>
        <w:tc>
          <w:tcPr>
            <w:tcW w:w="2027" w:type="dxa"/>
          </w:tcPr>
          <w:p w:rsidR="00DF1563" w:rsidRPr="0064597A" w:rsidRDefault="00DF1563" w:rsidP="001E0FE4">
            <w:pPr>
              <w:rPr>
                <w:color w:val="000000"/>
                <w:sz w:val="18"/>
                <w:szCs w:val="18"/>
              </w:rPr>
            </w:pPr>
            <w:r w:rsidRPr="0064597A">
              <w:rPr>
                <w:color w:val="000000"/>
                <w:sz w:val="18"/>
                <w:szCs w:val="18"/>
              </w:rPr>
              <w:t>всего</w:t>
            </w:r>
          </w:p>
        </w:tc>
        <w:tc>
          <w:tcPr>
            <w:tcW w:w="812" w:type="dxa"/>
          </w:tcPr>
          <w:p w:rsidR="00DF1563" w:rsidRPr="0064597A" w:rsidRDefault="00DF1563" w:rsidP="001E0FE4">
            <w:pPr>
              <w:ind w:left="-117"/>
              <w:jc w:val="center"/>
              <w:rPr>
                <w:color w:val="000000"/>
                <w:sz w:val="18"/>
                <w:szCs w:val="18"/>
              </w:rPr>
            </w:pPr>
            <w:r w:rsidRPr="0064597A">
              <w:rPr>
                <w:color w:val="000000"/>
                <w:sz w:val="18"/>
                <w:szCs w:val="18"/>
              </w:rPr>
              <w:t>0,000</w:t>
            </w:r>
          </w:p>
        </w:tc>
        <w:tc>
          <w:tcPr>
            <w:tcW w:w="812" w:type="dxa"/>
          </w:tcPr>
          <w:p w:rsidR="00DF1563" w:rsidRPr="0064597A" w:rsidRDefault="00DF1563" w:rsidP="001E0FE4">
            <w:pPr>
              <w:ind w:left="-117"/>
              <w:jc w:val="center"/>
              <w:rPr>
                <w:color w:val="000000"/>
                <w:sz w:val="18"/>
                <w:szCs w:val="18"/>
              </w:rPr>
            </w:pPr>
            <w:r w:rsidRPr="0064597A">
              <w:rPr>
                <w:color w:val="000000"/>
                <w:sz w:val="18"/>
                <w:szCs w:val="18"/>
              </w:rPr>
              <w:t>0,000</w:t>
            </w:r>
          </w:p>
        </w:tc>
        <w:tc>
          <w:tcPr>
            <w:tcW w:w="812" w:type="dxa"/>
          </w:tcPr>
          <w:p w:rsidR="00DF1563" w:rsidRPr="0064597A" w:rsidRDefault="00DF1563" w:rsidP="001E0FE4">
            <w:pPr>
              <w:ind w:left="-117"/>
              <w:jc w:val="center"/>
              <w:rPr>
                <w:color w:val="000000"/>
                <w:sz w:val="18"/>
                <w:szCs w:val="18"/>
              </w:rPr>
            </w:pPr>
            <w:r w:rsidRPr="0064597A">
              <w:rPr>
                <w:color w:val="000000"/>
                <w:sz w:val="18"/>
                <w:szCs w:val="18"/>
              </w:rPr>
              <w:t>0,000</w:t>
            </w:r>
          </w:p>
        </w:tc>
        <w:tc>
          <w:tcPr>
            <w:tcW w:w="812" w:type="dxa"/>
          </w:tcPr>
          <w:p w:rsidR="00DF1563" w:rsidRPr="0064597A" w:rsidRDefault="00DF1563" w:rsidP="001E0FE4">
            <w:pPr>
              <w:ind w:left="-117"/>
              <w:jc w:val="center"/>
              <w:rPr>
                <w:color w:val="000000"/>
                <w:sz w:val="18"/>
                <w:szCs w:val="18"/>
              </w:rPr>
            </w:pPr>
            <w:r w:rsidRPr="0064597A">
              <w:rPr>
                <w:color w:val="000000"/>
                <w:sz w:val="18"/>
                <w:szCs w:val="18"/>
              </w:rPr>
              <w:t>0,000</w:t>
            </w:r>
          </w:p>
        </w:tc>
        <w:tc>
          <w:tcPr>
            <w:tcW w:w="812" w:type="dxa"/>
          </w:tcPr>
          <w:p w:rsidR="00DF1563" w:rsidRPr="0064597A" w:rsidRDefault="00DF1563" w:rsidP="001E0FE4">
            <w:pPr>
              <w:ind w:left="-117"/>
              <w:jc w:val="center"/>
              <w:rPr>
                <w:color w:val="000000"/>
                <w:sz w:val="18"/>
                <w:szCs w:val="18"/>
              </w:rPr>
            </w:pPr>
            <w:r w:rsidRPr="0064597A">
              <w:rPr>
                <w:color w:val="000000"/>
                <w:sz w:val="18"/>
                <w:szCs w:val="18"/>
              </w:rPr>
              <w:t>0,000</w:t>
            </w:r>
          </w:p>
        </w:tc>
        <w:tc>
          <w:tcPr>
            <w:tcW w:w="813" w:type="dxa"/>
          </w:tcPr>
          <w:p w:rsidR="00DF1563" w:rsidRPr="0064597A" w:rsidRDefault="00DF1563" w:rsidP="001E0FE4">
            <w:pPr>
              <w:ind w:left="-117"/>
              <w:jc w:val="center"/>
              <w:rPr>
                <w:color w:val="000000"/>
                <w:sz w:val="18"/>
                <w:szCs w:val="18"/>
              </w:rPr>
            </w:pPr>
            <w:r w:rsidRPr="0064597A">
              <w:rPr>
                <w:color w:val="000000"/>
                <w:sz w:val="18"/>
                <w:szCs w:val="18"/>
              </w:rPr>
              <w:t>0,000</w:t>
            </w: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rPr>
                <w:color w:val="000000"/>
                <w:sz w:val="18"/>
                <w:szCs w:val="18"/>
              </w:rPr>
            </w:pPr>
            <w:r w:rsidRPr="0064597A">
              <w:rPr>
                <w:color w:val="000000"/>
                <w:sz w:val="18"/>
                <w:szCs w:val="18"/>
              </w:rPr>
              <w:t xml:space="preserve">бюджет Мошковского сельсовета Бековского района Пензенской области   </w:t>
            </w:r>
          </w:p>
        </w:tc>
        <w:tc>
          <w:tcPr>
            <w:tcW w:w="812" w:type="dxa"/>
          </w:tcPr>
          <w:p w:rsidR="00DF1563" w:rsidRPr="0064597A" w:rsidRDefault="00DF1563" w:rsidP="001E0FE4">
            <w:pPr>
              <w:ind w:left="-117"/>
              <w:jc w:val="center"/>
              <w:rPr>
                <w:color w:val="000000"/>
                <w:sz w:val="18"/>
                <w:szCs w:val="18"/>
              </w:rPr>
            </w:pPr>
            <w:r w:rsidRPr="0064597A">
              <w:rPr>
                <w:color w:val="000000"/>
                <w:sz w:val="18"/>
                <w:szCs w:val="18"/>
              </w:rPr>
              <w:t>0,000</w:t>
            </w:r>
          </w:p>
        </w:tc>
        <w:tc>
          <w:tcPr>
            <w:tcW w:w="812" w:type="dxa"/>
          </w:tcPr>
          <w:p w:rsidR="00DF1563" w:rsidRPr="0064597A" w:rsidRDefault="00DF1563" w:rsidP="001E0FE4">
            <w:pPr>
              <w:ind w:left="-117"/>
              <w:jc w:val="center"/>
              <w:rPr>
                <w:color w:val="000000"/>
                <w:sz w:val="18"/>
                <w:szCs w:val="18"/>
              </w:rPr>
            </w:pPr>
            <w:r w:rsidRPr="0064597A">
              <w:rPr>
                <w:color w:val="000000"/>
                <w:sz w:val="18"/>
                <w:szCs w:val="18"/>
              </w:rPr>
              <w:t>0,000</w:t>
            </w:r>
          </w:p>
        </w:tc>
        <w:tc>
          <w:tcPr>
            <w:tcW w:w="812" w:type="dxa"/>
          </w:tcPr>
          <w:p w:rsidR="00DF1563" w:rsidRPr="0064597A" w:rsidRDefault="00DF1563" w:rsidP="001E0FE4">
            <w:pPr>
              <w:ind w:left="-117"/>
              <w:jc w:val="center"/>
              <w:rPr>
                <w:color w:val="000000"/>
                <w:sz w:val="18"/>
                <w:szCs w:val="18"/>
              </w:rPr>
            </w:pPr>
            <w:r w:rsidRPr="0064597A">
              <w:rPr>
                <w:color w:val="000000"/>
                <w:sz w:val="18"/>
                <w:szCs w:val="18"/>
              </w:rPr>
              <w:t>0,000</w:t>
            </w:r>
          </w:p>
        </w:tc>
        <w:tc>
          <w:tcPr>
            <w:tcW w:w="812" w:type="dxa"/>
          </w:tcPr>
          <w:p w:rsidR="00DF1563" w:rsidRPr="0064597A" w:rsidRDefault="00DF1563" w:rsidP="001E0FE4">
            <w:pPr>
              <w:ind w:left="-117"/>
              <w:jc w:val="center"/>
              <w:rPr>
                <w:color w:val="000000"/>
                <w:sz w:val="18"/>
                <w:szCs w:val="18"/>
              </w:rPr>
            </w:pPr>
            <w:r w:rsidRPr="0064597A">
              <w:rPr>
                <w:color w:val="000000"/>
                <w:sz w:val="18"/>
                <w:szCs w:val="18"/>
              </w:rPr>
              <w:t>0,000</w:t>
            </w:r>
          </w:p>
        </w:tc>
        <w:tc>
          <w:tcPr>
            <w:tcW w:w="812" w:type="dxa"/>
          </w:tcPr>
          <w:p w:rsidR="00DF1563" w:rsidRPr="0064597A" w:rsidRDefault="00DF1563" w:rsidP="001E0FE4">
            <w:pPr>
              <w:ind w:left="-117"/>
              <w:jc w:val="center"/>
              <w:rPr>
                <w:color w:val="000000"/>
                <w:sz w:val="18"/>
                <w:szCs w:val="18"/>
              </w:rPr>
            </w:pPr>
            <w:r w:rsidRPr="0064597A">
              <w:rPr>
                <w:color w:val="000000"/>
                <w:sz w:val="18"/>
                <w:szCs w:val="18"/>
              </w:rPr>
              <w:t>0,000</w:t>
            </w:r>
          </w:p>
        </w:tc>
        <w:tc>
          <w:tcPr>
            <w:tcW w:w="813" w:type="dxa"/>
          </w:tcPr>
          <w:p w:rsidR="00DF1563" w:rsidRPr="0064597A" w:rsidRDefault="00DF1563" w:rsidP="001E0FE4">
            <w:pPr>
              <w:ind w:left="-117"/>
              <w:jc w:val="center"/>
              <w:rPr>
                <w:color w:val="000000"/>
                <w:sz w:val="18"/>
                <w:szCs w:val="18"/>
              </w:rPr>
            </w:pPr>
            <w:r w:rsidRPr="0064597A">
              <w:rPr>
                <w:color w:val="000000"/>
                <w:sz w:val="18"/>
                <w:szCs w:val="18"/>
              </w:rPr>
              <w:t>0,000</w:t>
            </w: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rPr>
                <w:sz w:val="18"/>
                <w:szCs w:val="18"/>
              </w:rPr>
            </w:pPr>
            <w:r w:rsidRPr="0064597A">
              <w:rPr>
                <w:sz w:val="18"/>
                <w:szCs w:val="18"/>
              </w:rPr>
              <w:t xml:space="preserve">бюджет Пензенской области </w:t>
            </w: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3" w:type="dxa"/>
          </w:tcPr>
          <w:p w:rsidR="00DF1563" w:rsidRPr="0064597A" w:rsidRDefault="00DF1563" w:rsidP="001E0FE4">
            <w:pPr>
              <w:jc w:val="center"/>
              <w:rPr>
                <w:color w:val="FF0000"/>
                <w:sz w:val="18"/>
                <w:szCs w:val="18"/>
              </w:rPr>
            </w:pP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pStyle w:val="ConsPlusCell"/>
              <w:rPr>
                <w:rFonts w:ascii="Times New Roman" w:hAnsi="Times New Roman" w:cs="Times New Roman"/>
                <w:sz w:val="18"/>
                <w:szCs w:val="18"/>
              </w:rPr>
            </w:pPr>
            <w:r w:rsidRPr="0064597A">
              <w:rPr>
                <w:rFonts w:ascii="Times New Roman" w:hAnsi="Times New Roman" w:cs="Times New Roman"/>
                <w:sz w:val="18"/>
                <w:szCs w:val="18"/>
              </w:rPr>
              <w:t xml:space="preserve">федеральный бюджет </w:t>
            </w: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3" w:type="dxa"/>
          </w:tcPr>
          <w:p w:rsidR="00DF1563" w:rsidRPr="0064597A" w:rsidRDefault="00DF1563" w:rsidP="001E0FE4">
            <w:pPr>
              <w:jc w:val="center"/>
              <w:rPr>
                <w:color w:val="FF0000"/>
                <w:sz w:val="18"/>
                <w:szCs w:val="18"/>
              </w:rPr>
            </w:pPr>
          </w:p>
        </w:tc>
      </w:tr>
      <w:tr w:rsidR="00DF1563" w:rsidRPr="0064597A" w:rsidTr="001E0FE4">
        <w:trPr>
          <w:trHeight w:val="329"/>
          <w:jc w:val="center"/>
        </w:trPr>
        <w:tc>
          <w:tcPr>
            <w:tcW w:w="371" w:type="dxa"/>
            <w:vMerge/>
            <w:tcBorders>
              <w:bottom w:val="single" w:sz="4" w:space="0" w:color="auto"/>
            </w:tcBorders>
          </w:tcPr>
          <w:p w:rsidR="00DF1563" w:rsidRPr="0064597A" w:rsidRDefault="00DF1563" w:rsidP="001E0FE4">
            <w:pPr>
              <w:rPr>
                <w:color w:val="000000"/>
                <w:sz w:val="18"/>
                <w:szCs w:val="18"/>
              </w:rPr>
            </w:pPr>
          </w:p>
        </w:tc>
        <w:tc>
          <w:tcPr>
            <w:tcW w:w="850" w:type="dxa"/>
            <w:vMerge/>
            <w:tcBorders>
              <w:bottom w:val="single" w:sz="4" w:space="0" w:color="auto"/>
            </w:tcBorders>
          </w:tcPr>
          <w:p w:rsidR="00DF1563" w:rsidRPr="0064597A" w:rsidRDefault="00DF1563" w:rsidP="001E0FE4">
            <w:pPr>
              <w:rPr>
                <w:color w:val="000000"/>
                <w:sz w:val="18"/>
                <w:szCs w:val="18"/>
              </w:rPr>
            </w:pPr>
          </w:p>
        </w:tc>
        <w:tc>
          <w:tcPr>
            <w:tcW w:w="2172" w:type="dxa"/>
            <w:vMerge/>
            <w:tcBorders>
              <w:bottom w:val="single" w:sz="4" w:space="0" w:color="auto"/>
            </w:tcBorders>
          </w:tcPr>
          <w:p w:rsidR="00DF1563" w:rsidRPr="0064597A" w:rsidRDefault="00DF1563" w:rsidP="001E0FE4">
            <w:pPr>
              <w:jc w:val="right"/>
              <w:rPr>
                <w:color w:val="000000"/>
                <w:sz w:val="18"/>
                <w:szCs w:val="18"/>
              </w:rPr>
            </w:pPr>
          </w:p>
        </w:tc>
        <w:tc>
          <w:tcPr>
            <w:tcW w:w="2027" w:type="dxa"/>
            <w:tcBorders>
              <w:bottom w:val="single" w:sz="4" w:space="0" w:color="auto"/>
            </w:tcBorders>
          </w:tcPr>
          <w:p w:rsidR="00DF1563" w:rsidRPr="0064597A" w:rsidRDefault="00DF1563" w:rsidP="001E0FE4">
            <w:pPr>
              <w:rPr>
                <w:color w:val="000000"/>
                <w:sz w:val="18"/>
                <w:szCs w:val="18"/>
              </w:rPr>
            </w:pPr>
            <w:r w:rsidRPr="0064597A">
              <w:rPr>
                <w:sz w:val="18"/>
                <w:szCs w:val="18"/>
              </w:rPr>
              <w:t>внебюджетные источники</w:t>
            </w:r>
          </w:p>
        </w:tc>
        <w:tc>
          <w:tcPr>
            <w:tcW w:w="812" w:type="dxa"/>
            <w:tcBorders>
              <w:bottom w:val="single" w:sz="4" w:space="0" w:color="auto"/>
            </w:tcBorders>
          </w:tcPr>
          <w:p w:rsidR="00DF1563" w:rsidRPr="0064597A" w:rsidRDefault="00DF1563" w:rsidP="001E0FE4">
            <w:pPr>
              <w:jc w:val="center"/>
              <w:rPr>
                <w:color w:val="FF0000"/>
                <w:sz w:val="18"/>
                <w:szCs w:val="18"/>
              </w:rPr>
            </w:pPr>
          </w:p>
        </w:tc>
        <w:tc>
          <w:tcPr>
            <w:tcW w:w="812" w:type="dxa"/>
            <w:tcBorders>
              <w:bottom w:val="single" w:sz="4" w:space="0" w:color="auto"/>
            </w:tcBorders>
          </w:tcPr>
          <w:p w:rsidR="00DF1563" w:rsidRPr="0064597A" w:rsidRDefault="00DF1563" w:rsidP="001E0FE4">
            <w:pPr>
              <w:jc w:val="center"/>
              <w:rPr>
                <w:color w:val="FF0000"/>
                <w:sz w:val="18"/>
                <w:szCs w:val="18"/>
              </w:rPr>
            </w:pPr>
          </w:p>
        </w:tc>
        <w:tc>
          <w:tcPr>
            <w:tcW w:w="812" w:type="dxa"/>
            <w:tcBorders>
              <w:bottom w:val="single" w:sz="4" w:space="0" w:color="auto"/>
            </w:tcBorders>
          </w:tcPr>
          <w:p w:rsidR="00DF1563" w:rsidRPr="0064597A" w:rsidRDefault="00DF1563" w:rsidP="001E0FE4">
            <w:pPr>
              <w:jc w:val="center"/>
              <w:rPr>
                <w:color w:val="FF0000"/>
                <w:sz w:val="18"/>
                <w:szCs w:val="18"/>
              </w:rPr>
            </w:pPr>
          </w:p>
        </w:tc>
        <w:tc>
          <w:tcPr>
            <w:tcW w:w="812" w:type="dxa"/>
            <w:tcBorders>
              <w:bottom w:val="single" w:sz="4" w:space="0" w:color="auto"/>
            </w:tcBorders>
          </w:tcPr>
          <w:p w:rsidR="00DF1563" w:rsidRPr="0064597A" w:rsidRDefault="00DF1563" w:rsidP="001E0FE4">
            <w:pPr>
              <w:jc w:val="center"/>
              <w:rPr>
                <w:color w:val="FF0000"/>
                <w:sz w:val="18"/>
                <w:szCs w:val="18"/>
              </w:rPr>
            </w:pPr>
          </w:p>
        </w:tc>
        <w:tc>
          <w:tcPr>
            <w:tcW w:w="812" w:type="dxa"/>
            <w:tcBorders>
              <w:bottom w:val="single" w:sz="4" w:space="0" w:color="auto"/>
            </w:tcBorders>
          </w:tcPr>
          <w:p w:rsidR="00DF1563" w:rsidRPr="0064597A" w:rsidRDefault="00DF1563" w:rsidP="001E0FE4">
            <w:pPr>
              <w:jc w:val="center"/>
              <w:rPr>
                <w:color w:val="FF0000"/>
                <w:sz w:val="18"/>
                <w:szCs w:val="18"/>
              </w:rPr>
            </w:pPr>
          </w:p>
        </w:tc>
        <w:tc>
          <w:tcPr>
            <w:tcW w:w="813" w:type="dxa"/>
            <w:tcBorders>
              <w:bottom w:val="single" w:sz="4" w:space="0" w:color="auto"/>
            </w:tcBorders>
          </w:tcPr>
          <w:p w:rsidR="00DF1563" w:rsidRPr="0064597A" w:rsidRDefault="00DF1563" w:rsidP="001E0FE4">
            <w:pPr>
              <w:jc w:val="center"/>
              <w:rPr>
                <w:color w:val="FF0000"/>
                <w:sz w:val="18"/>
                <w:szCs w:val="18"/>
              </w:rPr>
            </w:pPr>
          </w:p>
        </w:tc>
      </w:tr>
      <w:tr w:rsidR="00DF1563" w:rsidRPr="0064597A" w:rsidTr="001E0FE4">
        <w:trPr>
          <w:trHeight w:val="273"/>
          <w:jc w:val="center"/>
        </w:trPr>
        <w:tc>
          <w:tcPr>
            <w:tcW w:w="371" w:type="dxa"/>
            <w:vMerge w:val="restart"/>
            <w:tcBorders>
              <w:top w:val="single" w:sz="4" w:space="0" w:color="auto"/>
            </w:tcBorders>
          </w:tcPr>
          <w:p w:rsidR="00DF1563" w:rsidRPr="0064597A" w:rsidRDefault="00DF1563" w:rsidP="001E0FE4">
            <w:pPr>
              <w:rPr>
                <w:color w:val="000000"/>
                <w:sz w:val="18"/>
                <w:szCs w:val="18"/>
              </w:rPr>
            </w:pPr>
            <w:r w:rsidRPr="0064597A">
              <w:rPr>
                <w:color w:val="000000"/>
                <w:sz w:val="18"/>
                <w:szCs w:val="18"/>
              </w:rPr>
              <w:t>3.1.</w:t>
            </w:r>
          </w:p>
        </w:tc>
        <w:tc>
          <w:tcPr>
            <w:tcW w:w="850" w:type="dxa"/>
            <w:vMerge w:val="restart"/>
            <w:tcBorders>
              <w:top w:val="single" w:sz="4" w:space="0" w:color="auto"/>
            </w:tcBorders>
          </w:tcPr>
          <w:p w:rsidR="00DF1563" w:rsidRPr="0064597A" w:rsidRDefault="00DF1563" w:rsidP="001E0FE4">
            <w:pPr>
              <w:rPr>
                <w:color w:val="000000"/>
                <w:sz w:val="18"/>
                <w:szCs w:val="18"/>
              </w:rPr>
            </w:pPr>
            <w:r w:rsidRPr="0064597A">
              <w:rPr>
                <w:color w:val="000000"/>
                <w:sz w:val="18"/>
                <w:szCs w:val="18"/>
              </w:rPr>
              <w:t>Основное мероприятие</w:t>
            </w:r>
          </w:p>
        </w:tc>
        <w:tc>
          <w:tcPr>
            <w:tcW w:w="2172" w:type="dxa"/>
            <w:vMerge w:val="restart"/>
            <w:tcBorders>
              <w:top w:val="single" w:sz="4" w:space="0" w:color="auto"/>
            </w:tcBorders>
          </w:tcPr>
          <w:p w:rsidR="00DF1563" w:rsidRPr="0064597A" w:rsidRDefault="00DF1563" w:rsidP="001E0FE4">
            <w:pPr>
              <w:rPr>
                <w:color w:val="000000"/>
                <w:sz w:val="18"/>
                <w:szCs w:val="18"/>
              </w:rPr>
            </w:pPr>
            <w:r w:rsidRPr="0064597A">
              <w:rPr>
                <w:sz w:val="18"/>
                <w:szCs w:val="18"/>
              </w:rPr>
              <w:t xml:space="preserve">Профилактика экстремизма и терроризма, а также минимизация и (или) ликвидация последствий терроризма и экстремизма на территории </w:t>
            </w:r>
            <w:r w:rsidRPr="0064597A">
              <w:rPr>
                <w:color w:val="000000"/>
                <w:sz w:val="18"/>
                <w:szCs w:val="18"/>
              </w:rPr>
              <w:t>Мошковского</w:t>
            </w:r>
            <w:r w:rsidRPr="0064597A">
              <w:rPr>
                <w:sz w:val="18"/>
                <w:szCs w:val="18"/>
              </w:rPr>
              <w:t xml:space="preserve"> сельсовета Бековского района Пензенской области</w:t>
            </w:r>
          </w:p>
        </w:tc>
        <w:tc>
          <w:tcPr>
            <w:tcW w:w="2027" w:type="dxa"/>
            <w:tcBorders>
              <w:top w:val="single" w:sz="4" w:space="0" w:color="auto"/>
            </w:tcBorders>
          </w:tcPr>
          <w:p w:rsidR="00DF1563" w:rsidRPr="0064597A" w:rsidRDefault="00DF1563" w:rsidP="001E0FE4">
            <w:pPr>
              <w:rPr>
                <w:color w:val="000000"/>
                <w:sz w:val="18"/>
                <w:szCs w:val="18"/>
              </w:rPr>
            </w:pPr>
            <w:r w:rsidRPr="0064597A">
              <w:rPr>
                <w:color w:val="000000"/>
                <w:sz w:val="18"/>
                <w:szCs w:val="18"/>
              </w:rPr>
              <w:t>всего</w:t>
            </w:r>
          </w:p>
        </w:tc>
        <w:tc>
          <w:tcPr>
            <w:tcW w:w="812" w:type="dxa"/>
            <w:tcBorders>
              <w:top w:val="single" w:sz="4" w:space="0" w:color="auto"/>
            </w:tcBorders>
          </w:tcPr>
          <w:p w:rsidR="00DF1563" w:rsidRPr="0064597A" w:rsidRDefault="00DF1563" w:rsidP="001E0FE4">
            <w:pPr>
              <w:jc w:val="center"/>
              <w:rPr>
                <w:color w:val="000000"/>
                <w:sz w:val="18"/>
                <w:szCs w:val="18"/>
              </w:rPr>
            </w:pPr>
            <w:r w:rsidRPr="0064597A">
              <w:rPr>
                <w:color w:val="000000"/>
                <w:sz w:val="18"/>
                <w:szCs w:val="18"/>
              </w:rPr>
              <w:t>0,000</w:t>
            </w:r>
          </w:p>
        </w:tc>
        <w:tc>
          <w:tcPr>
            <w:tcW w:w="812" w:type="dxa"/>
            <w:tcBorders>
              <w:top w:val="single" w:sz="4" w:space="0" w:color="auto"/>
            </w:tcBorders>
          </w:tcPr>
          <w:p w:rsidR="00DF1563" w:rsidRPr="0064597A" w:rsidRDefault="00DF1563" w:rsidP="001E0FE4">
            <w:pPr>
              <w:jc w:val="center"/>
              <w:rPr>
                <w:color w:val="000000"/>
                <w:sz w:val="18"/>
                <w:szCs w:val="18"/>
              </w:rPr>
            </w:pPr>
            <w:r w:rsidRPr="0064597A">
              <w:rPr>
                <w:color w:val="000000"/>
                <w:sz w:val="18"/>
                <w:szCs w:val="18"/>
              </w:rPr>
              <w:t>0,000</w:t>
            </w:r>
          </w:p>
        </w:tc>
        <w:tc>
          <w:tcPr>
            <w:tcW w:w="812" w:type="dxa"/>
            <w:tcBorders>
              <w:top w:val="single" w:sz="4" w:space="0" w:color="auto"/>
            </w:tcBorders>
          </w:tcPr>
          <w:p w:rsidR="00DF1563" w:rsidRPr="0064597A" w:rsidRDefault="00DF1563" w:rsidP="001E0FE4">
            <w:pPr>
              <w:jc w:val="center"/>
              <w:rPr>
                <w:color w:val="000000"/>
                <w:sz w:val="18"/>
                <w:szCs w:val="18"/>
              </w:rPr>
            </w:pPr>
            <w:r w:rsidRPr="0064597A">
              <w:rPr>
                <w:color w:val="000000"/>
                <w:sz w:val="18"/>
                <w:szCs w:val="18"/>
              </w:rPr>
              <w:t>0,000</w:t>
            </w:r>
          </w:p>
        </w:tc>
        <w:tc>
          <w:tcPr>
            <w:tcW w:w="812" w:type="dxa"/>
            <w:tcBorders>
              <w:top w:val="single" w:sz="4" w:space="0" w:color="auto"/>
            </w:tcBorders>
          </w:tcPr>
          <w:p w:rsidR="00DF1563" w:rsidRPr="0064597A" w:rsidRDefault="00DF1563" w:rsidP="001E0FE4">
            <w:pPr>
              <w:jc w:val="center"/>
              <w:rPr>
                <w:color w:val="000000"/>
                <w:sz w:val="18"/>
                <w:szCs w:val="18"/>
              </w:rPr>
            </w:pPr>
            <w:r w:rsidRPr="0064597A">
              <w:rPr>
                <w:color w:val="000000"/>
                <w:sz w:val="18"/>
                <w:szCs w:val="18"/>
              </w:rPr>
              <w:t>0,000</w:t>
            </w:r>
          </w:p>
        </w:tc>
        <w:tc>
          <w:tcPr>
            <w:tcW w:w="812" w:type="dxa"/>
            <w:tcBorders>
              <w:top w:val="single" w:sz="4" w:space="0" w:color="auto"/>
            </w:tcBorders>
          </w:tcPr>
          <w:p w:rsidR="00DF1563" w:rsidRPr="0064597A" w:rsidRDefault="00DF1563" w:rsidP="001E0FE4">
            <w:pPr>
              <w:jc w:val="center"/>
              <w:rPr>
                <w:color w:val="000000"/>
                <w:sz w:val="18"/>
                <w:szCs w:val="18"/>
              </w:rPr>
            </w:pPr>
            <w:r w:rsidRPr="0064597A">
              <w:rPr>
                <w:color w:val="000000"/>
                <w:sz w:val="18"/>
                <w:szCs w:val="18"/>
              </w:rPr>
              <w:t>0,000</w:t>
            </w:r>
          </w:p>
        </w:tc>
        <w:tc>
          <w:tcPr>
            <w:tcW w:w="813" w:type="dxa"/>
            <w:tcBorders>
              <w:top w:val="single" w:sz="4" w:space="0" w:color="auto"/>
            </w:tcBorders>
          </w:tcPr>
          <w:p w:rsidR="00DF1563" w:rsidRPr="0064597A" w:rsidRDefault="00DF1563" w:rsidP="001E0FE4">
            <w:pPr>
              <w:jc w:val="center"/>
              <w:rPr>
                <w:color w:val="000000"/>
                <w:sz w:val="18"/>
                <w:szCs w:val="18"/>
              </w:rPr>
            </w:pPr>
            <w:r w:rsidRPr="0064597A">
              <w:rPr>
                <w:color w:val="000000"/>
                <w:sz w:val="18"/>
                <w:szCs w:val="18"/>
              </w:rPr>
              <w:t>0,000</w:t>
            </w: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rPr>
                <w:color w:val="000000"/>
                <w:sz w:val="18"/>
                <w:szCs w:val="18"/>
              </w:rPr>
            </w:pPr>
            <w:r w:rsidRPr="0064597A">
              <w:rPr>
                <w:color w:val="000000"/>
                <w:sz w:val="18"/>
                <w:szCs w:val="18"/>
              </w:rPr>
              <w:t xml:space="preserve">бюджет Мошковского сельсовета Бековского района Пензенской области   </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3" w:type="dxa"/>
          </w:tcPr>
          <w:p w:rsidR="00DF1563" w:rsidRPr="0064597A" w:rsidRDefault="00DF1563" w:rsidP="001E0FE4">
            <w:pPr>
              <w:jc w:val="center"/>
              <w:rPr>
                <w:color w:val="000000"/>
                <w:sz w:val="18"/>
                <w:szCs w:val="18"/>
              </w:rPr>
            </w:pPr>
            <w:r w:rsidRPr="0064597A">
              <w:rPr>
                <w:color w:val="000000"/>
                <w:sz w:val="18"/>
                <w:szCs w:val="18"/>
              </w:rPr>
              <w:t>0,000</w:t>
            </w: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rPr>
                <w:sz w:val="18"/>
                <w:szCs w:val="18"/>
              </w:rPr>
            </w:pPr>
            <w:r w:rsidRPr="0064597A">
              <w:rPr>
                <w:sz w:val="18"/>
                <w:szCs w:val="18"/>
              </w:rPr>
              <w:t xml:space="preserve">бюджет Пензенской области </w:t>
            </w: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3" w:type="dxa"/>
          </w:tcPr>
          <w:p w:rsidR="00DF1563" w:rsidRPr="0064597A" w:rsidRDefault="00DF1563" w:rsidP="001E0FE4">
            <w:pPr>
              <w:jc w:val="center"/>
              <w:rPr>
                <w:color w:val="000000"/>
                <w:sz w:val="18"/>
                <w:szCs w:val="18"/>
              </w:rPr>
            </w:pP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pStyle w:val="ConsPlusCell"/>
              <w:rPr>
                <w:rFonts w:ascii="Times New Roman" w:hAnsi="Times New Roman" w:cs="Times New Roman"/>
                <w:sz w:val="18"/>
                <w:szCs w:val="18"/>
              </w:rPr>
            </w:pPr>
            <w:r w:rsidRPr="0064597A">
              <w:rPr>
                <w:rFonts w:ascii="Times New Roman" w:hAnsi="Times New Roman" w:cs="Times New Roman"/>
                <w:sz w:val="18"/>
                <w:szCs w:val="18"/>
              </w:rPr>
              <w:t xml:space="preserve">федеральный бюджет </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3" w:type="dxa"/>
          </w:tcPr>
          <w:p w:rsidR="00DF1563" w:rsidRPr="0064597A" w:rsidRDefault="00DF1563" w:rsidP="001E0FE4">
            <w:pPr>
              <w:jc w:val="center"/>
              <w:rPr>
                <w:color w:val="000000"/>
                <w:sz w:val="18"/>
                <w:szCs w:val="18"/>
              </w:rPr>
            </w:pPr>
            <w:r w:rsidRPr="0064597A">
              <w:rPr>
                <w:color w:val="000000"/>
                <w:sz w:val="18"/>
                <w:szCs w:val="18"/>
              </w:rPr>
              <w:t>-</w:t>
            </w: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rPr>
                <w:sz w:val="18"/>
                <w:szCs w:val="18"/>
              </w:rPr>
            </w:pPr>
            <w:r w:rsidRPr="0064597A">
              <w:rPr>
                <w:sz w:val="18"/>
                <w:szCs w:val="18"/>
              </w:rPr>
              <w:t>внебюджетные источники</w:t>
            </w: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3" w:type="dxa"/>
          </w:tcPr>
          <w:p w:rsidR="00DF1563" w:rsidRPr="0064597A" w:rsidRDefault="00DF1563" w:rsidP="001E0FE4">
            <w:pPr>
              <w:jc w:val="center"/>
              <w:rPr>
                <w:color w:val="000000"/>
                <w:sz w:val="18"/>
                <w:szCs w:val="18"/>
              </w:rPr>
            </w:pPr>
          </w:p>
        </w:tc>
      </w:tr>
      <w:tr w:rsidR="00DF1563" w:rsidRPr="0064597A" w:rsidTr="001E0FE4">
        <w:trPr>
          <w:jc w:val="center"/>
        </w:trPr>
        <w:tc>
          <w:tcPr>
            <w:tcW w:w="371" w:type="dxa"/>
            <w:vMerge w:val="restart"/>
          </w:tcPr>
          <w:p w:rsidR="00DF1563" w:rsidRPr="0064597A" w:rsidRDefault="00DF1563" w:rsidP="001E0FE4">
            <w:pPr>
              <w:rPr>
                <w:color w:val="000000"/>
                <w:sz w:val="18"/>
                <w:szCs w:val="18"/>
              </w:rPr>
            </w:pPr>
            <w:r w:rsidRPr="0064597A">
              <w:rPr>
                <w:color w:val="000000"/>
                <w:sz w:val="18"/>
                <w:szCs w:val="18"/>
              </w:rPr>
              <w:t>4.</w:t>
            </w:r>
          </w:p>
        </w:tc>
        <w:tc>
          <w:tcPr>
            <w:tcW w:w="850" w:type="dxa"/>
            <w:vMerge w:val="restart"/>
          </w:tcPr>
          <w:p w:rsidR="00DF1563" w:rsidRPr="0064597A" w:rsidRDefault="00DF1563" w:rsidP="001E0FE4">
            <w:pPr>
              <w:rPr>
                <w:color w:val="000000"/>
                <w:sz w:val="18"/>
                <w:szCs w:val="18"/>
              </w:rPr>
            </w:pPr>
            <w:r w:rsidRPr="0064597A">
              <w:rPr>
                <w:color w:val="000000"/>
                <w:sz w:val="18"/>
                <w:szCs w:val="18"/>
              </w:rPr>
              <w:t>Подпрограмма 4</w:t>
            </w:r>
          </w:p>
          <w:p w:rsidR="00DF1563" w:rsidRPr="0064597A" w:rsidRDefault="00DF1563" w:rsidP="001E0FE4">
            <w:pPr>
              <w:jc w:val="center"/>
              <w:rPr>
                <w:color w:val="000000"/>
                <w:sz w:val="18"/>
                <w:szCs w:val="18"/>
              </w:rPr>
            </w:pPr>
          </w:p>
        </w:tc>
        <w:tc>
          <w:tcPr>
            <w:tcW w:w="2172" w:type="dxa"/>
            <w:vMerge w:val="restart"/>
          </w:tcPr>
          <w:p w:rsidR="00DF1563" w:rsidRPr="0064597A" w:rsidRDefault="00DF1563" w:rsidP="001E0FE4">
            <w:pPr>
              <w:rPr>
                <w:color w:val="000000"/>
                <w:sz w:val="18"/>
                <w:szCs w:val="18"/>
              </w:rPr>
            </w:pPr>
            <w:r w:rsidRPr="0064597A">
              <w:rPr>
                <w:sz w:val="18"/>
                <w:szCs w:val="18"/>
              </w:rPr>
              <w:t xml:space="preserve">«Противодействие коррупции на территории </w:t>
            </w:r>
            <w:r w:rsidRPr="0064597A">
              <w:rPr>
                <w:color w:val="000000"/>
                <w:sz w:val="18"/>
                <w:szCs w:val="18"/>
              </w:rPr>
              <w:t>Мошковского</w:t>
            </w:r>
            <w:r w:rsidRPr="0064597A">
              <w:rPr>
                <w:sz w:val="18"/>
                <w:szCs w:val="18"/>
              </w:rPr>
              <w:t xml:space="preserve"> сельсовета Бековского района Пензенской области»</w:t>
            </w:r>
          </w:p>
        </w:tc>
        <w:tc>
          <w:tcPr>
            <w:tcW w:w="2027" w:type="dxa"/>
          </w:tcPr>
          <w:p w:rsidR="00DF1563" w:rsidRPr="0064597A" w:rsidRDefault="00DF1563" w:rsidP="001E0FE4">
            <w:pPr>
              <w:rPr>
                <w:color w:val="000000"/>
                <w:sz w:val="18"/>
                <w:szCs w:val="18"/>
              </w:rPr>
            </w:pPr>
            <w:r w:rsidRPr="0064597A">
              <w:rPr>
                <w:color w:val="000000"/>
                <w:sz w:val="18"/>
                <w:szCs w:val="18"/>
              </w:rPr>
              <w:t>всего</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3" w:type="dxa"/>
          </w:tcPr>
          <w:p w:rsidR="00DF1563" w:rsidRPr="0064597A" w:rsidRDefault="00DF1563" w:rsidP="001E0FE4">
            <w:pPr>
              <w:jc w:val="center"/>
              <w:rPr>
                <w:color w:val="000000"/>
                <w:sz w:val="18"/>
                <w:szCs w:val="18"/>
              </w:rPr>
            </w:pPr>
            <w:r w:rsidRPr="0064597A">
              <w:rPr>
                <w:color w:val="000000"/>
                <w:sz w:val="18"/>
                <w:szCs w:val="18"/>
              </w:rPr>
              <w:t>0,000</w:t>
            </w: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rPr>
                <w:color w:val="000000"/>
                <w:sz w:val="18"/>
                <w:szCs w:val="18"/>
              </w:rPr>
            </w:pPr>
            <w:r w:rsidRPr="0064597A">
              <w:rPr>
                <w:color w:val="000000"/>
                <w:sz w:val="18"/>
                <w:szCs w:val="18"/>
              </w:rPr>
              <w:t xml:space="preserve">бюджет Мошковского сельсовета Бековского района Пензенской области   </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3" w:type="dxa"/>
          </w:tcPr>
          <w:p w:rsidR="00DF1563" w:rsidRPr="0064597A" w:rsidRDefault="00DF1563" w:rsidP="001E0FE4">
            <w:pPr>
              <w:jc w:val="center"/>
              <w:rPr>
                <w:color w:val="000000"/>
                <w:sz w:val="18"/>
                <w:szCs w:val="18"/>
              </w:rPr>
            </w:pPr>
            <w:r w:rsidRPr="0064597A">
              <w:rPr>
                <w:color w:val="000000"/>
                <w:sz w:val="18"/>
                <w:szCs w:val="18"/>
              </w:rPr>
              <w:t>0,000</w:t>
            </w: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rPr>
                <w:sz w:val="18"/>
                <w:szCs w:val="18"/>
              </w:rPr>
            </w:pPr>
            <w:r w:rsidRPr="0064597A">
              <w:rPr>
                <w:sz w:val="18"/>
                <w:szCs w:val="18"/>
              </w:rPr>
              <w:t xml:space="preserve">бюджет Пензенской области </w:t>
            </w: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3" w:type="dxa"/>
          </w:tcPr>
          <w:p w:rsidR="00DF1563" w:rsidRPr="0064597A" w:rsidRDefault="00DF1563" w:rsidP="001E0FE4">
            <w:pPr>
              <w:jc w:val="center"/>
              <w:rPr>
                <w:color w:val="000000"/>
                <w:sz w:val="18"/>
                <w:szCs w:val="18"/>
              </w:rPr>
            </w:pP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pStyle w:val="ConsPlusCell"/>
              <w:rPr>
                <w:rFonts w:ascii="Times New Roman" w:hAnsi="Times New Roman" w:cs="Times New Roman"/>
                <w:sz w:val="18"/>
                <w:szCs w:val="18"/>
              </w:rPr>
            </w:pPr>
            <w:r w:rsidRPr="0064597A">
              <w:rPr>
                <w:rFonts w:ascii="Times New Roman" w:hAnsi="Times New Roman" w:cs="Times New Roman"/>
                <w:sz w:val="18"/>
                <w:szCs w:val="18"/>
              </w:rPr>
              <w:t xml:space="preserve">федеральный бюджет </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2" w:type="dxa"/>
          </w:tcPr>
          <w:p w:rsidR="00DF1563" w:rsidRPr="0064597A" w:rsidRDefault="00DF1563" w:rsidP="001E0FE4">
            <w:pPr>
              <w:jc w:val="center"/>
              <w:rPr>
                <w:color w:val="000000"/>
                <w:sz w:val="18"/>
                <w:szCs w:val="18"/>
              </w:rPr>
            </w:pPr>
            <w:r w:rsidRPr="0064597A">
              <w:rPr>
                <w:color w:val="000000"/>
                <w:sz w:val="18"/>
                <w:szCs w:val="18"/>
              </w:rPr>
              <w:t>-</w:t>
            </w:r>
          </w:p>
        </w:tc>
        <w:tc>
          <w:tcPr>
            <w:tcW w:w="813" w:type="dxa"/>
          </w:tcPr>
          <w:p w:rsidR="00DF1563" w:rsidRPr="0064597A" w:rsidRDefault="00DF1563" w:rsidP="001E0FE4">
            <w:pPr>
              <w:jc w:val="center"/>
              <w:rPr>
                <w:color w:val="000000"/>
                <w:sz w:val="18"/>
                <w:szCs w:val="18"/>
              </w:rPr>
            </w:pPr>
            <w:r w:rsidRPr="0064597A">
              <w:rPr>
                <w:color w:val="000000"/>
                <w:sz w:val="18"/>
                <w:szCs w:val="18"/>
              </w:rPr>
              <w:t>-</w:t>
            </w: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rPr>
                <w:sz w:val="18"/>
                <w:szCs w:val="18"/>
              </w:rPr>
            </w:pPr>
            <w:r w:rsidRPr="0064597A">
              <w:rPr>
                <w:sz w:val="18"/>
                <w:szCs w:val="18"/>
              </w:rPr>
              <w:t>внебюджетные источники</w:t>
            </w: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2" w:type="dxa"/>
          </w:tcPr>
          <w:p w:rsidR="00DF1563" w:rsidRPr="0064597A" w:rsidRDefault="00DF1563" w:rsidP="001E0FE4">
            <w:pPr>
              <w:jc w:val="center"/>
              <w:rPr>
                <w:color w:val="000000"/>
                <w:sz w:val="18"/>
                <w:szCs w:val="18"/>
              </w:rPr>
            </w:pPr>
          </w:p>
        </w:tc>
        <w:tc>
          <w:tcPr>
            <w:tcW w:w="813" w:type="dxa"/>
          </w:tcPr>
          <w:p w:rsidR="00DF1563" w:rsidRPr="0064597A" w:rsidRDefault="00DF1563" w:rsidP="001E0FE4">
            <w:pPr>
              <w:jc w:val="center"/>
              <w:rPr>
                <w:color w:val="000000"/>
                <w:sz w:val="18"/>
                <w:szCs w:val="18"/>
              </w:rPr>
            </w:pPr>
          </w:p>
        </w:tc>
      </w:tr>
      <w:tr w:rsidR="00DF1563" w:rsidRPr="0064597A" w:rsidTr="001E0FE4">
        <w:trPr>
          <w:jc w:val="center"/>
        </w:trPr>
        <w:tc>
          <w:tcPr>
            <w:tcW w:w="371" w:type="dxa"/>
            <w:vMerge w:val="restart"/>
          </w:tcPr>
          <w:p w:rsidR="00DF1563" w:rsidRPr="0064597A" w:rsidRDefault="00DF1563" w:rsidP="001E0FE4">
            <w:pPr>
              <w:rPr>
                <w:color w:val="000000"/>
                <w:sz w:val="18"/>
                <w:szCs w:val="18"/>
              </w:rPr>
            </w:pPr>
            <w:r w:rsidRPr="0064597A">
              <w:rPr>
                <w:color w:val="000000"/>
                <w:sz w:val="18"/>
                <w:szCs w:val="18"/>
              </w:rPr>
              <w:t>4.1</w:t>
            </w:r>
          </w:p>
        </w:tc>
        <w:tc>
          <w:tcPr>
            <w:tcW w:w="850" w:type="dxa"/>
            <w:vMerge w:val="restart"/>
          </w:tcPr>
          <w:p w:rsidR="00DF1563" w:rsidRPr="0064597A" w:rsidRDefault="00DF1563" w:rsidP="001E0FE4">
            <w:pPr>
              <w:rPr>
                <w:color w:val="000000"/>
                <w:sz w:val="18"/>
                <w:szCs w:val="18"/>
              </w:rPr>
            </w:pPr>
            <w:r w:rsidRPr="0064597A">
              <w:rPr>
                <w:color w:val="000000"/>
                <w:sz w:val="18"/>
                <w:szCs w:val="18"/>
              </w:rPr>
              <w:t>Основное мероприятие</w:t>
            </w:r>
          </w:p>
        </w:tc>
        <w:tc>
          <w:tcPr>
            <w:tcW w:w="2172" w:type="dxa"/>
            <w:vMerge w:val="restart"/>
          </w:tcPr>
          <w:p w:rsidR="00DF1563" w:rsidRPr="0064597A" w:rsidRDefault="00DF1563" w:rsidP="001E0FE4">
            <w:pPr>
              <w:rPr>
                <w:color w:val="000000"/>
                <w:sz w:val="18"/>
                <w:szCs w:val="18"/>
              </w:rPr>
            </w:pPr>
            <w:r w:rsidRPr="0064597A">
              <w:rPr>
                <w:sz w:val="18"/>
                <w:szCs w:val="18"/>
              </w:rPr>
              <w:t xml:space="preserve">Осуществление мер по противодействию коррупции на территории </w:t>
            </w:r>
            <w:r w:rsidRPr="0064597A">
              <w:rPr>
                <w:color w:val="000000"/>
                <w:sz w:val="18"/>
                <w:szCs w:val="18"/>
              </w:rPr>
              <w:t>Мошковского</w:t>
            </w:r>
            <w:r w:rsidRPr="0064597A">
              <w:rPr>
                <w:sz w:val="18"/>
                <w:szCs w:val="18"/>
              </w:rPr>
              <w:t xml:space="preserve"> сельсовета Бековского района Пензенской области</w:t>
            </w:r>
          </w:p>
        </w:tc>
        <w:tc>
          <w:tcPr>
            <w:tcW w:w="2027" w:type="dxa"/>
          </w:tcPr>
          <w:p w:rsidR="00DF1563" w:rsidRPr="0064597A" w:rsidRDefault="00DF1563" w:rsidP="001E0FE4">
            <w:pPr>
              <w:rPr>
                <w:color w:val="000000"/>
                <w:sz w:val="18"/>
                <w:szCs w:val="18"/>
              </w:rPr>
            </w:pPr>
            <w:r w:rsidRPr="0064597A">
              <w:rPr>
                <w:color w:val="000000"/>
                <w:sz w:val="18"/>
                <w:szCs w:val="18"/>
              </w:rPr>
              <w:t>всего</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3" w:type="dxa"/>
          </w:tcPr>
          <w:p w:rsidR="00DF1563" w:rsidRPr="0064597A" w:rsidRDefault="00DF1563" w:rsidP="001E0FE4">
            <w:pPr>
              <w:jc w:val="center"/>
              <w:rPr>
                <w:color w:val="000000"/>
                <w:sz w:val="18"/>
                <w:szCs w:val="18"/>
              </w:rPr>
            </w:pPr>
            <w:r w:rsidRPr="0064597A">
              <w:rPr>
                <w:color w:val="000000"/>
                <w:sz w:val="18"/>
                <w:szCs w:val="18"/>
              </w:rPr>
              <w:t>0,000</w:t>
            </w: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rPr>
                <w:color w:val="000000"/>
                <w:sz w:val="18"/>
                <w:szCs w:val="18"/>
              </w:rPr>
            </w:pPr>
            <w:r w:rsidRPr="0064597A">
              <w:rPr>
                <w:color w:val="000000"/>
                <w:sz w:val="18"/>
                <w:szCs w:val="18"/>
              </w:rPr>
              <w:t xml:space="preserve">бюджет Мошковского сельсовета Бековского района Пензенской области   </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2" w:type="dxa"/>
          </w:tcPr>
          <w:p w:rsidR="00DF1563" w:rsidRPr="0064597A" w:rsidRDefault="00DF1563" w:rsidP="001E0FE4">
            <w:pPr>
              <w:jc w:val="center"/>
              <w:rPr>
                <w:color w:val="000000"/>
                <w:sz w:val="18"/>
                <w:szCs w:val="18"/>
              </w:rPr>
            </w:pPr>
            <w:r w:rsidRPr="0064597A">
              <w:rPr>
                <w:color w:val="000000"/>
                <w:sz w:val="18"/>
                <w:szCs w:val="18"/>
              </w:rPr>
              <w:t>0,000</w:t>
            </w:r>
          </w:p>
        </w:tc>
        <w:tc>
          <w:tcPr>
            <w:tcW w:w="813" w:type="dxa"/>
          </w:tcPr>
          <w:p w:rsidR="00DF1563" w:rsidRPr="0064597A" w:rsidRDefault="00DF1563" w:rsidP="001E0FE4">
            <w:pPr>
              <w:jc w:val="center"/>
              <w:rPr>
                <w:color w:val="000000"/>
                <w:sz w:val="18"/>
                <w:szCs w:val="18"/>
              </w:rPr>
            </w:pPr>
            <w:r w:rsidRPr="0064597A">
              <w:rPr>
                <w:color w:val="000000"/>
                <w:sz w:val="18"/>
                <w:szCs w:val="18"/>
              </w:rPr>
              <w:t>0,000</w:t>
            </w: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rPr>
                <w:sz w:val="18"/>
                <w:szCs w:val="18"/>
              </w:rPr>
            </w:pPr>
            <w:r w:rsidRPr="0064597A">
              <w:rPr>
                <w:sz w:val="18"/>
                <w:szCs w:val="18"/>
              </w:rPr>
              <w:t xml:space="preserve">бюджет Пензенской области </w:t>
            </w: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2" w:type="dxa"/>
          </w:tcPr>
          <w:p w:rsidR="00DF1563" w:rsidRPr="0064597A" w:rsidRDefault="00DF1563" w:rsidP="001E0FE4">
            <w:pPr>
              <w:jc w:val="center"/>
              <w:rPr>
                <w:color w:val="FF0000"/>
                <w:sz w:val="18"/>
                <w:szCs w:val="18"/>
              </w:rPr>
            </w:pPr>
          </w:p>
        </w:tc>
        <w:tc>
          <w:tcPr>
            <w:tcW w:w="813" w:type="dxa"/>
          </w:tcPr>
          <w:p w:rsidR="00DF1563" w:rsidRPr="0064597A" w:rsidRDefault="00DF1563" w:rsidP="001E0FE4">
            <w:pPr>
              <w:jc w:val="center"/>
              <w:rPr>
                <w:color w:val="FF0000"/>
                <w:sz w:val="18"/>
                <w:szCs w:val="18"/>
              </w:rPr>
            </w:pP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pStyle w:val="ConsPlusCell"/>
              <w:rPr>
                <w:rFonts w:ascii="Times New Roman" w:hAnsi="Times New Roman" w:cs="Times New Roman"/>
                <w:sz w:val="18"/>
                <w:szCs w:val="18"/>
              </w:rPr>
            </w:pPr>
            <w:r w:rsidRPr="0064597A">
              <w:rPr>
                <w:rFonts w:ascii="Times New Roman" w:hAnsi="Times New Roman" w:cs="Times New Roman"/>
                <w:sz w:val="18"/>
                <w:szCs w:val="18"/>
              </w:rPr>
              <w:t xml:space="preserve">федеральный бюджет </w:t>
            </w:r>
          </w:p>
        </w:tc>
        <w:tc>
          <w:tcPr>
            <w:tcW w:w="812" w:type="dxa"/>
          </w:tcPr>
          <w:p w:rsidR="00DF1563" w:rsidRPr="0064597A" w:rsidRDefault="00DF1563" w:rsidP="001E0FE4">
            <w:pPr>
              <w:jc w:val="center"/>
              <w:rPr>
                <w:sz w:val="18"/>
                <w:szCs w:val="18"/>
              </w:rPr>
            </w:pPr>
            <w:r w:rsidRPr="0064597A">
              <w:rPr>
                <w:sz w:val="18"/>
                <w:szCs w:val="18"/>
              </w:rPr>
              <w:t>-</w:t>
            </w:r>
          </w:p>
        </w:tc>
        <w:tc>
          <w:tcPr>
            <w:tcW w:w="812" w:type="dxa"/>
          </w:tcPr>
          <w:p w:rsidR="00DF1563" w:rsidRPr="0064597A" w:rsidRDefault="00DF1563" w:rsidP="001E0FE4">
            <w:pPr>
              <w:jc w:val="center"/>
              <w:rPr>
                <w:sz w:val="18"/>
                <w:szCs w:val="18"/>
              </w:rPr>
            </w:pPr>
            <w:r w:rsidRPr="0064597A">
              <w:rPr>
                <w:sz w:val="18"/>
                <w:szCs w:val="18"/>
              </w:rPr>
              <w:t>-</w:t>
            </w:r>
          </w:p>
        </w:tc>
        <w:tc>
          <w:tcPr>
            <w:tcW w:w="812" w:type="dxa"/>
          </w:tcPr>
          <w:p w:rsidR="00DF1563" w:rsidRPr="0064597A" w:rsidRDefault="00DF1563" w:rsidP="001E0FE4">
            <w:pPr>
              <w:jc w:val="center"/>
              <w:rPr>
                <w:sz w:val="18"/>
                <w:szCs w:val="18"/>
              </w:rPr>
            </w:pPr>
            <w:r w:rsidRPr="0064597A">
              <w:rPr>
                <w:sz w:val="18"/>
                <w:szCs w:val="18"/>
              </w:rPr>
              <w:t>-</w:t>
            </w:r>
          </w:p>
        </w:tc>
        <w:tc>
          <w:tcPr>
            <w:tcW w:w="812" w:type="dxa"/>
          </w:tcPr>
          <w:p w:rsidR="00DF1563" w:rsidRPr="0064597A" w:rsidRDefault="00DF1563" w:rsidP="001E0FE4">
            <w:pPr>
              <w:jc w:val="center"/>
              <w:rPr>
                <w:sz w:val="18"/>
                <w:szCs w:val="18"/>
              </w:rPr>
            </w:pPr>
            <w:r w:rsidRPr="0064597A">
              <w:rPr>
                <w:sz w:val="18"/>
                <w:szCs w:val="18"/>
              </w:rPr>
              <w:t>-</w:t>
            </w:r>
          </w:p>
        </w:tc>
        <w:tc>
          <w:tcPr>
            <w:tcW w:w="812" w:type="dxa"/>
          </w:tcPr>
          <w:p w:rsidR="00DF1563" w:rsidRPr="0064597A" w:rsidRDefault="00DF1563" w:rsidP="001E0FE4">
            <w:pPr>
              <w:jc w:val="center"/>
              <w:rPr>
                <w:sz w:val="18"/>
                <w:szCs w:val="18"/>
              </w:rPr>
            </w:pPr>
            <w:r w:rsidRPr="0064597A">
              <w:rPr>
                <w:sz w:val="18"/>
                <w:szCs w:val="18"/>
              </w:rPr>
              <w:t>-</w:t>
            </w:r>
          </w:p>
        </w:tc>
        <w:tc>
          <w:tcPr>
            <w:tcW w:w="813" w:type="dxa"/>
          </w:tcPr>
          <w:p w:rsidR="00DF1563" w:rsidRPr="0064597A" w:rsidRDefault="00DF1563" w:rsidP="001E0FE4">
            <w:pPr>
              <w:jc w:val="center"/>
              <w:rPr>
                <w:sz w:val="18"/>
                <w:szCs w:val="18"/>
              </w:rPr>
            </w:pPr>
            <w:r w:rsidRPr="0064597A">
              <w:rPr>
                <w:sz w:val="18"/>
                <w:szCs w:val="18"/>
              </w:rPr>
              <w:t>-</w:t>
            </w:r>
          </w:p>
        </w:tc>
      </w:tr>
      <w:tr w:rsidR="00DF1563" w:rsidRPr="0064597A" w:rsidTr="001E0FE4">
        <w:trPr>
          <w:jc w:val="center"/>
        </w:trPr>
        <w:tc>
          <w:tcPr>
            <w:tcW w:w="371" w:type="dxa"/>
            <w:vMerge/>
          </w:tcPr>
          <w:p w:rsidR="00DF1563" w:rsidRPr="0064597A" w:rsidRDefault="00DF1563" w:rsidP="001E0FE4">
            <w:pPr>
              <w:rPr>
                <w:color w:val="000000"/>
                <w:sz w:val="18"/>
                <w:szCs w:val="18"/>
              </w:rPr>
            </w:pPr>
          </w:p>
        </w:tc>
        <w:tc>
          <w:tcPr>
            <w:tcW w:w="850" w:type="dxa"/>
            <w:vMerge/>
          </w:tcPr>
          <w:p w:rsidR="00DF1563" w:rsidRPr="0064597A" w:rsidRDefault="00DF1563" w:rsidP="001E0FE4">
            <w:pPr>
              <w:jc w:val="center"/>
              <w:rPr>
                <w:color w:val="000000"/>
                <w:sz w:val="18"/>
                <w:szCs w:val="18"/>
              </w:rPr>
            </w:pPr>
          </w:p>
        </w:tc>
        <w:tc>
          <w:tcPr>
            <w:tcW w:w="2172" w:type="dxa"/>
            <w:vMerge/>
          </w:tcPr>
          <w:p w:rsidR="00DF1563" w:rsidRPr="0064597A" w:rsidRDefault="00DF1563" w:rsidP="001E0FE4">
            <w:pPr>
              <w:jc w:val="right"/>
              <w:rPr>
                <w:color w:val="000000"/>
                <w:sz w:val="18"/>
                <w:szCs w:val="18"/>
              </w:rPr>
            </w:pPr>
          </w:p>
        </w:tc>
        <w:tc>
          <w:tcPr>
            <w:tcW w:w="2027" w:type="dxa"/>
          </w:tcPr>
          <w:p w:rsidR="00DF1563" w:rsidRPr="0064597A" w:rsidRDefault="00DF1563" w:rsidP="001E0FE4">
            <w:pPr>
              <w:rPr>
                <w:sz w:val="18"/>
                <w:szCs w:val="18"/>
              </w:rPr>
            </w:pPr>
            <w:r w:rsidRPr="0064597A">
              <w:rPr>
                <w:sz w:val="18"/>
                <w:szCs w:val="18"/>
              </w:rPr>
              <w:t>внебюджетные источники</w:t>
            </w:r>
          </w:p>
        </w:tc>
        <w:tc>
          <w:tcPr>
            <w:tcW w:w="812" w:type="dxa"/>
          </w:tcPr>
          <w:p w:rsidR="00DF1563" w:rsidRPr="0064597A" w:rsidRDefault="00DF1563" w:rsidP="001E0FE4">
            <w:pPr>
              <w:jc w:val="center"/>
              <w:rPr>
                <w:sz w:val="18"/>
                <w:szCs w:val="18"/>
              </w:rPr>
            </w:pPr>
          </w:p>
        </w:tc>
        <w:tc>
          <w:tcPr>
            <w:tcW w:w="812" w:type="dxa"/>
          </w:tcPr>
          <w:p w:rsidR="00DF1563" w:rsidRPr="0064597A" w:rsidRDefault="00DF1563" w:rsidP="001E0FE4">
            <w:pPr>
              <w:jc w:val="center"/>
              <w:rPr>
                <w:sz w:val="18"/>
                <w:szCs w:val="18"/>
              </w:rPr>
            </w:pPr>
          </w:p>
        </w:tc>
        <w:tc>
          <w:tcPr>
            <w:tcW w:w="812" w:type="dxa"/>
          </w:tcPr>
          <w:p w:rsidR="00DF1563" w:rsidRPr="0064597A" w:rsidRDefault="00DF1563" w:rsidP="001E0FE4">
            <w:pPr>
              <w:jc w:val="center"/>
              <w:rPr>
                <w:sz w:val="18"/>
                <w:szCs w:val="18"/>
              </w:rPr>
            </w:pPr>
          </w:p>
        </w:tc>
        <w:tc>
          <w:tcPr>
            <w:tcW w:w="812" w:type="dxa"/>
          </w:tcPr>
          <w:p w:rsidR="00DF1563" w:rsidRPr="0064597A" w:rsidRDefault="00DF1563" w:rsidP="001E0FE4">
            <w:pPr>
              <w:jc w:val="center"/>
              <w:rPr>
                <w:sz w:val="18"/>
                <w:szCs w:val="18"/>
              </w:rPr>
            </w:pPr>
          </w:p>
        </w:tc>
        <w:tc>
          <w:tcPr>
            <w:tcW w:w="812" w:type="dxa"/>
          </w:tcPr>
          <w:p w:rsidR="00DF1563" w:rsidRPr="0064597A" w:rsidRDefault="00DF1563" w:rsidP="001E0FE4">
            <w:pPr>
              <w:jc w:val="center"/>
              <w:rPr>
                <w:sz w:val="18"/>
                <w:szCs w:val="18"/>
              </w:rPr>
            </w:pPr>
          </w:p>
        </w:tc>
        <w:tc>
          <w:tcPr>
            <w:tcW w:w="813" w:type="dxa"/>
          </w:tcPr>
          <w:p w:rsidR="00DF1563" w:rsidRPr="0064597A" w:rsidRDefault="00DF1563" w:rsidP="001E0FE4">
            <w:pPr>
              <w:jc w:val="center"/>
              <w:rPr>
                <w:sz w:val="18"/>
                <w:szCs w:val="18"/>
              </w:rPr>
            </w:pPr>
          </w:p>
        </w:tc>
      </w:tr>
    </w:tbl>
    <w:p w:rsidR="00DF1563" w:rsidRPr="0064597A" w:rsidRDefault="00DF1563" w:rsidP="00DF1563">
      <w:pPr>
        <w:jc w:val="both"/>
        <w:rPr>
          <w:sz w:val="18"/>
          <w:szCs w:val="18"/>
          <w:lang w:eastAsia="en-US"/>
        </w:rPr>
      </w:pPr>
    </w:p>
    <w:p w:rsidR="00DF1563" w:rsidRPr="0064597A" w:rsidRDefault="00DF1563" w:rsidP="00DF1563">
      <w:pPr>
        <w:jc w:val="center"/>
        <w:rPr>
          <w:sz w:val="18"/>
          <w:szCs w:val="18"/>
        </w:rPr>
      </w:pPr>
      <w:r w:rsidRPr="0064597A">
        <w:rPr>
          <w:sz w:val="18"/>
          <w:szCs w:val="18"/>
        </w:rPr>
        <w:t>Приложение № 2</w:t>
      </w:r>
      <w:r>
        <w:rPr>
          <w:sz w:val="18"/>
          <w:szCs w:val="18"/>
        </w:rPr>
        <w:t xml:space="preserve"> </w:t>
      </w:r>
      <w:r w:rsidRPr="0064597A">
        <w:rPr>
          <w:sz w:val="18"/>
          <w:szCs w:val="18"/>
        </w:rPr>
        <w:t>к постановлению администрации</w:t>
      </w:r>
      <w:r>
        <w:rPr>
          <w:sz w:val="18"/>
          <w:szCs w:val="18"/>
        </w:rPr>
        <w:t xml:space="preserve"> </w:t>
      </w:r>
      <w:r w:rsidRPr="0064597A">
        <w:rPr>
          <w:sz w:val="18"/>
          <w:szCs w:val="18"/>
        </w:rPr>
        <w:t>Мошковского сельсовета</w:t>
      </w:r>
      <w:r>
        <w:rPr>
          <w:sz w:val="18"/>
          <w:szCs w:val="18"/>
        </w:rPr>
        <w:t xml:space="preserve"> </w:t>
      </w:r>
      <w:r w:rsidRPr="0064597A">
        <w:rPr>
          <w:sz w:val="18"/>
          <w:szCs w:val="18"/>
        </w:rPr>
        <w:t>от 20.12.2019 № 139</w:t>
      </w:r>
    </w:p>
    <w:p w:rsidR="00DF1563" w:rsidRDefault="00DF1563" w:rsidP="00DF1563">
      <w:pPr>
        <w:autoSpaceDE w:val="0"/>
        <w:autoSpaceDN w:val="0"/>
        <w:adjustRightInd w:val="0"/>
        <w:jc w:val="center"/>
        <w:rPr>
          <w:rStyle w:val="aff1"/>
          <w:b w:val="0"/>
          <w:i w:val="0"/>
          <w:sz w:val="18"/>
          <w:szCs w:val="18"/>
          <w:lang w:val="ru-RU"/>
        </w:rPr>
      </w:pPr>
    </w:p>
    <w:p w:rsidR="00DF1563" w:rsidRPr="00650A60" w:rsidRDefault="00DF1563" w:rsidP="00DF1563">
      <w:pPr>
        <w:autoSpaceDE w:val="0"/>
        <w:autoSpaceDN w:val="0"/>
        <w:adjustRightInd w:val="0"/>
        <w:jc w:val="center"/>
        <w:rPr>
          <w:rStyle w:val="aff1"/>
          <w:b w:val="0"/>
          <w:i w:val="0"/>
          <w:sz w:val="18"/>
          <w:szCs w:val="18"/>
          <w:lang w:val="ru-RU"/>
        </w:rPr>
      </w:pPr>
      <w:r w:rsidRPr="00650A60">
        <w:rPr>
          <w:rStyle w:val="aff1"/>
          <w:b w:val="0"/>
          <w:i w:val="0"/>
          <w:sz w:val="18"/>
          <w:szCs w:val="18"/>
          <w:lang w:val="ru-RU"/>
        </w:rPr>
        <w:t>Приложение № 3</w:t>
      </w:r>
      <w:r>
        <w:rPr>
          <w:rStyle w:val="aff1"/>
          <w:b w:val="0"/>
          <w:i w:val="0"/>
          <w:sz w:val="18"/>
          <w:szCs w:val="18"/>
          <w:lang w:val="ru-RU"/>
        </w:rPr>
        <w:t xml:space="preserve"> </w:t>
      </w:r>
      <w:r w:rsidRPr="00650A60">
        <w:rPr>
          <w:rStyle w:val="aff1"/>
          <w:b w:val="0"/>
          <w:i w:val="0"/>
          <w:sz w:val="18"/>
          <w:szCs w:val="18"/>
          <w:lang w:val="ru-RU"/>
        </w:rPr>
        <w:t>к муниципальной программе</w:t>
      </w:r>
    </w:p>
    <w:p w:rsidR="00DF1563" w:rsidRPr="0064597A" w:rsidRDefault="00DF1563" w:rsidP="00DF1563">
      <w:pPr>
        <w:jc w:val="center"/>
        <w:rPr>
          <w:color w:val="000000"/>
          <w:sz w:val="18"/>
          <w:szCs w:val="18"/>
        </w:rPr>
      </w:pPr>
      <w:r>
        <w:rPr>
          <w:bCs/>
          <w:color w:val="000000"/>
          <w:sz w:val="18"/>
          <w:szCs w:val="18"/>
        </w:rPr>
        <w:t xml:space="preserve">Ресурсное обеспечение </w:t>
      </w:r>
      <w:r w:rsidRPr="0064597A">
        <w:rPr>
          <w:sz w:val="18"/>
          <w:szCs w:val="18"/>
        </w:rPr>
        <w:t xml:space="preserve">реализации муниципальной программы </w:t>
      </w:r>
      <w:r w:rsidRPr="0064597A">
        <w:rPr>
          <w:color w:val="000000"/>
          <w:sz w:val="18"/>
          <w:szCs w:val="18"/>
        </w:rPr>
        <w:t>Мошковского</w:t>
      </w:r>
      <w:r w:rsidRPr="0064597A">
        <w:rPr>
          <w:sz w:val="18"/>
          <w:szCs w:val="18"/>
        </w:rPr>
        <w:t xml:space="preserve"> сельсовета Бековского района Пензенской области </w:t>
      </w:r>
      <w:r w:rsidRPr="0064597A">
        <w:rPr>
          <w:color w:val="000000"/>
          <w:sz w:val="18"/>
          <w:szCs w:val="18"/>
        </w:rPr>
        <w:t>«</w:t>
      </w:r>
      <w:r w:rsidRPr="0064597A">
        <w:rPr>
          <w:sz w:val="18"/>
          <w:szCs w:val="18"/>
        </w:rPr>
        <w:t>Развитие гражданского общества</w:t>
      </w:r>
      <w:r w:rsidRPr="0064597A">
        <w:rPr>
          <w:color w:val="000000"/>
          <w:sz w:val="18"/>
          <w:szCs w:val="18"/>
        </w:rPr>
        <w:t xml:space="preserve"> в Мошковском сельсовете Бековского района Пензенской области»</w:t>
      </w:r>
      <w:r w:rsidRPr="0064597A">
        <w:rPr>
          <w:sz w:val="18"/>
          <w:szCs w:val="18"/>
        </w:rPr>
        <w:t xml:space="preserve"> за счет средств бюджета Мошковского сельсовета Бековского района Пензенской области</w:t>
      </w:r>
    </w:p>
    <w:p w:rsidR="00DF1563" w:rsidRPr="0064597A" w:rsidRDefault="00DF1563" w:rsidP="00DF1563">
      <w:pPr>
        <w:rPr>
          <w:color w:val="000000"/>
          <w:sz w:val="18"/>
          <w:szCs w:val="18"/>
        </w:rPr>
      </w:pPr>
      <w:r w:rsidRPr="0064597A">
        <w:rPr>
          <w:color w:val="000000"/>
          <w:sz w:val="18"/>
          <w:szCs w:val="18"/>
        </w:rPr>
        <w:t xml:space="preserve">           </w:t>
      </w:r>
    </w:p>
    <w:tbl>
      <w:tblPr>
        <w:tblW w:w="10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420"/>
        <w:gridCol w:w="709"/>
        <w:gridCol w:w="1418"/>
        <w:gridCol w:w="1415"/>
        <w:gridCol w:w="495"/>
        <w:gridCol w:w="536"/>
        <w:gridCol w:w="425"/>
        <w:gridCol w:w="765"/>
        <w:gridCol w:w="524"/>
        <w:gridCol w:w="689"/>
        <w:gridCol w:w="689"/>
        <w:gridCol w:w="690"/>
        <w:gridCol w:w="689"/>
        <w:gridCol w:w="689"/>
        <w:gridCol w:w="690"/>
      </w:tblGrid>
      <w:tr w:rsidR="00DF1563" w:rsidRPr="0064597A" w:rsidTr="001E0FE4">
        <w:trPr>
          <w:trHeight w:val="300"/>
          <w:jc w:val="center"/>
        </w:trPr>
        <w:tc>
          <w:tcPr>
            <w:tcW w:w="420" w:type="dxa"/>
            <w:vMerge w:val="restart"/>
            <w:noWrap/>
          </w:tcPr>
          <w:p w:rsidR="00DF1563" w:rsidRPr="0064597A" w:rsidRDefault="00DF1563" w:rsidP="001E0FE4">
            <w:pPr>
              <w:jc w:val="center"/>
              <w:rPr>
                <w:color w:val="000000"/>
                <w:sz w:val="18"/>
                <w:szCs w:val="18"/>
              </w:rPr>
            </w:pPr>
            <w:r w:rsidRPr="0064597A">
              <w:rPr>
                <w:color w:val="000000"/>
                <w:sz w:val="18"/>
                <w:szCs w:val="18"/>
              </w:rPr>
              <w:lastRenderedPageBreak/>
              <w:t xml:space="preserve">№ </w:t>
            </w:r>
            <w:r w:rsidRPr="0064597A">
              <w:rPr>
                <w:color w:val="000000"/>
                <w:spacing w:val="-10"/>
                <w:sz w:val="18"/>
                <w:szCs w:val="18"/>
              </w:rPr>
              <w:t>п/п</w:t>
            </w:r>
          </w:p>
        </w:tc>
        <w:tc>
          <w:tcPr>
            <w:tcW w:w="709" w:type="dxa"/>
            <w:vMerge w:val="restart"/>
          </w:tcPr>
          <w:p w:rsidR="00DF1563" w:rsidRPr="0064597A" w:rsidRDefault="00DF1563" w:rsidP="001E0FE4">
            <w:pPr>
              <w:jc w:val="center"/>
              <w:rPr>
                <w:color w:val="000000"/>
                <w:sz w:val="18"/>
                <w:szCs w:val="18"/>
              </w:rPr>
            </w:pPr>
            <w:r w:rsidRPr="0064597A">
              <w:rPr>
                <w:color w:val="000000"/>
                <w:sz w:val="18"/>
                <w:szCs w:val="18"/>
              </w:rPr>
              <w:t>Статус</w:t>
            </w:r>
          </w:p>
        </w:tc>
        <w:tc>
          <w:tcPr>
            <w:tcW w:w="1418" w:type="dxa"/>
            <w:vMerge w:val="restart"/>
          </w:tcPr>
          <w:p w:rsidR="00DF1563" w:rsidRPr="0064597A" w:rsidRDefault="00DF1563" w:rsidP="001E0FE4">
            <w:pPr>
              <w:jc w:val="center"/>
              <w:rPr>
                <w:color w:val="000000"/>
                <w:sz w:val="18"/>
                <w:szCs w:val="18"/>
              </w:rPr>
            </w:pPr>
            <w:r w:rsidRPr="0064597A">
              <w:rPr>
                <w:sz w:val="18"/>
                <w:szCs w:val="18"/>
              </w:rPr>
              <w:t>Наименование муниципальной программы, подпрограммы, основных мероприятий</w:t>
            </w:r>
          </w:p>
        </w:tc>
        <w:tc>
          <w:tcPr>
            <w:tcW w:w="1415" w:type="dxa"/>
            <w:vMerge w:val="restart"/>
          </w:tcPr>
          <w:p w:rsidR="00DF1563" w:rsidRPr="0064597A" w:rsidRDefault="00DF1563" w:rsidP="001E0FE4">
            <w:pPr>
              <w:jc w:val="center"/>
              <w:rPr>
                <w:color w:val="000000"/>
                <w:sz w:val="18"/>
                <w:szCs w:val="18"/>
              </w:rPr>
            </w:pPr>
            <w:r w:rsidRPr="0064597A">
              <w:rPr>
                <w:sz w:val="18"/>
                <w:szCs w:val="18"/>
              </w:rPr>
              <w:t>Ответственный исполнитель, соисполнитель подпрограмм, основных мероприятий</w:t>
            </w:r>
          </w:p>
        </w:tc>
        <w:tc>
          <w:tcPr>
            <w:tcW w:w="2745" w:type="dxa"/>
            <w:gridSpan w:val="5"/>
            <w:noWrap/>
          </w:tcPr>
          <w:p w:rsidR="00DF1563" w:rsidRPr="0064597A" w:rsidRDefault="00DF1563" w:rsidP="001E0FE4">
            <w:pPr>
              <w:jc w:val="center"/>
              <w:rPr>
                <w:color w:val="000000"/>
                <w:sz w:val="18"/>
                <w:szCs w:val="18"/>
              </w:rPr>
            </w:pPr>
            <w:r w:rsidRPr="0064597A">
              <w:rPr>
                <w:sz w:val="18"/>
                <w:szCs w:val="18"/>
              </w:rPr>
              <w:t>Код классификации расходов бюджета</w:t>
            </w:r>
          </w:p>
        </w:tc>
        <w:tc>
          <w:tcPr>
            <w:tcW w:w="4136" w:type="dxa"/>
            <w:gridSpan w:val="6"/>
            <w:noWrap/>
          </w:tcPr>
          <w:p w:rsidR="00DF1563" w:rsidRPr="0064597A" w:rsidRDefault="00DF1563" w:rsidP="001E0FE4">
            <w:pPr>
              <w:jc w:val="center"/>
              <w:rPr>
                <w:color w:val="000000"/>
                <w:sz w:val="18"/>
                <w:szCs w:val="18"/>
              </w:rPr>
            </w:pPr>
            <w:r w:rsidRPr="0064597A">
              <w:rPr>
                <w:color w:val="000000"/>
                <w:sz w:val="18"/>
                <w:szCs w:val="18"/>
              </w:rPr>
              <w:t>Расходы бюджета Мошковского сельсовета Бековского района Пензенской области</w:t>
            </w:r>
            <w:r w:rsidRPr="0064597A">
              <w:rPr>
                <w:sz w:val="18"/>
                <w:szCs w:val="18"/>
              </w:rPr>
              <w:t xml:space="preserve">/Источники финансирования дефицита бюджета </w:t>
            </w:r>
            <w:r w:rsidRPr="0064597A">
              <w:rPr>
                <w:color w:val="000000"/>
                <w:sz w:val="18"/>
                <w:szCs w:val="18"/>
              </w:rPr>
              <w:t>Мошковского сельсовета Бековского района Пензенской области, тыс. рублей</w:t>
            </w:r>
          </w:p>
        </w:tc>
      </w:tr>
      <w:tr w:rsidR="00DF1563" w:rsidRPr="0064597A" w:rsidTr="001E0FE4">
        <w:trPr>
          <w:trHeight w:val="300"/>
          <w:jc w:val="center"/>
        </w:trPr>
        <w:tc>
          <w:tcPr>
            <w:tcW w:w="420" w:type="dxa"/>
            <w:vMerge/>
            <w:noWrap/>
          </w:tcPr>
          <w:p w:rsidR="00DF1563" w:rsidRPr="0064597A" w:rsidRDefault="00DF1563" w:rsidP="001E0FE4">
            <w:pPr>
              <w:jc w:val="center"/>
              <w:rPr>
                <w:color w:val="000000"/>
                <w:sz w:val="18"/>
                <w:szCs w:val="18"/>
              </w:rPr>
            </w:pPr>
          </w:p>
        </w:tc>
        <w:tc>
          <w:tcPr>
            <w:tcW w:w="709" w:type="dxa"/>
            <w:vMerge/>
          </w:tcPr>
          <w:p w:rsidR="00DF1563" w:rsidRPr="0064597A" w:rsidRDefault="00DF1563" w:rsidP="001E0FE4">
            <w:pPr>
              <w:jc w:val="center"/>
              <w:rPr>
                <w:color w:val="000000"/>
                <w:sz w:val="18"/>
                <w:szCs w:val="18"/>
              </w:rPr>
            </w:pPr>
          </w:p>
        </w:tc>
        <w:tc>
          <w:tcPr>
            <w:tcW w:w="1418" w:type="dxa"/>
            <w:vMerge/>
          </w:tcPr>
          <w:p w:rsidR="00DF1563" w:rsidRPr="0064597A" w:rsidRDefault="00DF1563" w:rsidP="001E0FE4">
            <w:pPr>
              <w:jc w:val="center"/>
              <w:rPr>
                <w:color w:val="000000"/>
                <w:sz w:val="18"/>
                <w:szCs w:val="18"/>
              </w:rPr>
            </w:pPr>
          </w:p>
        </w:tc>
        <w:tc>
          <w:tcPr>
            <w:tcW w:w="1415" w:type="dxa"/>
            <w:vMerge/>
          </w:tcPr>
          <w:p w:rsidR="00DF1563" w:rsidRPr="0064597A" w:rsidRDefault="00DF1563" w:rsidP="001E0FE4">
            <w:pPr>
              <w:jc w:val="center"/>
              <w:rPr>
                <w:color w:val="000000"/>
                <w:sz w:val="18"/>
                <w:szCs w:val="18"/>
              </w:rPr>
            </w:pPr>
          </w:p>
        </w:tc>
        <w:tc>
          <w:tcPr>
            <w:tcW w:w="495" w:type="dxa"/>
            <w:noWrap/>
          </w:tcPr>
          <w:p w:rsidR="00DF1563" w:rsidRPr="0064597A" w:rsidRDefault="00DF1563" w:rsidP="001E0FE4">
            <w:pPr>
              <w:jc w:val="center"/>
              <w:rPr>
                <w:color w:val="000000"/>
                <w:spacing w:val="-8"/>
                <w:sz w:val="18"/>
                <w:szCs w:val="18"/>
              </w:rPr>
            </w:pPr>
            <w:r w:rsidRPr="0064597A">
              <w:rPr>
                <w:sz w:val="18"/>
                <w:szCs w:val="18"/>
              </w:rPr>
              <w:t xml:space="preserve">Главный </w:t>
            </w:r>
            <w:proofErr w:type="gramStart"/>
            <w:r w:rsidRPr="0064597A">
              <w:rPr>
                <w:sz w:val="18"/>
                <w:szCs w:val="18"/>
              </w:rPr>
              <w:t>распорядитель  бюджетных</w:t>
            </w:r>
            <w:proofErr w:type="gramEnd"/>
            <w:r w:rsidRPr="0064597A">
              <w:rPr>
                <w:sz w:val="18"/>
                <w:szCs w:val="18"/>
              </w:rPr>
              <w:t xml:space="preserve"> средств</w:t>
            </w:r>
          </w:p>
        </w:tc>
        <w:tc>
          <w:tcPr>
            <w:tcW w:w="536" w:type="dxa"/>
            <w:noWrap/>
          </w:tcPr>
          <w:p w:rsidR="00DF1563" w:rsidRPr="0064597A" w:rsidRDefault="00DF1563" w:rsidP="001E0FE4">
            <w:pPr>
              <w:jc w:val="center"/>
              <w:rPr>
                <w:color w:val="000000"/>
                <w:sz w:val="18"/>
                <w:szCs w:val="18"/>
              </w:rPr>
            </w:pPr>
            <w:r w:rsidRPr="0064597A">
              <w:rPr>
                <w:sz w:val="18"/>
                <w:szCs w:val="18"/>
              </w:rPr>
              <w:t>Раздел</w:t>
            </w:r>
          </w:p>
        </w:tc>
        <w:tc>
          <w:tcPr>
            <w:tcW w:w="425" w:type="dxa"/>
            <w:noWrap/>
          </w:tcPr>
          <w:p w:rsidR="00DF1563" w:rsidRPr="0064597A" w:rsidRDefault="00DF1563" w:rsidP="001E0FE4">
            <w:pPr>
              <w:jc w:val="center"/>
              <w:rPr>
                <w:color w:val="000000"/>
                <w:sz w:val="18"/>
                <w:szCs w:val="18"/>
              </w:rPr>
            </w:pPr>
            <w:r w:rsidRPr="0064597A">
              <w:rPr>
                <w:sz w:val="18"/>
                <w:szCs w:val="18"/>
              </w:rPr>
              <w:t>Подраздел</w:t>
            </w:r>
          </w:p>
        </w:tc>
        <w:tc>
          <w:tcPr>
            <w:tcW w:w="765" w:type="dxa"/>
            <w:noWrap/>
          </w:tcPr>
          <w:p w:rsidR="00DF1563" w:rsidRPr="0064597A" w:rsidRDefault="00DF1563" w:rsidP="001E0FE4">
            <w:pPr>
              <w:jc w:val="center"/>
              <w:rPr>
                <w:color w:val="000000"/>
                <w:sz w:val="18"/>
                <w:szCs w:val="18"/>
              </w:rPr>
            </w:pPr>
            <w:proofErr w:type="gramStart"/>
            <w:r w:rsidRPr="0064597A">
              <w:rPr>
                <w:sz w:val="18"/>
                <w:szCs w:val="18"/>
              </w:rPr>
              <w:t>Целевая  статья</w:t>
            </w:r>
            <w:proofErr w:type="gramEnd"/>
          </w:p>
        </w:tc>
        <w:tc>
          <w:tcPr>
            <w:tcW w:w="524" w:type="dxa"/>
            <w:noWrap/>
          </w:tcPr>
          <w:p w:rsidR="00DF1563" w:rsidRPr="0064597A" w:rsidRDefault="00DF1563" w:rsidP="001E0FE4">
            <w:pPr>
              <w:jc w:val="center"/>
              <w:rPr>
                <w:color w:val="000000"/>
                <w:sz w:val="18"/>
                <w:szCs w:val="18"/>
              </w:rPr>
            </w:pPr>
            <w:r w:rsidRPr="0064597A">
              <w:rPr>
                <w:sz w:val="18"/>
                <w:szCs w:val="18"/>
              </w:rPr>
              <w:t>Вид расходов</w:t>
            </w:r>
          </w:p>
        </w:tc>
        <w:tc>
          <w:tcPr>
            <w:tcW w:w="689" w:type="dxa"/>
            <w:vMerge w:val="restart"/>
            <w:noWrap/>
          </w:tcPr>
          <w:p w:rsidR="00DF1563" w:rsidRPr="0064597A" w:rsidRDefault="00DF1563" w:rsidP="001E0FE4">
            <w:pPr>
              <w:pStyle w:val="ConsPlusCell"/>
              <w:jc w:val="center"/>
              <w:rPr>
                <w:rFonts w:ascii="Times New Roman" w:hAnsi="Times New Roman" w:cs="Times New Roman"/>
                <w:bCs/>
                <w:spacing w:val="-20"/>
                <w:sz w:val="18"/>
                <w:szCs w:val="18"/>
              </w:rPr>
            </w:pPr>
            <w:r w:rsidRPr="0064597A">
              <w:rPr>
                <w:rFonts w:ascii="Times New Roman" w:hAnsi="Times New Roman" w:cs="Times New Roman"/>
                <w:bCs/>
                <w:spacing w:val="-20"/>
                <w:sz w:val="18"/>
                <w:szCs w:val="18"/>
              </w:rPr>
              <w:t>2019 год</w:t>
            </w:r>
          </w:p>
        </w:tc>
        <w:tc>
          <w:tcPr>
            <w:tcW w:w="689" w:type="dxa"/>
            <w:vMerge w:val="restart"/>
            <w:noWrap/>
          </w:tcPr>
          <w:p w:rsidR="00DF1563" w:rsidRPr="0064597A" w:rsidRDefault="00DF1563" w:rsidP="001E0FE4">
            <w:pPr>
              <w:pStyle w:val="ConsPlusCell"/>
              <w:jc w:val="center"/>
              <w:rPr>
                <w:rFonts w:ascii="Times New Roman" w:hAnsi="Times New Roman" w:cs="Times New Roman"/>
                <w:bCs/>
                <w:spacing w:val="-20"/>
                <w:sz w:val="18"/>
                <w:szCs w:val="18"/>
              </w:rPr>
            </w:pPr>
            <w:r w:rsidRPr="0064597A">
              <w:rPr>
                <w:rFonts w:ascii="Times New Roman" w:hAnsi="Times New Roman" w:cs="Times New Roman"/>
                <w:bCs/>
                <w:spacing w:val="-20"/>
                <w:sz w:val="18"/>
                <w:szCs w:val="18"/>
              </w:rPr>
              <w:t>2020 год</w:t>
            </w:r>
          </w:p>
        </w:tc>
        <w:tc>
          <w:tcPr>
            <w:tcW w:w="690" w:type="dxa"/>
            <w:vMerge w:val="restart"/>
            <w:noWrap/>
          </w:tcPr>
          <w:p w:rsidR="00DF1563" w:rsidRPr="0064597A" w:rsidRDefault="00DF1563" w:rsidP="001E0FE4">
            <w:pPr>
              <w:pStyle w:val="ConsPlusCell"/>
              <w:jc w:val="center"/>
              <w:rPr>
                <w:rFonts w:ascii="Times New Roman" w:hAnsi="Times New Roman" w:cs="Times New Roman"/>
                <w:bCs/>
                <w:spacing w:val="-20"/>
                <w:sz w:val="18"/>
                <w:szCs w:val="18"/>
              </w:rPr>
            </w:pPr>
            <w:r w:rsidRPr="0064597A">
              <w:rPr>
                <w:rFonts w:ascii="Times New Roman" w:hAnsi="Times New Roman" w:cs="Times New Roman"/>
                <w:bCs/>
                <w:spacing w:val="-20"/>
                <w:sz w:val="18"/>
                <w:szCs w:val="18"/>
              </w:rPr>
              <w:t>2021 год</w:t>
            </w:r>
          </w:p>
        </w:tc>
        <w:tc>
          <w:tcPr>
            <w:tcW w:w="689" w:type="dxa"/>
            <w:vMerge w:val="restart"/>
          </w:tcPr>
          <w:p w:rsidR="00DF1563" w:rsidRPr="0064597A" w:rsidRDefault="00DF1563" w:rsidP="001E0FE4">
            <w:pPr>
              <w:pStyle w:val="ConsPlusCell"/>
              <w:jc w:val="center"/>
              <w:rPr>
                <w:rFonts w:ascii="Times New Roman" w:hAnsi="Times New Roman" w:cs="Times New Roman"/>
                <w:bCs/>
                <w:spacing w:val="-20"/>
                <w:sz w:val="18"/>
                <w:szCs w:val="18"/>
              </w:rPr>
            </w:pPr>
            <w:r w:rsidRPr="0064597A">
              <w:rPr>
                <w:rFonts w:ascii="Times New Roman" w:hAnsi="Times New Roman" w:cs="Times New Roman"/>
                <w:bCs/>
                <w:spacing w:val="-20"/>
                <w:sz w:val="18"/>
                <w:szCs w:val="18"/>
              </w:rPr>
              <w:t>2022 год</w:t>
            </w:r>
          </w:p>
        </w:tc>
        <w:tc>
          <w:tcPr>
            <w:tcW w:w="689" w:type="dxa"/>
            <w:vMerge w:val="restart"/>
          </w:tcPr>
          <w:p w:rsidR="00DF1563" w:rsidRPr="0064597A" w:rsidRDefault="00DF1563" w:rsidP="001E0FE4">
            <w:pPr>
              <w:pStyle w:val="ConsPlusCell"/>
              <w:jc w:val="center"/>
              <w:rPr>
                <w:rFonts w:ascii="Times New Roman" w:hAnsi="Times New Roman" w:cs="Times New Roman"/>
                <w:bCs/>
                <w:spacing w:val="-20"/>
                <w:sz w:val="18"/>
                <w:szCs w:val="18"/>
              </w:rPr>
            </w:pPr>
            <w:r w:rsidRPr="0064597A">
              <w:rPr>
                <w:rFonts w:ascii="Times New Roman" w:hAnsi="Times New Roman" w:cs="Times New Roman"/>
                <w:bCs/>
                <w:spacing w:val="-20"/>
                <w:sz w:val="18"/>
                <w:szCs w:val="18"/>
              </w:rPr>
              <w:t>2023 год</w:t>
            </w:r>
          </w:p>
        </w:tc>
        <w:tc>
          <w:tcPr>
            <w:tcW w:w="690" w:type="dxa"/>
            <w:vMerge w:val="restart"/>
          </w:tcPr>
          <w:p w:rsidR="00DF1563" w:rsidRPr="0064597A" w:rsidRDefault="00DF1563" w:rsidP="001E0FE4">
            <w:pPr>
              <w:pStyle w:val="ConsPlusCell"/>
              <w:jc w:val="center"/>
              <w:rPr>
                <w:rFonts w:ascii="Times New Roman" w:hAnsi="Times New Roman" w:cs="Times New Roman"/>
                <w:bCs/>
                <w:spacing w:val="-20"/>
                <w:sz w:val="18"/>
                <w:szCs w:val="18"/>
              </w:rPr>
            </w:pPr>
            <w:r w:rsidRPr="0064597A">
              <w:rPr>
                <w:rFonts w:ascii="Times New Roman" w:hAnsi="Times New Roman" w:cs="Times New Roman"/>
                <w:bCs/>
                <w:spacing w:val="-20"/>
                <w:sz w:val="18"/>
                <w:szCs w:val="18"/>
              </w:rPr>
              <w:t>2024 год</w:t>
            </w:r>
          </w:p>
        </w:tc>
      </w:tr>
      <w:tr w:rsidR="00DF1563" w:rsidRPr="0064597A" w:rsidTr="001E0FE4">
        <w:trPr>
          <w:trHeight w:val="300"/>
          <w:jc w:val="center"/>
        </w:trPr>
        <w:tc>
          <w:tcPr>
            <w:tcW w:w="420" w:type="dxa"/>
            <w:vMerge/>
            <w:noWrap/>
          </w:tcPr>
          <w:p w:rsidR="00DF1563" w:rsidRPr="0064597A" w:rsidRDefault="00DF1563" w:rsidP="001E0FE4">
            <w:pPr>
              <w:jc w:val="center"/>
              <w:rPr>
                <w:color w:val="000000"/>
                <w:sz w:val="18"/>
                <w:szCs w:val="18"/>
              </w:rPr>
            </w:pPr>
          </w:p>
        </w:tc>
        <w:tc>
          <w:tcPr>
            <w:tcW w:w="709" w:type="dxa"/>
            <w:vMerge/>
          </w:tcPr>
          <w:p w:rsidR="00DF1563" w:rsidRPr="0064597A" w:rsidRDefault="00DF1563" w:rsidP="001E0FE4">
            <w:pPr>
              <w:jc w:val="center"/>
              <w:rPr>
                <w:color w:val="000000"/>
                <w:sz w:val="18"/>
                <w:szCs w:val="18"/>
              </w:rPr>
            </w:pPr>
          </w:p>
        </w:tc>
        <w:tc>
          <w:tcPr>
            <w:tcW w:w="1418" w:type="dxa"/>
            <w:vMerge/>
          </w:tcPr>
          <w:p w:rsidR="00DF1563" w:rsidRPr="0064597A" w:rsidRDefault="00DF1563" w:rsidP="001E0FE4">
            <w:pPr>
              <w:jc w:val="center"/>
              <w:rPr>
                <w:color w:val="000000"/>
                <w:sz w:val="18"/>
                <w:szCs w:val="18"/>
              </w:rPr>
            </w:pPr>
          </w:p>
        </w:tc>
        <w:tc>
          <w:tcPr>
            <w:tcW w:w="1415" w:type="dxa"/>
            <w:vMerge/>
          </w:tcPr>
          <w:p w:rsidR="00DF1563" w:rsidRPr="0064597A" w:rsidRDefault="00DF1563" w:rsidP="001E0FE4">
            <w:pPr>
              <w:jc w:val="center"/>
              <w:rPr>
                <w:color w:val="000000"/>
                <w:sz w:val="18"/>
                <w:szCs w:val="18"/>
              </w:rPr>
            </w:pPr>
          </w:p>
        </w:tc>
        <w:tc>
          <w:tcPr>
            <w:tcW w:w="2745" w:type="dxa"/>
            <w:gridSpan w:val="5"/>
            <w:noWrap/>
          </w:tcPr>
          <w:p w:rsidR="00DF1563" w:rsidRPr="0064597A" w:rsidRDefault="00DF1563" w:rsidP="001E0FE4">
            <w:pPr>
              <w:jc w:val="center"/>
              <w:rPr>
                <w:color w:val="000000"/>
                <w:sz w:val="18"/>
                <w:szCs w:val="18"/>
              </w:rPr>
            </w:pPr>
            <w:r w:rsidRPr="0064597A">
              <w:rPr>
                <w:sz w:val="18"/>
                <w:szCs w:val="18"/>
              </w:rPr>
              <w:t>Код классификации источников финансирования дефицита бюджета</w:t>
            </w:r>
          </w:p>
        </w:tc>
        <w:tc>
          <w:tcPr>
            <w:tcW w:w="689" w:type="dxa"/>
            <w:vMerge/>
            <w:noWrap/>
          </w:tcPr>
          <w:p w:rsidR="00DF1563" w:rsidRPr="0064597A" w:rsidRDefault="00DF1563" w:rsidP="001E0FE4">
            <w:pPr>
              <w:jc w:val="center"/>
              <w:rPr>
                <w:color w:val="000000"/>
                <w:sz w:val="18"/>
                <w:szCs w:val="18"/>
              </w:rPr>
            </w:pPr>
          </w:p>
        </w:tc>
        <w:tc>
          <w:tcPr>
            <w:tcW w:w="689" w:type="dxa"/>
            <w:vMerge/>
            <w:noWrap/>
          </w:tcPr>
          <w:p w:rsidR="00DF1563" w:rsidRPr="0064597A" w:rsidRDefault="00DF1563" w:rsidP="001E0FE4">
            <w:pPr>
              <w:jc w:val="center"/>
              <w:rPr>
                <w:color w:val="000000"/>
                <w:sz w:val="18"/>
                <w:szCs w:val="18"/>
              </w:rPr>
            </w:pPr>
          </w:p>
        </w:tc>
        <w:tc>
          <w:tcPr>
            <w:tcW w:w="690" w:type="dxa"/>
            <w:vMerge/>
            <w:noWrap/>
          </w:tcPr>
          <w:p w:rsidR="00DF1563" w:rsidRPr="0064597A" w:rsidRDefault="00DF1563" w:rsidP="001E0FE4">
            <w:pPr>
              <w:jc w:val="center"/>
              <w:rPr>
                <w:color w:val="000000"/>
                <w:sz w:val="18"/>
                <w:szCs w:val="18"/>
              </w:rPr>
            </w:pPr>
          </w:p>
        </w:tc>
        <w:tc>
          <w:tcPr>
            <w:tcW w:w="689" w:type="dxa"/>
            <w:vMerge/>
          </w:tcPr>
          <w:p w:rsidR="00DF1563" w:rsidRPr="0064597A" w:rsidRDefault="00DF1563" w:rsidP="001E0FE4">
            <w:pPr>
              <w:jc w:val="center"/>
              <w:rPr>
                <w:color w:val="000000"/>
                <w:sz w:val="18"/>
                <w:szCs w:val="18"/>
              </w:rPr>
            </w:pPr>
          </w:p>
        </w:tc>
        <w:tc>
          <w:tcPr>
            <w:tcW w:w="689" w:type="dxa"/>
            <w:vMerge/>
          </w:tcPr>
          <w:p w:rsidR="00DF1563" w:rsidRPr="0064597A" w:rsidRDefault="00DF1563" w:rsidP="001E0FE4">
            <w:pPr>
              <w:jc w:val="center"/>
              <w:rPr>
                <w:color w:val="000000"/>
                <w:sz w:val="18"/>
                <w:szCs w:val="18"/>
              </w:rPr>
            </w:pPr>
          </w:p>
        </w:tc>
        <w:tc>
          <w:tcPr>
            <w:tcW w:w="690" w:type="dxa"/>
            <w:vMerge/>
          </w:tcPr>
          <w:p w:rsidR="00DF1563" w:rsidRPr="0064597A" w:rsidRDefault="00DF1563" w:rsidP="001E0FE4">
            <w:pPr>
              <w:jc w:val="center"/>
              <w:rPr>
                <w:color w:val="000000"/>
                <w:sz w:val="18"/>
                <w:szCs w:val="18"/>
              </w:rPr>
            </w:pPr>
          </w:p>
        </w:tc>
      </w:tr>
      <w:tr w:rsidR="00DF1563" w:rsidRPr="0064597A" w:rsidTr="001E0FE4">
        <w:trPr>
          <w:trHeight w:val="300"/>
          <w:jc w:val="center"/>
        </w:trPr>
        <w:tc>
          <w:tcPr>
            <w:tcW w:w="420" w:type="dxa"/>
            <w:noWrap/>
          </w:tcPr>
          <w:p w:rsidR="00DF1563" w:rsidRPr="0064597A" w:rsidRDefault="00DF1563" w:rsidP="001E0FE4">
            <w:pPr>
              <w:jc w:val="center"/>
              <w:rPr>
                <w:color w:val="000000"/>
                <w:sz w:val="18"/>
                <w:szCs w:val="18"/>
              </w:rPr>
            </w:pPr>
            <w:r w:rsidRPr="0064597A">
              <w:rPr>
                <w:color w:val="000000"/>
                <w:sz w:val="18"/>
                <w:szCs w:val="18"/>
              </w:rPr>
              <w:t>1</w:t>
            </w:r>
          </w:p>
        </w:tc>
        <w:tc>
          <w:tcPr>
            <w:tcW w:w="709" w:type="dxa"/>
          </w:tcPr>
          <w:p w:rsidR="00DF1563" w:rsidRPr="0064597A" w:rsidRDefault="00DF1563" w:rsidP="001E0FE4">
            <w:pPr>
              <w:jc w:val="center"/>
              <w:rPr>
                <w:color w:val="000000"/>
                <w:sz w:val="18"/>
                <w:szCs w:val="18"/>
              </w:rPr>
            </w:pPr>
            <w:r w:rsidRPr="0064597A">
              <w:rPr>
                <w:color w:val="000000"/>
                <w:sz w:val="18"/>
                <w:szCs w:val="18"/>
              </w:rPr>
              <w:t>2</w:t>
            </w:r>
          </w:p>
        </w:tc>
        <w:tc>
          <w:tcPr>
            <w:tcW w:w="1418" w:type="dxa"/>
          </w:tcPr>
          <w:p w:rsidR="00DF1563" w:rsidRPr="0064597A" w:rsidRDefault="00DF1563" w:rsidP="001E0FE4">
            <w:pPr>
              <w:jc w:val="center"/>
              <w:rPr>
                <w:color w:val="000000"/>
                <w:sz w:val="18"/>
                <w:szCs w:val="18"/>
              </w:rPr>
            </w:pPr>
            <w:r w:rsidRPr="0064597A">
              <w:rPr>
                <w:color w:val="000000"/>
                <w:sz w:val="18"/>
                <w:szCs w:val="18"/>
              </w:rPr>
              <w:t>3</w:t>
            </w:r>
          </w:p>
        </w:tc>
        <w:tc>
          <w:tcPr>
            <w:tcW w:w="1415" w:type="dxa"/>
          </w:tcPr>
          <w:p w:rsidR="00DF1563" w:rsidRPr="0064597A" w:rsidRDefault="00DF1563" w:rsidP="001E0FE4">
            <w:pPr>
              <w:jc w:val="center"/>
              <w:rPr>
                <w:color w:val="000000"/>
                <w:sz w:val="18"/>
                <w:szCs w:val="18"/>
              </w:rPr>
            </w:pPr>
            <w:r w:rsidRPr="0064597A">
              <w:rPr>
                <w:color w:val="000000"/>
                <w:sz w:val="18"/>
                <w:szCs w:val="18"/>
              </w:rPr>
              <w:t>4</w:t>
            </w:r>
          </w:p>
        </w:tc>
        <w:tc>
          <w:tcPr>
            <w:tcW w:w="495" w:type="dxa"/>
            <w:noWrap/>
          </w:tcPr>
          <w:p w:rsidR="00DF1563" w:rsidRPr="0064597A" w:rsidRDefault="00DF1563" w:rsidP="001E0FE4">
            <w:pPr>
              <w:jc w:val="center"/>
              <w:rPr>
                <w:color w:val="000000"/>
                <w:sz w:val="18"/>
                <w:szCs w:val="18"/>
              </w:rPr>
            </w:pPr>
            <w:r w:rsidRPr="0064597A">
              <w:rPr>
                <w:color w:val="000000"/>
                <w:sz w:val="18"/>
                <w:szCs w:val="18"/>
              </w:rPr>
              <w:t>5</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6</w:t>
            </w:r>
          </w:p>
        </w:tc>
        <w:tc>
          <w:tcPr>
            <w:tcW w:w="425" w:type="dxa"/>
            <w:noWrap/>
          </w:tcPr>
          <w:p w:rsidR="00DF1563" w:rsidRPr="0064597A" w:rsidRDefault="00DF1563" w:rsidP="001E0FE4">
            <w:pPr>
              <w:jc w:val="center"/>
              <w:rPr>
                <w:color w:val="000000"/>
                <w:sz w:val="18"/>
                <w:szCs w:val="18"/>
              </w:rPr>
            </w:pPr>
            <w:r w:rsidRPr="0064597A">
              <w:rPr>
                <w:color w:val="000000"/>
                <w:sz w:val="18"/>
                <w:szCs w:val="18"/>
              </w:rPr>
              <w:t>7</w:t>
            </w:r>
          </w:p>
        </w:tc>
        <w:tc>
          <w:tcPr>
            <w:tcW w:w="765" w:type="dxa"/>
            <w:noWrap/>
          </w:tcPr>
          <w:p w:rsidR="00DF1563" w:rsidRPr="0064597A" w:rsidRDefault="00DF1563" w:rsidP="001E0FE4">
            <w:pPr>
              <w:jc w:val="center"/>
              <w:rPr>
                <w:color w:val="000000"/>
                <w:sz w:val="18"/>
                <w:szCs w:val="18"/>
              </w:rPr>
            </w:pPr>
            <w:r w:rsidRPr="0064597A">
              <w:rPr>
                <w:color w:val="000000"/>
                <w:sz w:val="18"/>
                <w:szCs w:val="18"/>
              </w:rPr>
              <w:t>8</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9</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10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11</w:t>
            </w:r>
          </w:p>
        </w:tc>
        <w:tc>
          <w:tcPr>
            <w:tcW w:w="690" w:type="dxa"/>
            <w:noWrap/>
          </w:tcPr>
          <w:p w:rsidR="00DF1563" w:rsidRPr="0064597A" w:rsidRDefault="00DF1563" w:rsidP="001E0FE4">
            <w:pPr>
              <w:jc w:val="center"/>
              <w:rPr>
                <w:color w:val="000000"/>
                <w:sz w:val="18"/>
                <w:szCs w:val="18"/>
              </w:rPr>
            </w:pPr>
            <w:r w:rsidRPr="0064597A">
              <w:rPr>
                <w:color w:val="000000"/>
                <w:sz w:val="18"/>
                <w:szCs w:val="18"/>
              </w:rPr>
              <w:t>12</w:t>
            </w:r>
          </w:p>
        </w:tc>
        <w:tc>
          <w:tcPr>
            <w:tcW w:w="689" w:type="dxa"/>
          </w:tcPr>
          <w:p w:rsidR="00DF1563" w:rsidRPr="0064597A" w:rsidRDefault="00DF1563" w:rsidP="001E0FE4">
            <w:pPr>
              <w:jc w:val="center"/>
              <w:rPr>
                <w:color w:val="000000"/>
                <w:sz w:val="18"/>
                <w:szCs w:val="18"/>
              </w:rPr>
            </w:pPr>
            <w:r w:rsidRPr="0064597A">
              <w:rPr>
                <w:color w:val="000000"/>
                <w:sz w:val="18"/>
                <w:szCs w:val="18"/>
              </w:rPr>
              <w:t>13</w:t>
            </w:r>
          </w:p>
        </w:tc>
        <w:tc>
          <w:tcPr>
            <w:tcW w:w="689" w:type="dxa"/>
          </w:tcPr>
          <w:p w:rsidR="00DF1563" w:rsidRPr="0064597A" w:rsidRDefault="00DF1563" w:rsidP="001E0FE4">
            <w:pPr>
              <w:jc w:val="center"/>
              <w:rPr>
                <w:color w:val="000000"/>
                <w:sz w:val="18"/>
                <w:szCs w:val="18"/>
              </w:rPr>
            </w:pPr>
            <w:r w:rsidRPr="0064597A">
              <w:rPr>
                <w:color w:val="000000"/>
                <w:sz w:val="18"/>
                <w:szCs w:val="18"/>
              </w:rPr>
              <w:t>14</w:t>
            </w:r>
          </w:p>
        </w:tc>
        <w:tc>
          <w:tcPr>
            <w:tcW w:w="690" w:type="dxa"/>
          </w:tcPr>
          <w:p w:rsidR="00DF1563" w:rsidRPr="0064597A" w:rsidRDefault="00DF1563" w:rsidP="001E0FE4">
            <w:pPr>
              <w:jc w:val="center"/>
              <w:rPr>
                <w:color w:val="000000"/>
                <w:sz w:val="18"/>
                <w:szCs w:val="18"/>
              </w:rPr>
            </w:pPr>
            <w:r w:rsidRPr="0064597A">
              <w:rPr>
                <w:color w:val="000000"/>
                <w:sz w:val="18"/>
                <w:szCs w:val="18"/>
              </w:rPr>
              <w:t>15</w:t>
            </w:r>
          </w:p>
        </w:tc>
      </w:tr>
      <w:tr w:rsidR="00DF1563" w:rsidRPr="0064597A" w:rsidTr="001E0FE4">
        <w:trPr>
          <w:trHeight w:val="300"/>
          <w:jc w:val="center"/>
        </w:trPr>
        <w:tc>
          <w:tcPr>
            <w:tcW w:w="420" w:type="dxa"/>
            <w:vMerge w:val="restart"/>
            <w:noWrap/>
          </w:tcPr>
          <w:p w:rsidR="00DF1563" w:rsidRPr="0064597A" w:rsidRDefault="00DF1563" w:rsidP="001E0FE4">
            <w:pPr>
              <w:jc w:val="center"/>
              <w:rPr>
                <w:color w:val="000000"/>
                <w:sz w:val="18"/>
                <w:szCs w:val="18"/>
              </w:rPr>
            </w:pPr>
            <w:r w:rsidRPr="0064597A">
              <w:rPr>
                <w:color w:val="000000"/>
                <w:sz w:val="18"/>
                <w:szCs w:val="18"/>
              </w:rPr>
              <w:t> </w:t>
            </w:r>
          </w:p>
        </w:tc>
        <w:tc>
          <w:tcPr>
            <w:tcW w:w="709" w:type="dxa"/>
            <w:vMerge w:val="restart"/>
          </w:tcPr>
          <w:p w:rsidR="00DF1563" w:rsidRPr="0064597A" w:rsidRDefault="00DF1563" w:rsidP="001E0FE4">
            <w:pPr>
              <w:rPr>
                <w:color w:val="000000"/>
                <w:sz w:val="18"/>
                <w:szCs w:val="18"/>
              </w:rPr>
            </w:pPr>
            <w:r w:rsidRPr="0064597A">
              <w:rPr>
                <w:color w:val="000000"/>
                <w:sz w:val="18"/>
                <w:szCs w:val="18"/>
              </w:rPr>
              <w:t>Муниципальная программа</w:t>
            </w:r>
          </w:p>
        </w:tc>
        <w:tc>
          <w:tcPr>
            <w:tcW w:w="1418" w:type="dxa"/>
            <w:vMerge w:val="restart"/>
          </w:tcPr>
          <w:p w:rsidR="00DF1563" w:rsidRPr="0064597A" w:rsidRDefault="00DF1563" w:rsidP="001E0FE4">
            <w:pPr>
              <w:rPr>
                <w:color w:val="000000"/>
                <w:sz w:val="18"/>
                <w:szCs w:val="18"/>
              </w:rPr>
            </w:pPr>
            <w:r w:rsidRPr="0064597A">
              <w:rPr>
                <w:sz w:val="18"/>
                <w:szCs w:val="18"/>
              </w:rPr>
              <w:t>Развитие гражданского общества</w:t>
            </w:r>
            <w:r w:rsidRPr="0064597A">
              <w:rPr>
                <w:color w:val="000000"/>
                <w:sz w:val="18"/>
                <w:szCs w:val="18"/>
              </w:rPr>
              <w:t xml:space="preserve"> в Мошковского сельсовете Бековского района Пензенской области </w:t>
            </w:r>
          </w:p>
        </w:tc>
        <w:tc>
          <w:tcPr>
            <w:tcW w:w="1415" w:type="dxa"/>
          </w:tcPr>
          <w:p w:rsidR="00DF1563" w:rsidRPr="0064597A" w:rsidRDefault="00DF1563" w:rsidP="001E0FE4">
            <w:pPr>
              <w:rPr>
                <w:color w:val="000000"/>
                <w:sz w:val="18"/>
                <w:szCs w:val="18"/>
              </w:rPr>
            </w:pPr>
            <w:r w:rsidRPr="0064597A">
              <w:rPr>
                <w:color w:val="000000"/>
                <w:sz w:val="18"/>
                <w:szCs w:val="18"/>
              </w:rPr>
              <w:t>всего</w:t>
            </w: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p>
        </w:tc>
        <w:tc>
          <w:tcPr>
            <w:tcW w:w="425" w:type="dxa"/>
            <w:noWrap/>
          </w:tcPr>
          <w:p w:rsidR="00DF1563" w:rsidRPr="0064597A" w:rsidRDefault="00DF1563" w:rsidP="001E0FE4">
            <w:pPr>
              <w:jc w:val="center"/>
              <w:rPr>
                <w:color w:val="000000"/>
                <w:sz w:val="18"/>
                <w:szCs w:val="18"/>
              </w:rPr>
            </w:pPr>
          </w:p>
        </w:tc>
        <w:tc>
          <w:tcPr>
            <w:tcW w:w="765" w:type="dxa"/>
            <w:noWrap/>
          </w:tcPr>
          <w:p w:rsidR="00DF1563" w:rsidRPr="0064597A" w:rsidRDefault="00DF1563" w:rsidP="001E0FE4">
            <w:pPr>
              <w:jc w:val="center"/>
              <w:rPr>
                <w:color w:val="000000"/>
                <w:sz w:val="18"/>
                <w:szCs w:val="18"/>
              </w:rPr>
            </w:pPr>
          </w:p>
        </w:tc>
        <w:tc>
          <w:tcPr>
            <w:tcW w:w="524" w:type="dxa"/>
            <w:noWrap/>
          </w:tcPr>
          <w:p w:rsidR="00DF1563" w:rsidRPr="0064597A" w:rsidRDefault="00DF1563" w:rsidP="001E0FE4">
            <w:pPr>
              <w:jc w:val="center"/>
              <w:rPr>
                <w:color w:val="000000"/>
                <w:sz w:val="18"/>
                <w:szCs w:val="18"/>
              </w:rPr>
            </w:pPr>
          </w:p>
        </w:tc>
        <w:tc>
          <w:tcPr>
            <w:tcW w:w="689" w:type="dxa"/>
            <w:noWrap/>
          </w:tcPr>
          <w:p w:rsidR="00DF1563" w:rsidRPr="0064597A" w:rsidRDefault="00DF1563" w:rsidP="001E0FE4">
            <w:pPr>
              <w:jc w:val="center"/>
              <w:rPr>
                <w:color w:val="000000"/>
                <w:sz w:val="18"/>
                <w:szCs w:val="18"/>
              </w:rPr>
            </w:pPr>
            <w:r w:rsidRPr="0064597A">
              <w:rPr>
                <w:color w:val="000000"/>
                <w:sz w:val="18"/>
                <w:szCs w:val="18"/>
              </w:rPr>
              <w:t>130,300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80,300</w:t>
            </w:r>
          </w:p>
        </w:tc>
        <w:tc>
          <w:tcPr>
            <w:tcW w:w="690" w:type="dxa"/>
            <w:noWrap/>
          </w:tcPr>
          <w:p w:rsidR="00DF1563" w:rsidRPr="0064597A" w:rsidRDefault="00DF1563" w:rsidP="001E0FE4">
            <w:pPr>
              <w:rPr>
                <w:color w:val="000000"/>
                <w:sz w:val="18"/>
                <w:szCs w:val="18"/>
              </w:rPr>
            </w:pPr>
            <w:r w:rsidRPr="0064597A">
              <w:rPr>
                <w:color w:val="000000"/>
                <w:sz w:val="18"/>
                <w:szCs w:val="18"/>
              </w:rPr>
              <w:t>80,300</w:t>
            </w:r>
          </w:p>
        </w:tc>
        <w:tc>
          <w:tcPr>
            <w:tcW w:w="689" w:type="dxa"/>
          </w:tcPr>
          <w:p w:rsidR="00DF1563" w:rsidRPr="0064597A" w:rsidRDefault="00DF1563" w:rsidP="001E0FE4">
            <w:pPr>
              <w:rPr>
                <w:color w:val="000000"/>
                <w:sz w:val="18"/>
                <w:szCs w:val="18"/>
              </w:rPr>
            </w:pPr>
            <w:r w:rsidRPr="0064597A">
              <w:rPr>
                <w:color w:val="000000"/>
                <w:sz w:val="18"/>
                <w:szCs w:val="18"/>
              </w:rPr>
              <w:t>80,300</w:t>
            </w:r>
          </w:p>
        </w:tc>
        <w:tc>
          <w:tcPr>
            <w:tcW w:w="689" w:type="dxa"/>
          </w:tcPr>
          <w:p w:rsidR="00DF1563" w:rsidRPr="0064597A" w:rsidRDefault="00DF1563" w:rsidP="001E0FE4">
            <w:pPr>
              <w:rPr>
                <w:color w:val="000000"/>
                <w:sz w:val="18"/>
                <w:szCs w:val="18"/>
              </w:rPr>
            </w:pPr>
            <w:r w:rsidRPr="0064597A">
              <w:rPr>
                <w:color w:val="000000"/>
                <w:sz w:val="18"/>
                <w:szCs w:val="18"/>
              </w:rPr>
              <w:t>80,300</w:t>
            </w:r>
          </w:p>
        </w:tc>
        <w:tc>
          <w:tcPr>
            <w:tcW w:w="690" w:type="dxa"/>
          </w:tcPr>
          <w:p w:rsidR="00DF1563" w:rsidRPr="0064597A" w:rsidRDefault="00DF1563" w:rsidP="001E0FE4">
            <w:pPr>
              <w:rPr>
                <w:color w:val="000000"/>
                <w:sz w:val="18"/>
                <w:szCs w:val="18"/>
              </w:rPr>
            </w:pPr>
            <w:r w:rsidRPr="0064597A">
              <w:rPr>
                <w:color w:val="000000"/>
                <w:sz w:val="18"/>
                <w:szCs w:val="18"/>
              </w:rPr>
              <w:t>80,300</w:t>
            </w:r>
          </w:p>
        </w:tc>
      </w:tr>
      <w:tr w:rsidR="00DF1563" w:rsidRPr="0064597A" w:rsidTr="001E0FE4">
        <w:trPr>
          <w:trHeight w:val="300"/>
          <w:jc w:val="center"/>
        </w:trPr>
        <w:tc>
          <w:tcPr>
            <w:tcW w:w="420" w:type="dxa"/>
            <w:vMerge/>
          </w:tcPr>
          <w:p w:rsidR="00DF1563" w:rsidRPr="0064597A" w:rsidRDefault="00DF1563" w:rsidP="001E0FE4">
            <w:pPr>
              <w:rPr>
                <w:color w:val="000000"/>
                <w:sz w:val="18"/>
                <w:szCs w:val="18"/>
              </w:rPr>
            </w:pPr>
          </w:p>
        </w:tc>
        <w:tc>
          <w:tcPr>
            <w:tcW w:w="709" w:type="dxa"/>
            <w:vMerge/>
          </w:tcPr>
          <w:p w:rsidR="00DF1563" w:rsidRPr="0064597A" w:rsidRDefault="00DF1563" w:rsidP="001E0FE4">
            <w:pPr>
              <w:rPr>
                <w:color w:val="000000"/>
                <w:sz w:val="18"/>
                <w:szCs w:val="18"/>
              </w:rPr>
            </w:pPr>
          </w:p>
        </w:tc>
        <w:tc>
          <w:tcPr>
            <w:tcW w:w="1418" w:type="dxa"/>
            <w:vMerge/>
          </w:tcPr>
          <w:p w:rsidR="00DF1563" w:rsidRPr="0064597A" w:rsidRDefault="00DF1563" w:rsidP="001E0FE4">
            <w:pPr>
              <w:rPr>
                <w:color w:val="000000"/>
                <w:sz w:val="18"/>
                <w:szCs w:val="18"/>
              </w:rPr>
            </w:pPr>
          </w:p>
        </w:tc>
        <w:tc>
          <w:tcPr>
            <w:tcW w:w="1415" w:type="dxa"/>
          </w:tcPr>
          <w:p w:rsidR="00DF1563" w:rsidRPr="0064597A" w:rsidRDefault="00DF1563" w:rsidP="001E0FE4">
            <w:pPr>
              <w:rPr>
                <w:iCs/>
                <w:color w:val="000000"/>
                <w:sz w:val="18"/>
                <w:szCs w:val="18"/>
              </w:rPr>
            </w:pPr>
            <w:r w:rsidRPr="0064597A">
              <w:rPr>
                <w:sz w:val="18"/>
                <w:szCs w:val="18"/>
              </w:rPr>
              <w:t>ответственный исполнитель – а</w:t>
            </w:r>
            <w:r w:rsidRPr="0064597A">
              <w:rPr>
                <w:iCs/>
                <w:color w:val="000000"/>
                <w:sz w:val="18"/>
                <w:szCs w:val="18"/>
              </w:rPr>
              <w:t xml:space="preserve">дминистрация </w:t>
            </w:r>
            <w:r w:rsidRPr="0064597A">
              <w:rPr>
                <w:color w:val="000000"/>
                <w:sz w:val="18"/>
                <w:szCs w:val="18"/>
              </w:rPr>
              <w:t>Мошковского</w:t>
            </w:r>
            <w:r w:rsidRPr="0064597A">
              <w:rPr>
                <w:iCs/>
                <w:color w:val="000000"/>
                <w:sz w:val="18"/>
                <w:szCs w:val="18"/>
              </w:rPr>
              <w:t xml:space="preserve"> сельсовета Бековского района Пензенской области</w:t>
            </w: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p>
        </w:tc>
        <w:tc>
          <w:tcPr>
            <w:tcW w:w="425" w:type="dxa"/>
            <w:noWrap/>
          </w:tcPr>
          <w:p w:rsidR="00DF1563" w:rsidRPr="0064597A" w:rsidRDefault="00DF1563" w:rsidP="001E0FE4">
            <w:pPr>
              <w:jc w:val="center"/>
              <w:rPr>
                <w:color w:val="000000"/>
                <w:sz w:val="18"/>
                <w:szCs w:val="18"/>
              </w:rPr>
            </w:pPr>
          </w:p>
        </w:tc>
        <w:tc>
          <w:tcPr>
            <w:tcW w:w="765" w:type="dxa"/>
            <w:noWrap/>
          </w:tcPr>
          <w:p w:rsidR="00DF1563" w:rsidRPr="0064597A" w:rsidRDefault="00DF1563" w:rsidP="001E0FE4">
            <w:pPr>
              <w:jc w:val="center"/>
              <w:rPr>
                <w:color w:val="000000"/>
                <w:sz w:val="18"/>
                <w:szCs w:val="18"/>
              </w:rPr>
            </w:pPr>
          </w:p>
        </w:tc>
        <w:tc>
          <w:tcPr>
            <w:tcW w:w="524" w:type="dxa"/>
            <w:noWrap/>
          </w:tcPr>
          <w:p w:rsidR="00DF1563" w:rsidRPr="0064597A" w:rsidRDefault="00DF1563" w:rsidP="001E0FE4">
            <w:pPr>
              <w:jc w:val="center"/>
              <w:rPr>
                <w:color w:val="000000"/>
                <w:sz w:val="18"/>
                <w:szCs w:val="18"/>
              </w:rPr>
            </w:pPr>
          </w:p>
        </w:tc>
        <w:tc>
          <w:tcPr>
            <w:tcW w:w="689" w:type="dxa"/>
            <w:noWrap/>
          </w:tcPr>
          <w:p w:rsidR="00DF1563" w:rsidRPr="0064597A" w:rsidRDefault="00DF1563" w:rsidP="001E0FE4">
            <w:pPr>
              <w:jc w:val="center"/>
              <w:rPr>
                <w:color w:val="000000"/>
                <w:sz w:val="18"/>
                <w:szCs w:val="18"/>
              </w:rPr>
            </w:pPr>
            <w:r w:rsidRPr="0064597A">
              <w:rPr>
                <w:color w:val="000000"/>
                <w:sz w:val="18"/>
                <w:szCs w:val="18"/>
              </w:rPr>
              <w:t>130,300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80,300</w:t>
            </w:r>
          </w:p>
        </w:tc>
        <w:tc>
          <w:tcPr>
            <w:tcW w:w="690" w:type="dxa"/>
            <w:noWrap/>
          </w:tcPr>
          <w:p w:rsidR="00DF1563" w:rsidRPr="0064597A" w:rsidRDefault="00DF1563" w:rsidP="001E0FE4">
            <w:pPr>
              <w:rPr>
                <w:color w:val="000000"/>
                <w:sz w:val="18"/>
                <w:szCs w:val="18"/>
              </w:rPr>
            </w:pPr>
            <w:r w:rsidRPr="0064597A">
              <w:rPr>
                <w:color w:val="000000"/>
                <w:sz w:val="18"/>
                <w:szCs w:val="18"/>
              </w:rPr>
              <w:t>80,300</w:t>
            </w:r>
          </w:p>
        </w:tc>
        <w:tc>
          <w:tcPr>
            <w:tcW w:w="689" w:type="dxa"/>
          </w:tcPr>
          <w:p w:rsidR="00DF1563" w:rsidRPr="0064597A" w:rsidRDefault="00DF1563" w:rsidP="001E0FE4">
            <w:pPr>
              <w:rPr>
                <w:color w:val="000000"/>
                <w:sz w:val="18"/>
                <w:szCs w:val="18"/>
              </w:rPr>
            </w:pPr>
            <w:r w:rsidRPr="0064597A">
              <w:rPr>
                <w:color w:val="000000"/>
                <w:sz w:val="18"/>
                <w:szCs w:val="18"/>
              </w:rPr>
              <w:t>80,300</w:t>
            </w:r>
          </w:p>
        </w:tc>
        <w:tc>
          <w:tcPr>
            <w:tcW w:w="689" w:type="dxa"/>
          </w:tcPr>
          <w:p w:rsidR="00DF1563" w:rsidRPr="0064597A" w:rsidRDefault="00DF1563" w:rsidP="001E0FE4">
            <w:pPr>
              <w:rPr>
                <w:color w:val="000000"/>
                <w:sz w:val="18"/>
                <w:szCs w:val="18"/>
              </w:rPr>
            </w:pPr>
            <w:r w:rsidRPr="0064597A">
              <w:rPr>
                <w:color w:val="000000"/>
                <w:sz w:val="18"/>
                <w:szCs w:val="18"/>
              </w:rPr>
              <w:t>80,300</w:t>
            </w:r>
          </w:p>
        </w:tc>
        <w:tc>
          <w:tcPr>
            <w:tcW w:w="690" w:type="dxa"/>
          </w:tcPr>
          <w:p w:rsidR="00DF1563" w:rsidRPr="0064597A" w:rsidRDefault="00DF1563" w:rsidP="001E0FE4">
            <w:pPr>
              <w:rPr>
                <w:color w:val="000000"/>
                <w:sz w:val="18"/>
                <w:szCs w:val="18"/>
              </w:rPr>
            </w:pPr>
            <w:r w:rsidRPr="0064597A">
              <w:rPr>
                <w:color w:val="000000"/>
                <w:sz w:val="18"/>
                <w:szCs w:val="18"/>
              </w:rPr>
              <w:t>80,300</w:t>
            </w:r>
          </w:p>
        </w:tc>
      </w:tr>
      <w:tr w:rsidR="00DF1563" w:rsidRPr="0064597A" w:rsidTr="001E0FE4">
        <w:trPr>
          <w:trHeight w:val="300"/>
          <w:jc w:val="center"/>
        </w:trPr>
        <w:tc>
          <w:tcPr>
            <w:tcW w:w="420" w:type="dxa"/>
            <w:vMerge w:val="restart"/>
            <w:noWrap/>
          </w:tcPr>
          <w:p w:rsidR="00DF1563" w:rsidRPr="0064597A" w:rsidRDefault="00DF1563" w:rsidP="001E0FE4">
            <w:pPr>
              <w:jc w:val="center"/>
              <w:rPr>
                <w:color w:val="000000"/>
                <w:sz w:val="18"/>
                <w:szCs w:val="18"/>
              </w:rPr>
            </w:pPr>
            <w:r w:rsidRPr="0064597A">
              <w:rPr>
                <w:color w:val="000000"/>
                <w:sz w:val="18"/>
                <w:szCs w:val="18"/>
              </w:rPr>
              <w:t>1.</w:t>
            </w:r>
          </w:p>
        </w:tc>
        <w:tc>
          <w:tcPr>
            <w:tcW w:w="709" w:type="dxa"/>
            <w:vMerge w:val="restart"/>
          </w:tcPr>
          <w:p w:rsidR="00DF1563" w:rsidRPr="0064597A" w:rsidRDefault="00DF1563" w:rsidP="001E0FE4">
            <w:pPr>
              <w:rPr>
                <w:color w:val="000000"/>
                <w:sz w:val="18"/>
                <w:szCs w:val="18"/>
              </w:rPr>
            </w:pPr>
            <w:r w:rsidRPr="0064597A">
              <w:rPr>
                <w:color w:val="000000"/>
                <w:sz w:val="18"/>
                <w:szCs w:val="18"/>
              </w:rPr>
              <w:t>Подпрограмма 1</w:t>
            </w:r>
          </w:p>
          <w:p w:rsidR="00DF1563" w:rsidRPr="0064597A" w:rsidRDefault="00DF1563" w:rsidP="001E0FE4">
            <w:pPr>
              <w:rPr>
                <w:color w:val="000000"/>
                <w:sz w:val="18"/>
                <w:szCs w:val="18"/>
              </w:rPr>
            </w:pPr>
          </w:p>
        </w:tc>
        <w:tc>
          <w:tcPr>
            <w:tcW w:w="1418" w:type="dxa"/>
            <w:vMerge w:val="restart"/>
          </w:tcPr>
          <w:p w:rsidR="00DF1563" w:rsidRPr="0064597A" w:rsidRDefault="00DF1563" w:rsidP="001E0FE4">
            <w:pPr>
              <w:rPr>
                <w:color w:val="000000"/>
                <w:sz w:val="18"/>
                <w:szCs w:val="18"/>
              </w:rPr>
            </w:pPr>
            <w:r w:rsidRPr="0064597A">
              <w:rPr>
                <w:color w:val="000000"/>
                <w:sz w:val="18"/>
                <w:szCs w:val="18"/>
              </w:rPr>
              <w:t xml:space="preserve">Осуществление переданных полномочий Российской Федерации по первичному воинскому учету на территориях, где отсутствуют военные комиссариаты </w:t>
            </w:r>
          </w:p>
        </w:tc>
        <w:tc>
          <w:tcPr>
            <w:tcW w:w="1415" w:type="dxa"/>
          </w:tcPr>
          <w:p w:rsidR="00DF1563" w:rsidRPr="0064597A" w:rsidRDefault="00DF1563" w:rsidP="001E0FE4">
            <w:pPr>
              <w:rPr>
                <w:color w:val="000000"/>
                <w:sz w:val="18"/>
                <w:szCs w:val="18"/>
              </w:rPr>
            </w:pPr>
            <w:r w:rsidRPr="0064597A">
              <w:rPr>
                <w:color w:val="000000"/>
                <w:sz w:val="18"/>
                <w:szCs w:val="18"/>
              </w:rPr>
              <w:t>всего</w:t>
            </w: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02</w:t>
            </w:r>
          </w:p>
        </w:tc>
        <w:tc>
          <w:tcPr>
            <w:tcW w:w="425" w:type="dxa"/>
            <w:noWrap/>
          </w:tcPr>
          <w:p w:rsidR="00DF1563" w:rsidRPr="0064597A" w:rsidRDefault="00DF1563" w:rsidP="001E0FE4">
            <w:pPr>
              <w:jc w:val="center"/>
              <w:rPr>
                <w:color w:val="000000"/>
                <w:sz w:val="18"/>
                <w:szCs w:val="18"/>
              </w:rPr>
            </w:pPr>
            <w:r w:rsidRPr="0064597A">
              <w:rPr>
                <w:color w:val="000000"/>
                <w:sz w:val="18"/>
                <w:szCs w:val="18"/>
              </w:rPr>
              <w:t>03</w:t>
            </w:r>
          </w:p>
        </w:tc>
        <w:tc>
          <w:tcPr>
            <w:tcW w:w="765" w:type="dxa"/>
            <w:noWrap/>
          </w:tcPr>
          <w:p w:rsidR="00DF1563" w:rsidRPr="0064597A" w:rsidRDefault="00DF1563" w:rsidP="001E0FE4">
            <w:pPr>
              <w:jc w:val="center"/>
              <w:rPr>
                <w:color w:val="000000"/>
                <w:sz w:val="18"/>
                <w:szCs w:val="18"/>
              </w:rPr>
            </w:pPr>
            <w:r w:rsidRPr="0064597A">
              <w:rPr>
                <w:color w:val="000000"/>
                <w:sz w:val="18"/>
                <w:szCs w:val="18"/>
              </w:rPr>
              <w:t>0000000000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80,300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80,300</w:t>
            </w:r>
          </w:p>
        </w:tc>
        <w:tc>
          <w:tcPr>
            <w:tcW w:w="690" w:type="dxa"/>
            <w:noWrap/>
          </w:tcPr>
          <w:p w:rsidR="00DF1563" w:rsidRPr="0064597A" w:rsidRDefault="00DF1563" w:rsidP="001E0FE4">
            <w:pPr>
              <w:rPr>
                <w:color w:val="000000"/>
                <w:sz w:val="18"/>
                <w:szCs w:val="18"/>
              </w:rPr>
            </w:pPr>
            <w:r w:rsidRPr="0064597A">
              <w:rPr>
                <w:color w:val="000000"/>
                <w:sz w:val="18"/>
                <w:szCs w:val="18"/>
              </w:rPr>
              <w:t>80,300</w:t>
            </w:r>
          </w:p>
        </w:tc>
        <w:tc>
          <w:tcPr>
            <w:tcW w:w="689" w:type="dxa"/>
          </w:tcPr>
          <w:p w:rsidR="00DF1563" w:rsidRPr="0064597A" w:rsidRDefault="00DF1563" w:rsidP="001E0FE4">
            <w:pPr>
              <w:rPr>
                <w:color w:val="000000"/>
                <w:sz w:val="18"/>
                <w:szCs w:val="18"/>
              </w:rPr>
            </w:pPr>
            <w:r w:rsidRPr="0064597A">
              <w:rPr>
                <w:color w:val="000000"/>
                <w:sz w:val="18"/>
                <w:szCs w:val="18"/>
              </w:rPr>
              <w:t>80,300</w:t>
            </w:r>
          </w:p>
        </w:tc>
        <w:tc>
          <w:tcPr>
            <w:tcW w:w="689" w:type="dxa"/>
          </w:tcPr>
          <w:p w:rsidR="00DF1563" w:rsidRPr="0064597A" w:rsidRDefault="00DF1563" w:rsidP="001E0FE4">
            <w:pPr>
              <w:rPr>
                <w:color w:val="000000"/>
                <w:sz w:val="18"/>
                <w:szCs w:val="18"/>
              </w:rPr>
            </w:pPr>
            <w:r w:rsidRPr="0064597A">
              <w:rPr>
                <w:color w:val="000000"/>
                <w:sz w:val="18"/>
                <w:szCs w:val="18"/>
              </w:rPr>
              <w:t>80,300</w:t>
            </w:r>
          </w:p>
        </w:tc>
        <w:tc>
          <w:tcPr>
            <w:tcW w:w="690" w:type="dxa"/>
          </w:tcPr>
          <w:p w:rsidR="00DF1563" w:rsidRPr="0064597A" w:rsidRDefault="00DF1563" w:rsidP="001E0FE4">
            <w:pPr>
              <w:rPr>
                <w:color w:val="000000"/>
                <w:sz w:val="18"/>
                <w:szCs w:val="18"/>
              </w:rPr>
            </w:pPr>
            <w:r w:rsidRPr="0064597A">
              <w:rPr>
                <w:color w:val="000000"/>
                <w:sz w:val="18"/>
                <w:szCs w:val="18"/>
              </w:rPr>
              <w:t>80,300</w:t>
            </w:r>
          </w:p>
        </w:tc>
      </w:tr>
      <w:tr w:rsidR="00DF1563" w:rsidRPr="0064597A" w:rsidTr="001E0FE4">
        <w:trPr>
          <w:trHeight w:val="300"/>
          <w:jc w:val="center"/>
        </w:trPr>
        <w:tc>
          <w:tcPr>
            <w:tcW w:w="420" w:type="dxa"/>
            <w:vMerge/>
            <w:noWrap/>
          </w:tcPr>
          <w:p w:rsidR="00DF1563" w:rsidRPr="0064597A" w:rsidRDefault="00DF1563" w:rsidP="001E0FE4">
            <w:pPr>
              <w:jc w:val="center"/>
              <w:rPr>
                <w:color w:val="000000"/>
                <w:sz w:val="18"/>
                <w:szCs w:val="18"/>
              </w:rPr>
            </w:pPr>
          </w:p>
        </w:tc>
        <w:tc>
          <w:tcPr>
            <w:tcW w:w="709" w:type="dxa"/>
            <w:vMerge/>
          </w:tcPr>
          <w:p w:rsidR="00DF1563" w:rsidRPr="0064597A" w:rsidRDefault="00DF1563" w:rsidP="001E0FE4">
            <w:pPr>
              <w:rPr>
                <w:color w:val="000000"/>
                <w:sz w:val="18"/>
                <w:szCs w:val="18"/>
              </w:rPr>
            </w:pPr>
          </w:p>
        </w:tc>
        <w:tc>
          <w:tcPr>
            <w:tcW w:w="1418" w:type="dxa"/>
            <w:vMerge/>
          </w:tcPr>
          <w:p w:rsidR="00DF1563" w:rsidRPr="0064597A" w:rsidRDefault="00DF1563" w:rsidP="001E0FE4">
            <w:pPr>
              <w:rPr>
                <w:color w:val="000000"/>
                <w:sz w:val="18"/>
                <w:szCs w:val="18"/>
              </w:rPr>
            </w:pPr>
          </w:p>
        </w:tc>
        <w:tc>
          <w:tcPr>
            <w:tcW w:w="1415" w:type="dxa"/>
            <w:vMerge w:val="restart"/>
          </w:tcPr>
          <w:p w:rsidR="00DF1563" w:rsidRPr="0064597A" w:rsidRDefault="00DF1563" w:rsidP="001E0FE4">
            <w:pPr>
              <w:rPr>
                <w:iCs/>
                <w:color w:val="000000"/>
                <w:sz w:val="18"/>
                <w:szCs w:val="18"/>
              </w:rPr>
            </w:pPr>
            <w:r w:rsidRPr="0064597A">
              <w:rPr>
                <w:sz w:val="18"/>
                <w:szCs w:val="18"/>
              </w:rPr>
              <w:t>ответственный исполнитель – а</w:t>
            </w:r>
            <w:r w:rsidRPr="0064597A">
              <w:rPr>
                <w:iCs/>
                <w:color w:val="000000"/>
                <w:sz w:val="18"/>
                <w:szCs w:val="18"/>
              </w:rPr>
              <w:t xml:space="preserve">дминистрация </w:t>
            </w:r>
            <w:r w:rsidRPr="0064597A">
              <w:rPr>
                <w:color w:val="000000"/>
                <w:sz w:val="18"/>
                <w:szCs w:val="18"/>
              </w:rPr>
              <w:t>Мошковского</w:t>
            </w:r>
            <w:r w:rsidRPr="0064597A">
              <w:rPr>
                <w:iCs/>
                <w:color w:val="000000"/>
                <w:sz w:val="18"/>
                <w:szCs w:val="18"/>
              </w:rPr>
              <w:t xml:space="preserve"> сельсовета Бековского района Пензенской области</w:t>
            </w: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02</w:t>
            </w:r>
          </w:p>
        </w:tc>
        <w:tc>
          <w:tcPr>
            <w:tcW w:w="425" w:type="dxa"/>
            <w:noWrap/>
          </w:tcPr>
          <w:p w:rsidR="00DF1563" w:rsidRPr="0064597A" w:rsidRDefault="00DF1563" w:rsidP="001E0FE4">
            <w:pPr>
              <w:jc w:val="center"/>
              <w:rPr>
                <w:color w:val="000000"/>
                <w:sz w:val="18"/>
                <w:szCs w:val="18"/>
              </w:rPr>
            </w:pPr>
            <w:r w:rsidRPr="0064597A">
              <w:rPr>
                <w:color w:val="000000"/>
                <w:sz w:val="18"/>
                <w:szCs w:val="18"/>
              </w:rPr>
              <w:t>03</w:t>
            </w:r>
          </w:p>
        </w:tc>
        <w:tc>
          <w:tcPr>
            <w:tcW w:w="765" w:type="dxa"/>
            <w:noWrap/>
          </w:tcPr>
          <w:p w:rsidR="00DF1563" w:rsidRPr="0064597A" w:rsidRDefault="00DF1563" w:rsidP="001E0FE4">
            <w:pPr>
              <w:jc w:val="center"/>
              <w:rPr>
                <w:color w:val="000000"/>
                <w:sz w:val="18"/>
                <w:szCs w:val="18"/>
              </w:rPr>
            </w:pPr>
            <w:r w:rsidRPr="0064597A">
              <w:rPr>
                <w:color w:val="000000"/>
                <w:sz w:val="18"/>
                <w:szCs w:val="18"/>
              </w:rPr>
              <w:t>0110151180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80,300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80,300</w:t>
            </w:r>
          </w:p>
        </w:tc>
        <w:tc>
          <w:tcPr>
            <w:tcW w:w="690" w:type="dxa"/>
            <w:noWrap/>
          </w:tcPr>
          <w:p w:rsidR="00DF1563" w:rsidRPr="0064597A" w:rsidRDefault="00DF1563" w:rsidP="001E0FE4">
            <w:pPr>
              <w:rPr>
                <w:color w:val="000000"/>
                <w:sz w:val="18"/>
                <w:szCs w:val="18"/>
              </w:rPr>
            </w:pPr>
            <w:r w:rsidRPr="0064597A">
              <w:rPr>
                <w:color w:val="000000"/>
                <w:sz w:val="18"/>
                <w:szCs w:val="18"/>
              </w:rPr>
              <w:t>80,300</w:t>
            </w:r>
          </w:p>
        </w:tc>
        <w:tc>
          <w:tcPr>
            <w:tcW w:w="689" w:type="dxa"/>
          </w:tcPr>
          <w:p w:rsidR="00DF1563" w:rsidRPr="0064597A" w:rsidRDefault="00DF1563" w:rsidP="001E0FE4">
            <w:pPr>
              <w:rPr>
                <w:color w:val="000000"/>
                <w:sz w:val="18"/>
                <w:szCs w:val="18"/>
              </w:rPr>
            </w:pPr>
            <w:r w:rsidRPr="0064597A">
              <w:rPr>
                <w:color w:val="000000"/>
                <w:sz w:val="18"/>
                <w:szCs w:val="18"/>
              </w:rPr>
              <w:t>80,300</w:t>
            </w:r>
          </w:p>
        </w:tc>
        <w:tc>
          <w:tcPr>
            <w:tcW w:w="689" w:type="dxa"/>
          </w:tcPr>
          <w:p w:rsidR="00DF1563" w:rsidRPr="0064597A" w:rsidRDefault="00DF1563" w:rsidP="001E0FE4">
            <w:pPr>
              <w:rPr>
                <w:color w:val="000000"/>
                <w:sz w:val="18"/>
                <w:szCs w:val="18"/>
              </w:rPr>
            </w:pPr>
            <w:r w:rsidRPr="0064597A">
              <w:rPr>
                <w:color w:val="000000"/>
                <w:sz w:val="18"/>
                <w:szCs w:val="18"/>
              </w:rPr>
              <w:t>80,300</w:t>
            </w:r>
          </w:p>
        </w:tc>
        <w:tc>
          <w:tcPr>
            <w:tcW w:w="690" w:type="dxa"/>
          </w:tcPr>
          <w:p w:rsidR="00DF1563" w:rsidRPr="0064597A" w:rsidRDefault="00DF1563" w:rsidP="001E0FE4">
            <w:pPr>
              <w:rPr>
                <w:color w:val="000000"/>
                <w:sz w:val="18"/>
                <w:szCs w:val="18"/>
              </w:rPr>
            </w:pPr>
            <w:r w:rsidRPr="0064597A">
              <w:rPr>
                <w:color w:val="000000"/>
                <w:sz w:val="18"/>
                <w:szCs w:val="18"/>
              </w:rPr>
              <w:t>80,300</w:t>
            </w:r>
          </w:p>
        </w:tc>
      </w:tr>
      <w:tr w:rsidR="00DF1563" w:rsidRPr="0064597A" w:rsidTr="001E0FE4">
        <w:trPr>
          <w:trHeight w:val="300"/>
          <w:jc w:val="center"/>
        </w:trPr>
        <w:tc>
          <w:tcPr>
            <w:tcW w:w="420" w:type="dxa"/>
            <w:vMerge/>
            <w:noWrap/>
          </w:tcPr>
          <w:p w:rsidR="00DF1563" w:rsidRPr="0064597A" w:rsidRDefault="00DF1563" w:rsidP="001E0FE4">
            <w:pPr>
              <w:jc w:val="center"/>
              <w:rPr>
                <w:color w:val="000000"/>
                <w:sz w:val="18"/>
                <w:szCs w:val="18"/>
              </w:rPr>
            </w:pPr>
          </w:p>
        </w:tc>
        <w:tc>
          <w:tcPr>
            <w:tcW w:w="709" w:type="dxa"/>
            <w:vMerge/>
          </w:tcPr>
          <w:p w:rsidR="00DF1563" w:rsidRPr="0064597A" w:rsidRDefault="00DF1563" w:rsidP="001E0FE4">
            <w:pPr>
              <w:rPr>
                <w:color w:val="000000"/>
                <w:sz w:val="18"/>
                <w:szCs w:val="18"/>
              </w:rPr>
            </w:pPr>
          </w:p>
        </w:tc>
        <w:tc>
          <w:tcPr>
            <w:tcW w:w="1418" w:type="dxa"/>
            <w:vMerge/>
          </w:tcPr>
          <w:p w:rsidR="00DF1563" w:rsidRPr="0064597A" w:rsidRDefault="00DF1563" w:rsidP="001E0FE4">
            <w:pPr>
              <w:rPr>
                <w:color w:val="000000"/>
                <w:sz w:val="18"/>
                <w:szCs w:val="18"/>
              </w:rPr>
            </w:pPr>
          </w:p>
        </w:tc>
        <w:tc>
          <w:tcPr>
            <w:tcW w:w="1415" w:type="dxa"/>
            <w:vMerge/>
          </w:tcPr>
          <w:p w:rsidR="00DF1563" w:rsidRPr="0064597A" w:rsidRDefault="00DF1563" w:rsidP="001E0FE4">
            <w:pPr>
              <w:rPr>
                <w:iCs/>
                <w:color w:val="000000"/>
                <w:sz w:val="18"/>
                <w:szCs w:val="18"/>
              </w:rPr>
            </w:pP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02</w:t>
            </w:r>
          </w:p>
        </w:tc>
        <w:tc>
          <w:tcPr>
            <w:tcW w:w="425" w:type="dxa"/>
            <w:noWrap/>
          </w:tcPr>
          <w:p w:rsidR="00DF1563" w:rsidRPr="0064597A" w:rsidRDefault="00DF1563" w:rsidP="001E0FE4">
            <w:pPr>
              <w:jc w:val="center"/>
              <w:rPr>
                <w:color w:val="000000"/>
                <w:sz w:val="18"/>
                <w:szCs w:val="18"/>
              </w:rPr>
            </w:pPr>
            <w:r w:rsidRPr="0064597A">
              <w:rPr>
                <w:color w:val="000000"/>
                <w:sz w:val="18"/>
                <w:szCs w:val="18"/>
              </w:rPr>
              <w:t>03</w:t>
            </w:r>
          </w:p>
        </w:tc>
        <w:tc>
          <w:tcPr>
            <w:tcW w:w="765" w:type="dxa"/>
            <w:noWrap/>
          </w:tcPr>
          <w:p w:rsidR="00DF1563" w:rsidRPr="0064597A" w:rsidRDefault="00DF1563" w:rsidP="001E0FE4">
            <w:pPr>
              <w:jc w:val="center"/>
              <w:rPr>
                <w:color w:val="000000"/>
                <w:sz w:val="18"/>
                <w:szCs w:val="18"/>
              </w:rPr>
            </w:pPr>
            <w:r w:rsidRPr="0064597A">
              <w:rPr>
                <w:color w:val="000000"/>
                <w:sz w:val="18"/>
                <w:szCs w:val="18"/>
              </w:rPr>
              <w:t>0110151180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120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80,284</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80,284</w:t>
            </w:r>
          </w:p>
        </w:tc>
        <w:tc>
          <w:tcPr>
            <w:tcW w:w="690" w:type="dxa"/>
            <w:noWrap/>
          </w:tcPr>
          <w:p w:rsidR="00DF1563" w:rsidRPr="0064597A" w:rsidRDefault="00DF1563" w:rsidP="001E0FE4">
            <w:pPr>
              <w:jc w:val="center"/>
              <w:rPr>
                <w:color w:val="000000"/>
                <w:sz w:val="18"/>
                <w:szCs w:val="18"/>
              </w:rPr>
            </w:pPr>
            <w:r w:rsidRPr="0064597A">
              <w:rPr>
                <w:color w:val="000000"/>
                <w:sz w:val="18"/>
                <w:szCs w:val="18"/>
              </w:rPr>
              <w:t>80,284</w:t>
            </w:r>
          </w:p>
        </w:tc>
        <w:tc>
          <w:tcPr>
            <w:tcW w:w="689" w:type="dxa"/>
          </w:tcPr>
          <w:p w:rsidR="00DF1563" w:rsidRPr="0064597A" w:rsidRDefault="00DF1563" w:rsidP="001E0FE4">
            <w:pPr>
              <w:jc w:val="center"/>
              <w:rPr>
                <w:color w:val="000000"/>
                <w:sz w:val="18"/>
                <w:szCs w:val="18"/>
              </w:rPr>
            </w:pPr>
            <w:r w:rsidRPr="0064597A">
              <w:rPr>
                <w:color w:val="000000"/>
                <w:sz w:val="18"/>
                <w:szCs w:val="18"/>
              </w:rPr>
              <w:t>80,284</w:t>
            </w:r>
          </w:p>
        </w:tc>
        <w:tc>
          <w:tcPr>
            <w:tcW w:w="689" w:type="dxa"/>
          </w:tcPr>
          <w:p w:rsidR="00DF1563" w:rsidRPr="0064597A" w:rsidRDefault="00DF1563" w:rsidP="001E0FE4">
            <w:pPr>
              <w:jc w:val="center"/>
              <w:rPr>
                <w:color w:val="000000"/>
                <w:sz w:val="18"/>
                <w:szCs w:val="18"/>
              </w:rPr>
            </w:pPr>
            <w:r w:rsidRPr="0064597A">
              <w:rPr>
                <w:color w:val="000000"/>
                <w:sz w:val="18"/>
                <w:szCs w:val="18"/>
              </w:rPr>
              <w:t>80,284</w:t>
            </w:r>
          </w:p>
        </w:tc>
        <w:tc>
          <w:tcPr>
            <w:tcW w:w="690" w:type="dxa"/>
          </w:tcPr>
          <w:p w:rsidR="00DF1563" w:rsidRPr="0064597A" w:rsidRDefault="00DF1563" w:rsidP="001E0FE4">
            <w:pPr>
              <w:jc w:val="center"/>
              <w:rPr>
                <w:color w:val="000000"/>
                <w:sz w:val="18"/>
                <w:szCs w:val="18"/>
              </w:rPr>
            </w:pPr>
            <w:r w:rsidRPr="0064597A">
              <w:rPr>
                <w:color w:val="000000"/>
                <w:sz w:val="18"/>
                <w:szCs w:val="18"/>
              </w:rPr>
              <w:t>80,284</w:t>
            </w:r>
          </w:p>
        </w:tc>
      </w:tr>
      <w:tr w:rsidR="00DF1563" w:rsidRPr="0064597A" w:rsidTr="001E0FE4">
        <w:trPr>
          <w:trHeight w:val="300"/>
          <w:jc w:val="center"/>
        </w:trPr>
        <w:tc>
          <w:tcPr>
            <w:tcW w:w="420" w:type="dxa"/>
            <w:vMerge/>
            <w:noWrap/>
          </w:tcPr>
          <w:p w:rsidR="00DF1563" w:rsidRPr="0064597A" w:rsidRDefault="00DF1563" w:rsidP="001E0FE4">
            <w:pPr>
              <w:jc w:val="center"/>
              <w:rPr>
                <w:color w:val="000000"/>
                <w:sz w:val="18"/>
                <w:szCs w:val="18"/>
              </w:rPr>
            </w:pPr>
          </w:p>
        </w:tc>
        <w:tc>
          <w:tcPr>
            <w:tcW w:w="709" w:type="dxa"/>
            <w:vMerge/>
          </w:tcPr>
          <w:p w:rsidR="00DF1563" w:rsidRPr="0064597A" w:rsidRDefault="00DF1563" w:rsidP="001E0FE4">
            <w:pPr>
              <w:rPr>
                <w:color w:val="000000"/>
                <w:sz w:val="18"/>
                <w:szCs w:val="18"/>
              </w:rPr>
            </w:pPr>
          </w:p>
        </w:tc>
        <w:tc>
          <w:tcPr>
            <w:tcW w:w="1418" w:type="dxa"/>
            <w:vMerge/>
          </w:tcPr>
          <w:p w:rsidR="00DF1563" w:rsidRPr="0064597A" w:rsidRDefault="00DF1563" w:rsidP="001E0FE4">
            <w:pPr>
              <w:rPr>
                <w:color w:val="000000"/>
                <w:sz w:val="18"/>
                <w:szCs w:val="18"/>
              </w:rPr>
            </w:pPr>
          </w:p>
        </w:tc>
        <w:tc>
          <w:tcPr>
            <w:tcW w:w="1415" w:type="dxa"/>
            <w:vMerge/>
          </w:tcPr>
          <w:p w:rsidR="00DF1563" w:rsidRPr="0064597A" w:rsidRDefault="00DF1563" w:rsidP="001E0FE4">
            <w:pPr>
              <w:rPr>
                <w:iCs/>
                <w:color w:val="000000"/>
                <w:sz w:val="18"/>
                <w:szCs w:val="18"/>
              </w:rPr>
            </w:pP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02</w:t>
            </w:r>
          </w:p>
        </w:tc>
        <w:tc>
          <w:tcPr>
            <w:tcW w:w="425" w:type="dxa"/>
            <w:noWrap/>
          </w:tcPr>
          <w:p w:rsidR="00DF1563" w:rsidRPr="0064597A" w:rsidRDefault="00DF1563" w:rsidP="001E0FE4">
            <w:pPr>
              <w:jc w:val="center"/>
              <w:rPr>
                <w:color w:val="000000"/>
                <w:sz w:val="18"/>
                <w:szCs w:val="18"/>
              </w:rPr>
            </w:pPr>
            <w:r w:rsidRPr="0064597A">
              <w:rPr>
                <w:color w:val="000000"/>
                <w:sz w:val="18"/>
                <w:szCs w:val="18"/>
              </w:rPr>
              <w:t>03</w:t>
            </w:r>
          </w:p>
        </w:tc>
        <w:tc>
          <w:tcPr>
            <w:tcW w:w="765" w:type="dxa"/>
            <w:noWrap/>
          </w:tcPr>
          <w:p w:rsidR="00DF1563" w:rsidRPr="0064597A" w:rsidRDefault="00DF1563" w:rsidP="001E0FE4">
            <w:pPr>
              <w:jc w:val="center"/>
              <w:rPr>
                <w:color w:val="000000"/>
                <w:sz w:val="18"/>
                <w:szCs w:val="18"/>
              </w:rPr>
            </w:pPr>
            <w:r w:rsidRPr="0064597A">
              <w:rPr>
                <w:color w:val="000000"/>
                <w:sz w:val="18"/>
                <w:szCs w:val="18"/>
              </w:rPr>
              <w:t>0110151180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240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0,16</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0,016</w:t>
            </w:r>
          </w:p>
        </w:tc>
        <w:tc>
          <w:tcPr>
            <w:tcW w:w="690" w:type="dxa"/>
            <w:noWrap/>
          </w:tcPr>
          <w:p w:rsidR="00DF1563" w:rsidRPr="0064597A" w:rsidRDefault="00DF1563" w:rsidP="001E0FE4">
            <w:pPr>
              <w:jc w:val="center"/>
              <w:rPr>
                <w:color w:val="000000"/>
                <w:sz w:val="18"/>
                <w:szCs w:val="18"/>
              </w:rPr>
            </w:pPr>
            <w:r w:rsidRPr="0064597A">
              <w:rPr>
                <w:color w:val="000000"/>
                <w:sz w:val="18"/>
                <w:szCs w:val="18"/>
              </w:rPr>
              <w:t>0,016</w:t>
            </w:r>
          </w:p>
        </w:tc>
        <w:tc>
          <w:tcPr>
            <w:tcW w:w="689" w:type="dxa"/>
          </w:tcPr>
          <w:p w:rsidR="00DF1563" w:rsidRPr="0064597A" w:rsidRDefault="00DF1563" w:rsidP="001E0FE4">
            <w:pPr>
              <w:jc w:val="center"/>
              <w:rPr>
                <w:color w:val="000000"/>
                <w:sz w:val="18"/>
                <w:szCs w:val="18"/>
              </w:rPr>
            </w:pPr>
            <w:r w:rsidRPr="0064597A">
              <w:rPr>
                <w:color w:val="000000"/>
                <w:sz w:val="18"/>
                <w:szCs w:val="18"/>
              </w:rPr>
              <w:t>0,016</w:t>
            </w:r>
          </w:p>
        </w:tc>
        <w:tc>
          <w:tcPr>
            <w:tcW w:w="689" w:type="dxa"/>
          </w:tcPr>
          <w:p w:rsidR="00DF1563" w:rsidRPr="0064597A" w:rsidRDefault="00DF1563" w:rsidP="001E0FE4">
            <w:pPr>
              <w:jc w:val="center"/>
              <w:rPr>
                <w:color w:val="000000"/>
                <w:sz w:val="18"/>
                <w:szCs w:val="18"/>
              </w:rPr>
            </w:pPr>
            <w:r w:rsidRPr="0064597A">
              <w:rPr>
                <w:color w:val="000000"/>
                <w:sz w:val="18"/>
                <w:szCs w:val="18"/>
              </w:rPr>
              <w:t>0,016</w:t>
            </w:r>
          </w:p>
        </w:tc>
        <w:tc>
          <w:tcPr>
            <w:tcW w:w="690" w:type="dxa"/>
          </w:tcPr>
          <w:p w:rsidR="00DF1563" w:rsidRPr="0064597A" w:rsidRDefault="00DF1563" w:rsidP="001E0FE4">
            <w:pPr>
              <w:jc w:val="center"/>
              <w:rPr>
                <w:color w:val="000000"/>
                <w:sz w:val="18"/>
                <w:szCs w:val="18"/>
              </w:rPr>
            </w:pPr>
            <w:r w:rsidRPr="0064597A">
              <w:rPr>
                <w:color w:val="000000"/>
                <w:sz w:val="18"/>
                <w:szCs w:val="18"/>
              </w:rPr>
              <w:t>0,016</w:t>
            </w:r>
          </w:p>
        </w:tc>
      </w:tr>
      <w:tr w:rsidR="00DF1563" w:rsidRPr="0064597A" w:rsidTr="001E0FE4">
        <w:trPr>
          <w:trHeight w:val="300"/>
          <w:jc w:val="center"/>
        </w:trPr>
        <w:tc>
          <w:tcPr>
            <w:tcW w:w="420" w:type="dxa"/>
            <w:vMerge w:val="restart"/>
            <w:noWrap/>
          </w:tcPr>
          <w:p w:rsidR="00DF1563" w:rsidRPr="0064597A" w:rsidRDefault="00DF1563" w:rsidP="001E0FE4">
            <w:pPr>
              <w:jc w:val="center"/>
              <w:rPr>
                <w:color w:val="000000"/>
                <w:sz w:val="18"/>
                <w:szCs w:val="18"/>
              </w:rPr>
            </w:pPr>
            <w:r w:rsidRPr="0064597A">
              <w:rPr>
                <w:color w:val="000000"/>
                <w:sz w:val="18"/>
                <w:szCs w:val="18"/>
              </w:rPr>
              <w:t>1.1.</w:t>
            </w:r>
          </w:p>
        </w:tc>
        <w:tc>
          <w:tcPr>
            <w:tcW w:w="709" w:type="dxa"/>
            <w:vMerge w:val="restart"/>
          </w:tcPr>
          <w:p w:rsidR="00DF1563" w:rsidRPr="0064597A" w:rsidRDefault="00DF1563" w:rsidP="001E0FE4">
            <w:pPr>
              <w:rPr>
                <w:color w:val="000000"/>
                <w:sz w:val="18"/>
                <w:szCs w:val="18"/>
              </w:rPr>
            </w:pPr>
            <w:r w:rsidRPr="0064597A">
              <w:rPr>
                <w:color w:val="000000"/>
                <w:sz w:val="18"/>
                <w:szCs w:val="18"/>
              </w:rPr>
              <w:t>Основное мероприятие</w:t>
            </w:r>
          </w:p>
        </w:tc>
        <w:tc>
          <w:tcPr>
            <w:tcW w:w="1418" w:type="dxa"/>
            <w:vMerge w:val="restart"/>
          </w:tcPr>
          <w:p w:rsidR="00DF1563" w:rsidRPr="0064597A" w:rsidRDefault="00DF1563" w:rsidP="001E0FE4">
            <w:pPr>
              <w:rPr>
                <w:color w:val="000000"/>
                <w:sz w:val="18"/>
                <w:szCs w:val="18"/>
              </w:rPr>
            </w:pPr>
            <w:r w:rsidRPr="0064597A">
              <w:rPr>
                <w:sz w:val="18"/>
                <w:szCs w:val="18"/>
              </w:rPr>
              <w:t>Организация и осуществление мероприятий по мобилизационной подготовке на территории поселения за счет средств Федерального бюджета</w:t>
            </w:r>
          </w:p>
        </w:tc>
        <w:tc>
          <w:tcPr>
            <w:tcW w:w="1415" w:type="dxa"/>
          </w:tcPr>
          <w:p w:rsidR="00DF1563" w:rsidRPr="0064597A" w:rsidRDefault="00DF1563" w:rsidP="001E0FE4">
            <w:pPr>
              <w:rPr>
                <w:color w:val="000000"/>
                <w:sz w:val="18"/>
                <w:szCs w:val="18"/>
              </w:rPr>
            </w:pPr>
            <w:r w:rsidRPr="0064597A">
              <w:rPr>
                <w:color w:val="000000"/>
                <w:sz w:val="18"/>
                <w:szCs w:val="18"/>
              </w:rPr>
              <w:t>всего</w:t>
            </w: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02</w:t>
            </w:r>
          </w:p>
        </w:tc>
        <w:tc>
          <w:tcPr>
            <w:tcW w:w="425" w:type="dxa"/>
            <w:noWrap/>
          </w:tcPr>
          <w:p w:rsidR="00DF1563" w:rsidRPr="0064597A" w:rsidRDefault="00DF1563" w:rsidP="001E0FE4">
            <w:pPr>
              <w:jc w:val="center"/>
              <w:rPr>
                <w:color w:val="000000"/>
                <w:sz w:val="18"/>
                <w:szCs w:val="18"/>
              </w:rPr>
            </w:pPr>
            <w:r w:rsidRPr="0064597A">
              <w:rPr>
                <w:color w:val="000000"/>
                <w:sz w:val="18"/>
                <w:szCs w:val="18"/>
              </w:rPr>
              <w:t>03</w:t>
            </w:r>
          </w:p>
        </w:tc>
        <w:tc>
          <w:tcPr>
            <w:tcW w:w="765" w:type="dxa"/>
            <w:noWrap/>
          </w:tcPr>
          <w:p w:rsidR="00DF1563" w:rsidRPr="0064597A" w:rsidRDefault="00DF1563" w:rsidP="001E0FE4">
            <w:pPr>
              <w:jc w:val="center"/>
              <w:rPr>
                <w:color w:val="000000"/>
                <w:sz w:val="18"/>
                <w:szCs w:val="18"/>
              </w:rPr>
            </w:pPr>
            <w:r w:rsidRPr="0064597A">
              <w:rPr>
                <w:color w:val="000000"/>
                <w:sz w:val="18"/>
                <w:szCs w:val="18"/>
              </w:rPr>
              <w:t>0000000000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80,300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80,300</w:t>
            </w:r>
          </w:p>
        </w:tc>
        <w:tc>
          <w:tcPr>
            <w:tcW w:w="690" w:type="dxa"/>
            <w:noWrap/>
          </w:tcPr>
          <w:p w:rsidR="00DF1563" w:rsidRPr="0064597A" w:rsidRDefault="00DF1563" w:rsidP="001E0FE4">
            <w:pPr>
              <w:rPr>
                <w:color w:val="000000"/>
                <w:sz w:val="18"/>
                <w:szCs w:val="18"/>
              </w:rPr>
            </w:pPr>
            <w:r w:rsidRPr="0064597A">
              <w:rPr>
                <w:color w:val="000000"/>
                <w:sz w:val="18"/>
                <w:szCs w:val="18"/>
              </w:rPr>
              <w:t>80,300</w:t>
            </w:r>
          </w:p>
        </w:tc>
        <w:tc>
          <w:tcPr>
            <w:tcW w:w="689" w:type="dxa"/>
          </w:tcPr>
          <w:p w:rsidR="00DF1563" w:rsidRPr="0064597A" w:rsidRDefault="00DF1563" w:rsidP="001E0FE4">
            <w:pPr>
              <w:rPr>
                <w:color w:val="000000"/>
                <w:sz w:val="18"/>
                <w:szCs w:val="18"/>
              </w:rPr>
            </w:pPr>
            <w:r w:rsidRPr="0064597A">
              <w:rPr>
                <w:color w:val="000000"/>
                <w:sz w:val="18"/>
                <w:szCs w:val="18"/>
              </w:rPr>
              <w:t>80,300</w:t>
            </w:r>
          </w:p>
        </w:tc>
        <w:tc>
          <w:tcPr>
            <w:tcW w:w="689" w:type="dxa"/>
          </w:tcPr>
          <w:p w:rsidR="00DF1563" w:rsidRPr="0064597A" w:rsidRDefault="00DF1563" w:rsidP="001E0FE4">
            <w:pPr>
              <w:rPr>
                <w:color w:val="000000"/>
                <w:sz w:val="18"/>
                <w:szCs w:val="18"/>
              </w:rPr>
            </w:pPr>
            <w:r w:rsidRPr="0064597A">
              <w:rPr>
                <w:color w:val="000000"/>
                <w:sz w:val="18"/>
                <w:szCs w:val="18"/>
              </w:rPr>
              <w:t>80,300</w:t>
            </w:r>
          </w:p>
        </w:tc>
        <w:tc>
          <w:tcPr>
            <w:tcW w:w="690" w:type="dxa"/>
          </w:tcPr>
          <w:p w:rsidR="00DF1563" w:rsidRPr="0064597A" w:rsidRDefault="00DF1563" w:rsidP="001E0FE4">
            <w:pPr>
              <w:rPr>
                <w:color w:val="000000"/>
                <w:sz w:val="18"/>
                <w:szCs w:val="18"/>
              </w:rPr>
            </w:pPr>
            <w:r w:rsidRPr="0064597A">
              <w:rPr>
                <w:color w:val="000000"/>
                <w:sz w:val="18"/>
                <w:szCs w:val="18"/>
              </w:rPr>
              <w:t>80,300</w:t>
            </w:r>
          </w:p>
        </w:tc>
      </w:tr>
      <w:tr w:rsidR="00DF1563" w:rsidRPr="0064597A" w:rsidTr="001E0FE4">
        <w:trPr>
          <w:trHeight w:val="300"/>
          <w:jc w:val="center"/>
        </w:trPr>
        <w:tc>
          <w:tcPr>
            <w:tcW w:w="420" w:type="dxa"/>
            <w:vMerge/>
            <w:noWrap/>
          </w:tcPr>
          <w:p w:rsidR="00DF1563" w:rsidRPr="0064597A" w:rsidRDefault="00DF1563" w:rsidP="001E0FE4">
            <w:pPr>
              <w:jc w:val="center"/>
              <w:rPr>
                <w:color w:val="000000"/>
                <w:sz w:val="18"/>
                <w:szCs w:val="18"/>
              </w:rPr>
            </w:pPr>
          </w:p>
        </w:tc>
        <w:tc>
          <w:tcPr>
            <w:tcW w:w="709" w:type="dxa"/>
            <w:vMerge/>
          </w:tcPr>
          <w:p w:rsidR="00DF1563" w:rsidRPr="0064597A" w:rsidRDefault="00DF1563" w:rsidP="001E0FE4">
            <w:pPr>
              <w:rPr>
                <w:color w:val="000000"/>
                <w:sz w:val="18"/>
                <w:szCs w:val="18"/>
              </w:rPr>
            </w:pPr>
          </w:p>
        </w:tc>
        <w:tc>
          <w:tcPr>
            <w:tcW w:w="1418" w:type="dxa"/>
            <w:vMerge/>
          </w:tcPr>
          <w:p w:rsidR="00DF1563" w:rsidRPr="0064597A" w:rsidRDefault="00DF1563" w:rsidP="001E0FE4">
            <w:pPr>
              <w:rPr>
                <w:color w:val="000000"/>
                <w:sz w:val="18"/>
                <w:szCs w:val="18"/>
              </w:rPr>
            </w:pPr>
          </w:p>
        </w:tc>
        <w:tc>
          <w:tcPr>
            <w:tcW w:w="1415" w:type="dxa"/>
            <w:vMerge w:val="restart"/>
          </w:tcPr>
          <w:p w:rsidR="00DF1563" w:rsidRPr="0064597A" w:rsidRDefault="00DF1563" w:rsidP="001E0FE4">
            <w:pPr>
              <w:rPr>
                <w:iCs/>
                <w:color w:val="000000"/>
                <w:sz w:val="18"/>
                <w:szCs w:val="18"/>
              </w:rPr>
            </w:pPr>
            <w:r w:rsidRPr="0064597A">
              <w:rPr>
                <w:sz w:val="18"/>
                <w:szCs w:val="18"/>
              </w:rPr>
              <w:t>ответственный исполнитель – а</w:t>
            </w:r>
            <w:r w:rsidRPr="0064597A">
              <w:rPr>
                <w:iCs/>
                <w:color w:val="000000"/>
                <w:sz w:val="18"/>
                <w:szCs w:val="18"/>
              </w:rPr>
              <w:t xml:space="preserve">дминистрация </w:t>
            </w:r>
            <w:r w:rsidRPr="0064597A">
              <w:rPr>
                <w:color w:val="000000"/>
                <w:sz w:val="18"/>
                <w:szCs w:val="18"/>
              </w:rPr>
              <w:t>Мошковского</w:t>
            </w:r>
            <w:r w:rsidRPr="0064597A">
              <w:rPr>
                <w:iCs/>
                <w:color w:val="000000"/>
                <w:sz w:val="18"/>
                <w:szCs w:val="18"/>
              </w:rPr>
              <w:t xml:space="preserve"> сельсовета Бековского района Пензенской области</w:t>
            </w: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02</w:t>
            </w:r>
          </w:p>
        </w:tc>
        <w:tc>
          <w:tcPr>
            <w:tcW w:w="425" w:type="dxa"/>
            <w:noWrap/>
          </w:tcPr>
          <w:p w:rsidR="00DF1563" w:rsidRPr="0064597A" w:rsidRDefault="00DF1563" w:rsidP="001E0FE4">
            <w:pPr>
              <w:jc w:val="center"/>
              <w:rPr>
                <w:color w:val="000000"/>
                <w:sz w:val="18"/>
                <w:szCs w:val="18"/>
              </w:rPr>
            </w:pPr>
            <w:r w:rsidRPr="0064597A">
              <w:rPr>
                <w:color w:val="000000"/>
                <w:sz w:val="18"/>
                <w:szCs w:val="18"/>
              </w:rPr>
              <w:t>03</w:t>
            </w:r>
          </w:p>
        </w:tc>
        <w:tc>
          <w:tcPr>
            <w:tcW w:w="765" w:type="dxa"/>
            <w:noWrap/>
          </w:tcPr>
          <w:p w:rsidR="00DF1563" w:rsidRPr="0064597A" w:rsidRDefault="00DF1563" w:rsidP="001E0FE4">
            <w:pPr>
              <w:jc w:val="center"/>
              <w:rPr>
                <w:color w:val="000000"/>
                <w:sz w:val="18"/>
                <w:szCs w:val="18"/>
              </w:rPr>
            </w:pPr>
            <w:r w:rsidRPr="0064597A">
              <w:rPr>
                <w:color w:val="000000"/>
                <w:sz w:val="18"/>
                <w:szCs w:val="18"/>
              </w:rPr>
              <w:t>0110151180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80,300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80,300</w:t>
            </w:r>
          </w:p>
        </w:tc>
        <w:tc>
          <w:tcPr>
            <w:tcW w:w="690" w:type="dxa"/>
            <w:noWrap/>
          </w:tcPr>
          <w:p w:rsidR="00DF1563" w:rsidRPr="0064597A" w:rsidRDefault="00DF1563" w:rsidP="001E0FE4">
            <w:pPr>
              <w:rPr>
                <w:color w:val="000000"/>
                <w:sz w:val="18"/>
                <w:szCs w:val="18"/>
              </w:rPr>
            </w:pPr>
            <w:r w:rsidRPr="0064597A">
              <w:rPr>
                <w:color w:val="000000"/>
                <w:sz w:val="18"/>
                <w:szCs w:val="18"/>
              </w:rPr>
              <w:t>80,300</w:t>
            </w:r>
          </w:p>
        </w:tc>
        <w:tc>
          <w:tcPr>
            <w:tcW w:w="689" w:type="dxa"/>
          </w:tcPr>
          <w:p w:rsidR="00DF1563" w:rsidRPr="0064597A" w:rsidRDefault="00DF1563" w:rsidP="001E0FE4">
            <w:pPr>
              <w:rPr>
                <w:color w:val="000000"/>
                <w:sz w:val="18"/>
                <w:szCs w:val="18"/>
              </w:rPr>
            </w:pPr>
            <w:r w:rsidRPr="0064597A">
              <w:rPr>
                <w:color w:val="000000"/>
                <w:sz w:val="18"/>
                <w:szCs w:val="18"/>
              </w:rPr>
              <w:t>80,300</w:t>
            </w:r>
          </w:p>
        </w:tc>
        <w:tc>
          <w:tcPr>
            <w:tcW w:w="689" w:type="dxa"/>
          </w:tcPr>
          <w:p w:rsidR="00DF1563" w:rsidRPr="0064597A" w:rsidRDefault="00DF1563" w:rsidP="001E0FE4">
            <w:pPr>
              <w:rPr>
                <w:color w:val="000000"/>
                <w:sz w:val="18"/>
                <w:szCs w:val="18"/>
              </w:rPr>
            </w:pPr>
            <w:r w:rsidRPr="0064597A">
              <w:rPr>
                <w:color w:val="000000"/>
                <w:sz w:val="18"/>
                <w:szCs w:val="18"/>
              </w:rPr>
              <w:t>80,300</w:t>
            </w:r>
          </w:p>
        </w:tc>
        <w:tc>
          <w:tcPr>
            <w:tcW w:w="690" w:type="dxa"/>
          </w:tcPr>
          <w:p w:rsidR="00DF1563" w:rsidRPr="0064597A" w:rsidRDefault="00DF1563" w:rsidP="001E0FE4">
            <w:pPr>
              <w:rPr>
                <w:color w:val="000000"/>
                <w:sz w:val="18"/>
                <w:szCs w:val="18"/>
              </w:rPr>
            </w:pPr>
            <w:r w:rsidRPr="0064597A">
              <w:rPr>
                <w:color w:val="000000"/>
                <w:sz w:val="18"/>
                <w:szCs w:val="18"/>
              </w:rPr>
              <w:t>80,300</w:t>
            </w:r>
          </w:p>
        </w:tc>
      </w:tr>
      <w:tr w:rsidR="00DF1563" w:rsidRPr="0064597A" w:rsidTr="001E0FE4">
        <w:trPr>
          <w:trHeight w:val="300"/>
          <w:jc w:val="center"/>
        </w:trPr>
        <w:tc>
          <w:tcPr>
            <w:tcW w:w="420" w:type="dxa"/>
            <w:vMerge/>
            <w:noWrap/>
          </w:tcPr>
          <w:p w:rsidR="00DF1563" w:rsidRPr="0064597A" w:rsidRDefault="00DF1563" w:rsidP="001E0FE4">
            <w:pPr>
              <w:jc w:val="center"/>
              <w:rPr>
                <w:color w:val="000000"/>
                <w:sz w:val="18"/>
                <w:szCs w:val="18"/>
              </w:rPr>
            </w:pPr>
          </w:p>
        </w:tc>
        <w:tc>
          <w:tcPr>
            <w:tcW w:w="709" w:type="dxa"/>
            <w:vMerge/>
          </w:tcPr>
          <w:p w:rsidR="00DF1563" w:rsidRPr="0064597A" w:rsidRDefault="00DF1563" w:rsidP="001E0FE4">
            <w:pPr>
              <w:rPr>
                <w:color w:val="000000"/>
                <w:sz w:val="18"/>
                <w:szCs w:val="18"/>
              </w:rPr>
            </w:pPr>
          </w:p>
        </w:tc>
        <w:tc>
          <w:tcPr>
            <w:tcW w:w="1418" w:type="dxa"/>
            <w:vMerge/>
          </w:tcPr>
          <w:p w:rsidR="00DF1563" w:rsidRPr="0064597A" w:rsidRDefault="00DF1563" w:rsidP="001E0FE4">
            <w:pPr>
              <w:rPr>
                <w:color w:val="000000"/>
                <w:sz w:val="18"/>
                <w:szCs w:val="18"/>
              </w:rPr>
            </w:pPr>
          </w:p>
        </w:tc>
        <w:tc>
          <w:tcPr>
            <w:tcW w:w="1415" w:type="dxa"/>
            <w:vMerge/>
          </w:tcPr>
          <w:p w:rsidR="00DF1563" w:rsidRPr="0064597A" w:rsidRDefault="00DF1563" w:rsidP="001E0FE4">
            <w:pPr>
              <w:rPr>
                <w:iCs/>
                <w:color w:val="000000"/>
                <w:sz w:val="18"/>
                <w:szCs w:val="18"/>
              </w:rPr>
            </w:pP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02</w:t>
            </w:r>
          </w:p>
        </w:tc>
        <w:tc>
          <w:tcPr>
            <w:tcW w:w="425" w:type="dxa"/>
            <w:noWrap/>
          </w:tcPr>
          <w:p w:rsidR="00DF1563" w:rsidRPr="0064597A" w:rsidRDefault="00DF1563" w:rsidP="001E0FE4">
            <w:pPr>
              <w:jc w:val="center"/>
              <w:rPr>
                <w:color w:val="000000"/>
                <w:sz w:val="18"/>
                <w:szCs w:val="18"/>
              </w:rPr>
            </w:pPr>
            <w:r w:rsidRPr="0064597A">
              <w:rPr>
                <w:color w:val="000000"/>
                <w:sz w:val="18"/>
                <w:szCs w:val="18"/>
              </w:rPr>
              <w:t>03</w:t>
            </w:r>
          </w:p>
        </w:tc>
        <w:tc>
          <w:tcPr>
            <w:tcW w:w="765" w:type="dxa"/>
            <w:noWrap/>
          </w:tcPr>
          <w:p w:rsidR="00DF1563" w:rsidRPr="0064597A" w:rsidRDefault="00DF1563" w:rsidP="001E0FE4">
            <w:pPr>
              <w:jc w:val="center"/>
              <w:rPr>
                <w:color w:val="000000"/>
                <w:sz w:val="18"/>
                <w:szCs w:val="18"/>
              </w:rPr>
            </w:pPr>
            <w:r w:rsidRPr="0064597A">
              <w:rPr>
                <w:color w:val="000000"/>
                <w:sz w:val="18"/>
                <w:szCs w:val="18"/>
              </w:rPr>
              <w:t>0110151180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120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80,284</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80,284</w:t>
            </w:r>
          </w:p>
        </w:tc>
        <w:tc>
          <w:tcPr>
            <w:tcW w:w="690" w:type="dxa"/>
            <w:noWrap/>
          </w:tcPr>
          <w:p w:rsidR="00DF1563" w:rsidRPr="0064597A" w:rsidRDefault="00DF1563" w:rsidP="001E0FE4">
            <w:pPr>
              <w:jc w:val="center"/>
              <w:rPr>
                <w:color w:val="000000"/>
                <w:sz w:val="18"/>
                <w:szCs w:val="18"/>
              </w:rPr>
            </w:pPr>
            <w:r w:rsidRPr="0064597A">
              <w:rPr>
                <w:color w:val="000000"/>
                <w:sz w:val="18"/>
                <w:szCs w:val="18"/>
              </w:rPr>
              <w:t>80,284</w:t>
            </w:r>
          </w:p>
        </w:tc>
        <w:tc>
          <w:tcPr>
            <w:tcW w:w="689" w:type="dxa"/>
          </w:tcPr>
          <w:p w:rsidR="00DF1563" w:rsidRPr="0064597A" w:rsidRDefault="00DF1563" w:rsidP="001E0FE4">
            <w:pPr>
              <w:jc w:val="center"/>
              <w:rPr>
                <w:color w:val="000000"/>
                <w:sz w:val="18"/>
                <w:szCs w:val="18"/>
              </w:rPr>
            </w:pPr>
            <w:r w:rsidRPr="0064597A">
              <w:rPr>
                <w:color w:val="000000"/>
                <w:sz w:val="18"/>
                <w:szCs w:val="18"/>
              </w:rPr>
              <w:t>80,284</w:t>
            </w:r>
          </w:p>
        </w:tc>
        <w:tc>
          <w:tcPr>
            <w:tcW w:w="689" w:type="dxa"/>
          </w:tcPr>
          <w:p w:rsidR="00DF1563" w:rsidRPr="0064597A" w:rsidRDefault="00DF1563" w:rsidP="001E0FE4">
            <w:pPr>
              <w:jc w:val="center"/>
              <w:rPr>
                <w:color w:val="000000"/>
                <w:sz w:val="18"/>
                <w:szCs w:val="18"/>
              </w:rPr>
            </w:pPr>
            <w:r w:rsidRPr="0064597A">
              <w:rPr>
                <w:color w:val="000000"/>
                <w:sz w:val="18"/>
                <w:szCs w:val="18"/>
              </w:rPr>
              <w:t>80,284</w:t>
            </w:r>
          </w:p>
        </w:tc>
        <w:tc>
          <w:tcPr>
            <w:tcW w:w="690" w:type="dxa"/>
          </w:tcPr>
          <w:p w:rsidR="00DF1563" w:rsidRPr="0064597A" w:rsidRDefault="00DF1563" w:rsidP="001E0FE4">
            <w:pPr>
              <w:jc w:val="center"/>
              <w:rPr>
                <w:color w:val="000000"/>
                <w:sz w:val="18"/>
                <w:szCs w:val="18"/>
              </w:rPr>
            </w:pPr>
            <w:r w:rsidRPr="0064597A">
              <w:rPr>
                <w:color w:val="000000"/>
                <w:sz w:val="18"/>
                <w:szCs w:val="18"/>
              </w:rPr>
              <w:t>80,284</w:t>
            </w:r>
          </w:p>
        </w:tc>
      </w:tr>
      <w:tr w:rsidR="00DF1563" w:rsidRPr="0064597A" w:rsidTr="001E0FE4">
        <w:trPr>
          <w:trHeight w:val="300"/>
          <w:jc w:val="center"/>
        </w:trPr>
        <w:tc>
          <w:tcPr>
            <w:tcW w:w="420" w:type="dxa"/>
            <w:vMerge/>
            <w:noWrap/>
          </w:tcPr>
          <w:p w:rsidR="00DF1563" w:rsidRPr="0064597A" w:rsidRDefault="00DF1563" w:rsidP="001E0FE4">
            <w:pPr>
              <w:jc w:val="center"/>
              <w:rPr>
                <w:color w:val="000000"/>
                <w:sz w:val="18"/>
                <w:szCs w:val="18"/>
              </w:rPr>
            </w:pPr>
          </w:p>
        </w:tc>
        <w:tc>
          <w:tcPr>
            <w:tcW w:w="709" w:type="dxa"/>
            <w:vMerge/>
          </w:tcPr>
          <w:p w:rsidR="00DF1563" w:rsidRPr="0064597A" w:rsidRDefault="00DF1563" w:rsidP="001E0FE4">
            <w:pPr>
              <w:rPr>
                <w:color w:val="000000"/>
                <w:sz w:val="18"/>
                <w:szCs w:val="18"/>
              </w:rPr>
            </w:pPr>
          </w:p>
        </w:tc>
        <w:tc>
          <w:tcPr>
            <w:tcW w:w="1418" w:type="dxa"/>
            <w:vMerge/>
          </w:tcPr>
          <w:p w:rsidR="00DF1563" w:rsidRPr="0064597A" w:rsidRDefault="00DF1563" w:rsidP="001E0FE4">
            <w:pPr>
              <w:rPr>
                <w:color w:val="000000"/>
                <w:sz w:val="18"/>
                <w:szCs w:val="18"/>
              </w:rPr>
            </w:pPr>
          </w:p>
        </w:tc>
        <w:tc>
          <w:tcPr>
            <w:tcW w:w="1415" w:type="dxa"/>
            <w:vMerge/>
          </w:tcPr>
          <w:p w:rsidR="00DF1563" w:rsidRPr="0064597A" w:rsidRDefault="00DF1563" w:rsidP="001E0FE4">
            <w:pPr>
              <w:rPr>
                <w:iCs/>
                <w:color w:val="000000"/>
                <w:sz w:val="18"/>
                <w:szCs w:val="18"/>
              </w:rPr>
            </w:pP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02</w:t>
            </w:r>
          </w:p>
        </w:tc>
        <w:tc>
          <w:tcPr>
            <w:tcW w:w="425" w:type="dxa"/>
            <w:noWrap/>
          </w:tcPr>
          <w:p w:rsidR="00DF1563" w:rsidRPr="0064597A" w:rsidRDefault="00DF1563" w:rsidP="001E0FE4">
            <w:pPr>
              <w:jc w:val="center"/>
              <w:rPr>
                <w:color w:val="000000"/>
                <w:sz w:val="18"/>
                <w:szCs w:val="18"/>
              </w:rPr>
            </w:pPr>
            <w:r w:rsidRPr="0064597A">
              <w:rPr>
                <w:color w:val="000000"/>
                <w:sz w:val="18"/>
                <w:szCs w:val="18"/>
              </w:rPr>
              <w:t>03</w:t>
            </w:r>
          </w:p>
        </w:tc>
        <w:tc>
          <w:tcPr>
            <w:tcW w:w="765" w:type="dxa"/>
            <w:noWrap/>
          </w:tcPr>
          <w:p w:rsidR="00DF1563" w:rsidRPr="0064597A" w:rsidRDefault="00DF1563" w:rsidP="001E0FE4">
            <w:pPr>
              <w:jc w:val="center"/>
              <w:rPr>
                <w:color w:val="000000"/>
                <w:sz w:val="18"/>
                <w:szCs w:val="18"/>
              </w:rPr>
            </w:pPr>
            <w:r w:rsidRPr="0064597A">
              <w:rPr>
                <w:color w:val="000000"/>
                <w:sz w:val="18"/>
                <w:szCs w:val="18"/>
              </w:rPr>
              <w:t>0110151180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240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0,16</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0,016</w:t>
            </w:r>
          </w:p>
        </w:tc>
        <w:tc>
          <w:tcPr>
            <w:tcW w:w="690" w:type="dxa"/>
            <w:noWrap/>
          </w:tcPr>
          <w:p w:rsidR="00DF1563" w:rsidRPr="0064597A" w:rsidRDefault="00DF1563" w:rsidP="001E0FE4">
            <w:pPr>
              <w:jc w:val="center"/>
              <w:rPr>
                <w:color w:val="000000"/>
                <w:sz w:val="18"/>
                <w:szCs w:val="18"/>
              </w:rPr>
            </w:pPr>
            <w:r w:rsidRPr="0064597A">
              <w:rPr>
                <w:color w:val="000000"/>
                <w:sz w:val="18"/>
                <w:szCs w:val="18"/>
              </w:rPr>
              <w:t>0,016</w:t>
            </w:r>
          </w:p>
        </w:tc>
        <w:tc>
          <w:tcPr>
            <w:tcW w:w="689" w:type="dxa"/>
          </w:tcPr>
          <w:p w:rsidR="00DF1563" w:rsidRPr="0064597A" w:rsidRDefault="00DF1563" w:rsidP="001E0FE4">
            <w:pPr>
              <w:jc w:val="center"/>
              <w:rPr>
                <w:color w:val="000000"/>
                <w:sz w:val="18"/>
                <w:szCs w:val="18"/>
              </w:rPr>
            </w:pPr>
            <w:r w:rsidRPr="0064597A">
              <w:rPr>
                <w:color w:val="000000"/>
                <w:sz w:val="18"/>
                <w:szCs w:val="18"/>
              </w:rPr>
              <w:t>0,016</w:t>
            </w:r>
          </w:p>
        </w:tc>
        <w:tc>
          <w:tcPr>
            <w:tcW w:w="689" w:type="dxa"/>
          </w:tcPr>
          <w:p w:rsidR="00DF1563" w:rsidRPr="0064597A" w:rsidRDefault="00DF1563" w:rsidP="001E0FE4">
            <w:pPr>
              <w:jc w:val="center"/>
              <w:rPr>
                <w:color w:val="000000"/>
                <w:sz w:val="18"/>
                <w:szCs w:val="18"/>
              </w:rPr>
            </w:pPr>
            <w:r w:rsidRPr="0064597A">
              <w:rPr>
                <w:color w:val="000000"/>
                <w:sz w:val="18"/>
                <w:szCs w:val="18"/>
              </w:rPr>
              <w:t>0,016</w:t>
            </w:r>
          </w:p>
        </w:tc>
        <w:tc>
          <w:tcPr>
            <w:tcW w:w="690" w:type="dxa"/>
          </w:tcPr>
          <w:p w:rsidR="00DF1563" w:rsidRPr="0064597A" w:rsidRDefault="00DF1563" w:rsidP="001E0FE4">
            <w:pPr>
              <w:jc w:val="center"/>
              <w:rPr>
                <w:color w:val="000000"/>
                <w:sz w:val="18"/>
                <w:szCs w:val="18"/>
              </w:rPr>
            </w:pPr>
            <w:r w:rsidRPr="0064597A">
              <w:rPr>
                <w:color w:val="000000"/>
                <w:sz w:val="18"/>
                <w:szCs w:val="18"/>
              </w:rPr>
              <w:t>0,016</w:t>
            </w:r>
          </w:p>
        </w:tc>
      </w:tr>
      <w:tr w:rsidR="00DF1563" w:rsidRPr="0064597A" w:rsidTr="001E0FE4">
        <w:trPr>
          <w:trHeight w:val="106"/>
          <w:jc w:val="center"/>
        </w:trPr>
        <w:tc>
          <w:tcPr>
            <w:tcW w:w="420" w:type="dxa"/>
            <w:vMerge w:val="restart"/>
            <w:noWrap/>
          </w:tcPr>
          <w:p w:rsidR="00DF1563" w:rsidRPr="0064597A" w:rsidRDefault="00DF1563" w:rsidP="001E0FE4">
            <w:pPr>
              <w:jc w:val="center"/>
              <w:rPr>
                <w:color w:val="000000"/>
                <w:sz w:val="18"/>
                <w:szCs w:val="18"/>
              </w:rPr>
            </w:pPr>
            <w:r w:rsidRPr="0064597A">
              <w:rPr>
                <w:color w:val="000000"/>
                <w:sz w:val="18"/>
                <w:szCs w:val="18"/>
              </w:rPr>
              <w:t>2.</w:t>
            </w:r>
          </w:p>
          <w:p w:rsidR="00DF1563" w:rsidRDefault="00DF1563" w:rsidP="001E0FE4">
            <w:pPr>
              <w:jc w:val="center"/>
              <w:rPr>
                <w:color w:val="000000"/>
                <w:sz w:val="18"/>
                <w:szCs w:val="18"/>
              </w:rPr>
            </w:pPr>
          </w:p>
          <w:p w:rsidR="00DF1563" w:rsidRDefault="00DF1563" w:rsidP="001E0FE4">
            <w:pPr>
              <w:jc w:val="center"/>
              <w:rPr>
                <w:color w:val="000000"/>
                <w:sz w:val="18"/>
                <w:szCs w:val="18"/>
              </w:rPr>
            </w:pPr>
          </w:p>
          <w:p w:rsidR="00DF1563" w:rsidRPr="0064597A" w:rsidRDefault="00DF1563" w:rsidP="001E0FE4">
            <w:pPr>
              <w:jc w:val="center"/>
              <w:rPr>
                <w:color w:val="000000"/>
                <w:sz w:val="18"/>
                <w:szCs w:val="18"/>
              </w:rPr>
            </w:pPr>
          </w:p>
        </w:tc>
        <w:tc>
          <w:tcPr>
            <w:tcW w:w="709" w:type="dxa"/>
            <w:vMerge w:val="restart"/>
          </w:tcPr>
          <w:p w:rsidR="00DF1563" w:rsidRPr="0064597A" w:rsidRDefault="00DF1563" w:rsidP="001E0FE4">
            <w:pPr>
              <w:rPr>
                <w:color w:val="000000"/>
                <w:sz w:val="18"/>
                <w:szCs w:val="18"/>
              </w:rPr>
            </w:pPr>
            <w:r w:rsidRPr="0064597A">
              <w:rPr>
                <w:color w:val="000000"/>
                <w:sz w:val="18"/>
                <w:szCs w:val="18"/>
              </w:rPr>
              <w:t>Подпрограмма 2</w:t>
            </w:r>
          </w:p>
          <w:p w:rsidR="00DF1563" w:rsidRPr="0064597A" w:rsidRDefault="00DF1563" w:rsidP="001E0FE4">
            <w:pPr>
              <w:rPr>
                <w:color w:val="000000"/>
                <w:sz w:val="18"/>
                <w:szCs w:val="18"/>
              </w:rPr>
            </w:pPr>
          </w:p>
        </w:tc>
        <w:tc>
          <w:tcPr>
            <w:tcW w:w="1418" w:type="dxa"/>
            <w:vMerge w:val="restart"/>
          </w:tcPr>
          <w:p w:rsidR="00DF1563" w:rsidRPr="0064597A" w:rsidRDefault="00DF1563" w:rsidP="001E0FE4">
            <w:pPr>
              <w:rPr>
                <w:color w:val="000000"/>
                <w:sz w:val="18"/>
                <w:szCs w:val="18"/>
              </w:rPr>
            </w:pPr>
            <w:r w:rsidRPr="0064597A">
              <w:rPr>
                <w:sz w:val="18"/>
                <w:szCs w:val="18"/>
              </w:rPr>
              <w:t xml:space="preserve">Выборы депутатов Комитета местного самоуправления </w:t>
            </w:r>
            <w:r w:rsidRPr="0064597A">
              <w:rPr>
                <w:color w:val="000000"/>
                <w:sz w:val="18"/>
                <w:szCs w:val="18"/>
              </w:rPr>
              <w:t>Мошковского</w:t>
            </w:r>
            <w:r w:rsidRPr="0064597A">
              <w:rPr>
                <w:sz w:val="18"/>
                <w:szCs w:val="18"/>
              </w:rPr>
              <w:t xml:space="preserve"> сельсовета Бековского района </w:t>
            </w:r>
            <w:r w:rsidRPr="0064597A">
              <w:rPr>
                <w:sz w:val="18"/>
                <w:szCs w:val="18"/>
              </w:rPr>
              <w:lastRenderedPageBreak/>
              <w:t>Пензенской области</w:t>
            </w:r>
          </w:p>
        </w:tc>
        <w:tc>
          <w:tcPr>
            <w:tcW w:w="1415" w:type="dxa"/>
          </w:tcPr>
          <w:p w:rsidR="00DF1563" w:rsidRPr="0064597A" w:rsidRDefault="00DF1563" w:rsidP="001E0FE4">
            <w:pPr>
              <w:rPr>
                <w:iCs/>
                <w:color w:val="000000"/>
                <w:sz w:val="18"/>
                <w:szCs w:val="18"/>
              </w:rPr>
            </w:pPr>
            <w:r w:rsidRPr="0064597A">
              <w:rPr>
                <w:color w:val="000000"/>
                <w:sz w:val="18"/>
                <w:szCs w:val="18"/>
              </w:rPr>
              <w:lastRenderedPageBreak/>
              <w:t>всего</w:t>
            </w: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01</w:t>
            </w:r>
          </w:p>
        </w:tc>
        <w:tc>
          <w:tcPr>
            <w:tcW w:w="425" w:type="dxa"/>
            <w:noWrap/>
          </w:tcPr>
          <w:p w:rsidR="00DF1563" w:rsidRPr="0064597A" w:rsidRDefault="00DF1563" w:rsidP="001E0FE4">
            <w:pPr>
              <w:jc w:val="center"/>
              <w:rPr>
                <w:color w:val="000000"/>
                <w:sz w:val="18"/>
                <w:szCs w:val="18"/>
              </w:rPr>
            </w:pPr>
            <w:r w:rsidRPr="0064597A">
              <w:rPr>
                <w:color w:val="000000"/>
                <w:sz w:val="18"/>
                <w:szCs w:val="18"/>
              </w:rPr>
              <w:t>07</w:t>
            </w:r>
          </w:p>
        </w:tc>
        <w:tc>
          <w:tcPr>
            <w:tcW w:w="765" w:type="dxa"/>
            <w:noWrap/>
          </w:tcPr>
          <w:p w:rsidR="00DF1563" w:rsidRPr="0064597A" w:rsidRDefault="00DF1563" w:rsidP="001E0FE4">
            <w:pPr>
              <w:jc w:val="center"/>
              <w:rPr>
                <w:color w:val="000000"/>
                <w:sz w:val="18"/>
                <w:szCs w:val="18"/>
              </w:rPr>
            </w:pPr>
            <w:r w:rsidRPr="0064597A">
              <w:rPr>
                <w:color w:val="000000"/>
                <w:sz w:val="18"/>
                <w:szCs w:val="18"/>
              </w:rPr>
              <w:t>0000000000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50,000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90"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90" w:type="dxa"/>
          </w:tcPr>
          <w:p w:rsidR="00DF1563" w:rsidRPr="0064597A" w:rsidRDefault="00DF1563" w:rsidP="001E0FE4">
            <w:pPr>
              <w:jc w:val="center"/>
              <w:rPr>
                <w:color w:val="000000"/>
                <w:sz w:val="18"/>
                <w:szCs w:val="18"/>
              </w:rPr>
            </w:pPr>
            <w:r w:rsidRPr="0064597A">
              <w:rPr>
                <w:color w:val="000000"/>
                <w:sz w:val="18"/>
                <w:szCs w:val="18"/>
              </w:rPr>
              <w:t>0,000</w:t>
            </w:r>
          </w:p>
        </w:tc>
      </w:tr>
      <w:tr w:rsidR="00DF1563" w:rsidRPr="0064597A" w:rsidTr="001E0FE4">
        <w:trPr>
          <w:trHeight w:val="300"/>
          <w:jc w:val="center"/>
        </w:trPr>
        <w:tc>
          <w:tcPr>
            <w:tcW w:w="420" w:type="dxa"/>
            <w:vMerge/>
            <w:noWrap/>
          </w:tcPr>
          <w:p w:rsidR="00DF1563" w:rsidRPr="0064597A" w:rsidRDefault="00DF1563" w:rsidP="001E0FE4">
            <w:pPr>
              <w:jc w:val="center"/>
              <w:rPr>
                <w:color w:val="000000"/>
                <w:sz w:val="18"/>
                <w:szCs w:val="18"/>
              </w:rPr>
            </w:pPr>
          </w:p>
        </w:tc>
        <w:tc>
          <w:tcPr>
            <w:tcW w:w="709" w:type="dxa"/>
            <w:vMerge/>
          </w:tcPr>
          <w:p w:rsidR="00DF1563" w:rsidRPr="0064597A" w:rsidRDefault="00DF1563" w:rsidP="001E0FE4">
            <w:pPr>
              <w:rPr>
                <w:color w:val="000000"/>
                <w:sz w:val="18"/>
                <w:szCs w:val="18"/>
              </w:rPr>
            </w:pPr>
          </w:p>
        </w:tc>
        <w:tc>
          <w:tcPr>
            <w:tcW w:w="1418" w:type="dxa"/>
            <w:vMerge/>
          </w:tcPr>
          <w:p w:rsidR="00DF1563" w:rsidRPr="0064597A" w:rsidRDefault="00DF1563" w:rsidP="001E0FE4">
            <w:pPr>
              <w:rPr>
                <w:sz w:val="18"/>
                <w:szCs w:val="18"/>
              </w:rPr>
            </w:pPr>
          </w:p>
        </w:tc>
        <w:tc>
          <w:tcPr>
            <w:tcW w:w="1415" w:type="dxa"/>
            <w:vMerge w:val="restart"/>
          </w:tcPr>
          <w:p w:rsidR="00DF1563" w:rsidRDefault="00DF1563" w:rsidP="001E0FE4">
            <w:pPr>
              <w:rPr>
                <w:iCs/>
                <w:color w:val="000000"/>
                <w:sz w:val="18"/>
                <w:szCs w:val="18"/>
              </w:rPr>
            </w:pPr>
            <w:r w:rsidRPr="0064597A">
              <w:rPr>
                <w:sz w:val="18"/>
                <w:szCs w:val="18"/>
              </w:rPr>
              <w:t xml:space="preserve">ответственный исполнитель – </w:t>
            </w:r>
            <w:r w:rsidRPr="0064597A">
              <w:rPr>
                <w:iCs/>
                <w:color w:val="000000"/>
                <w:sz w:val="18"/>
                <w:szCs w:val="18"/>
              </w:rPr>
              <w:t xml:space="preserve">администрация </w:t>
            </w:r>
            <w:r w:rsidRPr="0064597A">
              <w:rPr>
                <w:color w:val="000000"/>
                <w:sz w:val="18"/>
                <w:szCs w:val="18"/>
              </w:rPr>
              <w:t>Мошковского</w:t>
            </w:r>
            <w:r w:rsidRPr="0064597A">
              <w:rPr>
                <w:iCs/>
                <w:color w:val="000000"/>
                <w:sz w:val="18"/>
                <w:szCs w:val="18"/>
              </w:rPr>
              <w:t xml:space="preserve"> сельсовета Бековского района </w:t>
            </w:r>
          </w:p>
          <w:p w:rsidR="00DF1563" w:rsidRPr="0064597A" w:rsidRDefault="00DF1563" w:rsidP="001E0FE4">
            <w:pPr>
              <w:rPr>
                <w:color w:val="000000"/>
                <w:sz w:val="18"/>
                <w:szCs w:val="18"/>
              </w:rPr>
            </w:pPr>
            <w:r w:rsidRPr="0064597A">
              <w:rPr>
                <w:iCs/>
                <w:color w:val="000000"/>
                <w:sz w:val="18"/>
                <w:szCs w:val="18"/>
              </w:rPr>
              <w:lastRenderedPageBreak/>
              <w:t>Пензенской области</w:t>
            </w:r>
          </w:p>
        </w:tc>
        <w:tc>
          <w:tcPr>
            <w:tcW w:w="495" w:type="dxa"/>
            <w:noWrap/>
          </w:tcPr>
          <w:p w:rsidR="00DF1563" w:rsidRPr="0064597A" w:rsidRDefault="00DF1563" w:rsidP="001E0FE4">
            <w:pPr>
              <w:jc w:val="center"/>
              <w:rPr>
                <w:color w:val="000000"/>
                <w:sz w:val="18"/>
                <w:szCs w:val="18"/>
              </w:rPr>
            </w:pPr>
            <w:r w:rsidRPr="0064597A">
              <w:rPr>
                <w:color w:val="000000"/>
                <w:sz w:val="18"/>
                <w:szCs w:val="18"/>
              </w:rPr>
              <w:lastRenderedPageBreak/>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01</w:t>
            </w:r>
          </w:p>
        </w:tc>
        <w:tc>
          <w:tcPr>
            <w:tcW w:w="425" w:type="dxa"/>
            <w:noWrap/>
          </w:tcPr>
          <w:p w:rsidR="00DF1563" w:rsidRPr="0064597A" w:rsidRDefault="00DF1563" w:rsidP="001E0FE4">
            <w:pPr>
              <w:jc w:val="center"/>
              <w:rPr>
                <w:color w:val="000000"/>
                <w:sz w:val="18"/>
                <w:szCs w:val="18"/>
              </w:rPr>
            </w:pPr>
            <w:r w:rsidRPr="0064597A">
              <w:rPr>
                <w:color w:val="000000"/>
                <w:sz w:val="18"/>
                <w:szCs w:val="18"/>
              </w:rPr>
              <w:t>07</w:t>
            </w:r>
          </w:p>
        </w:tc>
        <w:tc>
          <w:tcPr>
            <w:tcW w:w="765" w:type="dxa"/>
            <w:noWrap/>
          </w:tcPr>
          <w:p w:rsidR="00DF1563" w:rsidRPr="0064597A" w:rsidRDefault="00DF1563" w:rsidP="001E0FE4">
            <w:pPr>
              <w:jc w:val="center"/>
              <w:rPr>
                <w:color w:val="000000"/>
                <w:sz w:val="18"/>
                <w:szCs w:val="18"/>
              </w:rPr>
            </w:pPr>
            <w:r w:rsidRPr="0064597A">
              <w:rPr>
                <w:color w:val="000000"/>
                <w:sz w:val="18"/>
                <w:szCs w:val="18"/>
              </w:rPr>
              <w:t>000000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50,00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90"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90" w:type="dxa"/>
          </w:tcPr>
          <w:p w:rsidR="00DF1563" w:rsidRPr="0064597A" w:rsidRDefault="00DF1563" w:rsidP="001E0FE4">
            <w:pPr>
              <w:jc w:val="center"/>
              <w:rPr>
                <w:color w:val="000000"/>
                <w:sz w:val="18"/>
                <w:szCs w:val="18"/>
              </w:rPr>
            </w:pPr>
            <w:r w:rsidRPr="0064597A">
              <w:rPr>
                <w:color w:val="000000"/>
                <w:sz w:val="18"/>
                <w:szCs w:val="18"/>
              </w:rPr>
              <w:t>0,000</w:t>
            </w:r>
          </w:p>
        </w:tc>
      </w:tr>
      <w:tr w:rsidR="00DF1563" w:rsidRPr="0064597A" w:rsidTr="001E0FE4">
        <w:trPr>
          <w:trHeight w:val="300"/>
          <w:jc w:val="center"/>
        </w:trPr>
        <w:tc>
          <w:tcPr>
            <w:tcW w:w="420" w:type="dxa"/>
            <w:vMerge/>
            <w:noWrap/>
          </w:tcPr>
          <w:p w:rsidR="00DF1563" w:rsidRDefault="00DF1563" w:rsidP="001E0FE4">
            <w:pPr>
              <w:jc w:val="center"/>
              <w:rPr>
                <w:color w:val="000000"/>
                <w:sz w:val="18"/>
                <w:szCs w:val="18"/>
              </w:rPr>
            </w:pPr>
          </w:p>
        </w:tc>
        <w:tc>
          <w:tcPr>
            <w:tcW w:w="709" w:type="dxa"/>
            <w:vMerge/>
          </w:tcPr>
          <w:p w:rsidR="00DF1563" w:rsidRPr="0064597A" w:rsidRDefault="00DF1563" w:rsidP="001E0FE4">
            <w:pPr>
              <w:rPr>
                <w:color w:val="000000"/>
                <w:sz w:val="18"/>
                <w:szCs w:val="18"/>
              </w:rPr>
            </w:pPr>
          </w:p>
        </w:tc>
        <w:tc>
          <w:tcPr>
            <w:tcW w:w="1418" w:type="dxa"/>
            <w:vMerge/>
          </w:tcPr>
          <w:p w:rsidR="00DF1563" w:rsidRPr="0064597A" w:rsidRDefault="00DF1563" w:rsidP="001E0FE4">
            <w:pPr>
              <w:rPr>
                <w:sz w:val="18"/>
                <w:szCs w:val="18"/>
              </w:rPr>
            </w:pPr>
          </w:p>
        </w:tc>
        <w:tc>
          <w:tcPr>
            <w:tcW w:w="1415" w:type="dxa"/>
            <w:vMerge/>
          </w:tcPr>
          <w:p w:rsidR="00DF1563" w:rsidRPr="0064597A" w:rsidRDefault="00DF1563" w:rsidP="001E0FE4">
            <w:pPr>
              <w:rPr>
                <w:color w:val="000000"/>
                <w:sz w:val="18"/>
                <w:szCs w:val="18"/>
              </w:rPr>
            </w:pP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01</w:t>
            </w:r>
          </w:p>
        </w:tc>
        <w:tc>
          <w:tcPr>
            <w:tcW w:w="425" w:type="dxa"/>
            <w:noWrap/>
          </w:tcPr>
          <w:p w:rsidR="00DF1563" w:rsidRPr="0064597A" w:rsidRDefault="00DF1563" w:rsidP="001E0FE4">
            <w:pPr>
              <w:jc w:val="center"/>
              <w:rPr>
                <w:color w:val="000000"/>
                <w:sz w:val="18"/>
                <w:szCs w:val="18"/>
              </w:rPr>
            </w:pPr>
            <w:r w:rsidRPr="0064597A">
              <w:rPr>
                <w:color w:val="000000"/>
                <w:sz w:val="18"/>
                <w:szCs w:val="18"/>
              </w:rPr>
              <w:t>07</w:t>
            </w:r>
          </w:p>
        </w:tc>
        <w:tc>
          <w:tcPr>
            <w:tcW w:w="765" w:type="dxa"/>
            <w:noWrap/>
          </w:tcPr>
          <w:p w:rsidR="00DF1563" w:rsidRPr="0064597A" w:rsidRDefault="00DF1563" w:rsidP="001E0FE4">
            <w:pPr>
              <w:jc w:val="center"/>
              <w:rPr>
                <w:color w:val="000000"/>
                <w:sz w:val="18"/>
                <w:szCs w:val="18"/>
              </w:rPr>
            </w:pPr>
            <w:r w:rsidRPr="0064597A">
              <w:rPr>
                <w:color w:val="000000"/>
                <w:sz w:val="18"/>
                <w:szCs w:val="18"/>
              </w:rPr>
              <w:t>0120199020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50,000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90"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90" w:type="dxa"/>
          </w:tcPr>
          <w:p w:rsidR="00DF1563" w:rsidRPr="0064597A" w:rsidRDefault="00DF1563" w:rsidP="001E0FE4">
            <w:pPr>
              <w:jc w:val="center"/>
              <w:rPr>
                <w:color w:val="000000"/>
                <w:sz w:val="18"/>
                <w:szCs w:val="18"/>
              </w:rPr>
            </w:pPr>
            <w:r w:rsidRPr="0064597A">
              <w:rPr>
                <w:color w:val="000000"/>
                <w:sz w:val="18"/>
                <w:szCs w:val="18"/>
              </w:rPr>
              <w:t>0,000</w:t>
            </w:r>
          </w:p>
        </w:tc>
      </w:tr>
      <w:tr w:rsidR="00DF1563" w:rsidRPr="0064597A" w:rsidTr="001E0FE4">
        <w:trPr>
          <w:trHeight w:val="300"/>
          <w:jc w:val="center"/>
        </w:trPr>
        <w:tc>
          <w:tcPr>
            <w:tcW w:w="420" w:type="dxa"/>
            <w:vMerge/>
            <w:noWrap/>
          </w:tcPr>
          <w:p w:rsidR="00DF1563" w:rsidRDefault="00DF1563" w:rsidP="001E0FE4">
            <w:pPr>
              <w:jc w:val="center"/>
              <w:rPr>
                <w:color w:val="000000"/>
                <w:sz w:val="18"/>
                <w:szCs w:val="18"/>
              </w:rPr>
            </w:pPr>
          </w:p>
        </w:tc>
        <w:tc>
          <w:tcPr>
            <w:tcW w:w="709" w:type="dxa"/>
            <w:vMerge/>
          </w:tcPr>
          <w:p w:rsidR="00DF1563" w:rsidRPr="0064597A" w:rsidRDefault="00DF1563" w:rsidP="001E0FE4">
            <w:pPr>
              <w:rPr>
                <w:color w:val="000000"/>
                <w:sz w:val="18"/>
                <w:szCs w:val="18"/>
              </w:rPr>
            </w:pPr>
          </w:p>
        </w:tc>
        <w:tc>
          <w:tcPr>
            <w:tcW w:w="1418" w:type="dxa"/>
            <w:vMerge/>
          </w:tcPr>
          <w:p w:rsidR="00DF1563" w:rsidRPr="0064597A" w:rsidRDefault="00DF1563" w:rsidP="001E0FE4">
            <w:pPr>
              <w:rPr>
                <w:sz w:val="18"/>
                <w:szCs w:val="18"/>
              </w:rPr>
            </w:pPr>
          </w:p>
        </w:tc>
        <w:tc>
          <w:tcPr>
            <w:tcW w:w="1415" w:type="dxa"/>
            <w:vMerge/>
          </w:tcPr>
          <w:p w:rsidR="00DF1563" w:rsidRPr="0064597A" w:rsidRDefault="00DF1563" w:rsidP="001E0FE4">
            <w:pPr>
              <w:rPr>
                <w:color w:val="000000"/>
                <w:sz w:val="18"/>
                <w:szCs w:val="18"/>
              </w:rPr>
            </w:pP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01</w:t>
            </w:r>
          </w:p>
        </w:tc>
        <w:tc>
          <w:tcPr>
            <w:tcW w:w="425" w:type="dxa"/>
            <w:noWrap/>
          </w:tcPr>
          <w:p w:rsidR="00DF1563" w:rsidRPr="0064597A" w:rsidRDefault="00DF1563" w:rsidP="001E0FE4">
            <w:pPr>
              <w:jc w:val="center"/>
              <w:rPr>
                <w:color w:val="000000"/>
                <w:sz w:val="18"/>
                <w:szCs w:val="18"/>
              </w:rPr>
            </w:pPr>
            <w:r w:rsidRPr="0064597A">
              <w:rPr>
                <w:color w:val="000000"/>
                <w:sz w:val="18"/>
                <w:szCs w:val="18"/>
              </w:rPr>
              <w:t>07</w:t>
            </w:r>
          </w:p>
        </w:tc>
        <w:tc>
          <w:tcPr>
            <w:tcW w:w="765" w:type="dxa"/>
            <w:noWrap/>
          </w:tcPr>
          <w:p w:rsidR="00DF1563" w:rsidRPr="0064597A" w:rsidRDefault="00DF1563" w:rsidP="001E0FE4">
            <w:pPr>
              <w:jc w:val="center"/>
              <w:rPr>
                <w:color w:val="000000"/>
                <w:sz w:val="18"/>
                <w:szCs w:val="18"/>
              </w:rPr>
            </w:pPr>
            <w:r w:rsidRPr="0064597A">
              <w:rPr>
                <w:color w:val="000000"/>
                <w:sz w:val="18"/>
                <w:szCs w:val="18"/>
              </w:rPr>
              <w:t>0120199020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880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50,000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90"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90" w:type="dxa"/>
          </w:tcPr>
          <w:p w:rsidR="00DF1563" w:rsidRPr="0064597A" w:rsidRDefault="00DF1563" w:rsidP="001E0FE4">
            <w:pPr>
              <w:jc w:val="center"/>
              <w:rPr>
                <w:color w:val="000000"/>
                <w:sz w:val="18"/>
                <w:szCs w:val="18"/>
              </w:rPr>
            </w:pPr>
            <w:r w:rsidRPr="0064597A">
              <w:rPr>
                <w:color w:val="000000"/>
                <w:sz w:val="18"/>
                <w:szCs w:val="18"/>
              </w:rPr>
              <w:t>0,000</w:t>
            </w:r>
          </w:p>
        </w:tc>
      </w:tr>
      <w:tr w:rsidR="00DF1563" w:rsidRPr="0064597A" w:rsidTr="001E0FE4">
        <w:trPr>
          <w:trHeight w:val="311"/>
          <w:jc w:val="center"/>
        </w:trPr>
        <w:tc>
          <w:tcPr>
            <w:tcW w:w="420" w:type="dxa"/>
            <w:vMerge w:val="restart"/>
            <w:noWrap/>
          </w:tcPr>
          <w:p w:rsidR="00DF1563" w:rsidRPr="0064597A" w:rsidRDefault="00DF1563" w:rsidP="001E0FE4">
            <w:pPr>
              <w:jc w:val="center"/>
              <w:rPr>
                <w:color w:val="000000"/>
                <w:sz w:val="18"/>
                <w:szCs w:val="18"/>
              </w:rPr>
            </w:pPr>
            <w:r w:rsidRPr="0064597A">
              <w:rPr>
                <w:color w:val="000000"/>
                <w:sz w:val="18"/>
                <w:szCs w:val="18"/>
              </w:rPr>
              <w:lastRenderedPageBreak/>
              <w:t>2.1.</w:t>
            </w:r>
          </w:p>
        </w:tc>
        <w:tc>
          <w:tcPr>
            <w:tcW w:w="709" w:type="dxa"/>
            <w:vMerge w:val="restart"/>
          </w:tcPr>
          <w:p w:rsidR="00DF1563" w:rsidRPr="0064597A" w:rsidRDefault="00DF1563" w:rsidP="001E0FE4">
            <w:pPr>
              <w:rPr>
                <w:color w:val="000000"/>
                <w:sz w:val="18"/>
                <w:szCs w:val="18"/>
              </w:rPr>
            </w:pPr>
            <w:r w:rsidRPr="0064597A">
              <w:rPr>
                <w:color w:val="000000"/>
                <w:sz w:val="18"/>
                <w:szCs w:val="18"/>
              </w:rPr>
              <w:t>Основное мероприятие</w:t>
            </w:r>
          </w:p>
        </w:tc>
        <w:tc>
          <w:tcPr>
            <w:tcW w:w="1418" w:type="dxa"/>
            <w:vMerge w:val="restart"/>
          </w:tcPr>
          <w:p w:rsidR="00DF1563" w:rsidRPr="0064597A" w:rsidRDefault="00DF1563" w:rsidP="001E0FE4">
            <w:pPr>
              <w:rPr>
                <w:color w:val="000000"/>
                <w:sz w:val="18"/>
                <w:szCs w:val="18"/>
              </w:rPr>
            </w:pPr>
            <w:r w:rsidRPr="0064597A">
              <w:rPr>
                <w:color w:val="000000"/>
                <w:sz w:val="18"/>
                <w:szCs w:val="18"/>
              </w:rPr>
              <w:t>Организация и проведение выборов на территории Мошковского сельсовета Бековского района Пензенской области</w:t>
            </w:r>
          </w:p>
        </w:tc>
        <w:tc>
          <w:tcPr>
            <w:tcW w:w="1415" w:type="dxa"/>
          </w:tcPr>
          <w:p w:rsidR="00DF1563" w:rsidRPr="0064597A" w:rsidRDefault="00DF1563" w:rsidP="001E0FE4">
            <w:pPr>
              <w:rPr>
                <w:color w:val="000000"/>
                <w:sz w:val="18"/>
                <w:szCs w:val="18"/>
              </w:rPr>
            </w:pPr>
            <w:r w:rsidRPr="0064597A">
              <w:rPr>
                <w:color w:val="000000"/>
                <w:sz w:val="18"/>
                <w:szCs w:val="18"/>
              </w:rPr>
              <w:t>всего</w:t>
            </w: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01</w:t>
            </w:r>
          </w:p>
        </w:tc>
        <w:tc>
          <w:tcPr>
            <w:tcW w:w="425" w:type="dxa"/>
            <w:noWrap/>
          </w:tcPr>
          <w:p w:rsidR="00DF1563" w:rsidRPr="0064597A" w:rsidRDefault="00DF1563" w:rsidP="001E0FE4">
            <w:pPr>
              <w:jc w:val="center"/>
              <w:rPr>
                <w:color w:val="000000"/>
                <w:sz w:val="18"/>
                <w:szCs w:val="18"/>
              </w:rPr>
            </w:pPr>
            <w:r w:rsidRPr="0064597A">
              <w:rPr>
                <w:color w:val="000000"/>
                <w:sz w:val="18"/>
                <w:szCs w:val="18"/>
              </w:rPr>
              <w:t>07</w:t>
            </w:r>
          </w:p>
        </w:tc>
        <w:tc>
          <w:tcPr>
            <w:tcW w:w="765" w:type="dxa"/>
            <w:noWrap/>
          </w:tcPr>
          <w:p w:rsidR="00DF1563" w:rsidRPr="0064597A" w:rsidRDefault="00DF1563" w:rsidP="001E0FE4">
            <w:pPr>
              <w:jc w:val="center"/>
              <w:rPr>
                <w:color w:val="000000"/>
                <w:sz w:val="18"/>
                <w:szCs w:val="18"/>
              </w:rPr>
            </w:pPr>
            <w:r w:rsidRPr="0064597A">
              <w:rPr>
                <w:color w:val="000000"/>
                <w:sz w:val="18"/>
                <w:szCs w:val="18"/>
              </w:rPr>
              <w:t>0000000000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50,000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90"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90" w:type="dxa"/>
          </w:tcPr>
          <w:p w:rsidR="00DF1563" w:rsidRPr="0064597A" w:rsidRDefault="00DF1563" w:rsidP="001E0FE4">
            <w:pPr>
              <w:jc w:val="center"/>
              <w:rPr>
                <w:color w:val="000000"/>
                <w:sz w:val="18"/>
                <w:szCs w:val="18"/>
              </w:rPr>
            </w:pPr>
            <w:r w:rsidRPr="0064597A">
              <w:rPr>
                <w:color w:val="000000"/>
                <w:sz w:val="18"/>
                <w:szCs w:val="18"/>
              </w:rPr>
              <w:t>0,000</w:t>
            </w:r>
          </w:p>
        </w:tc>
      </w:tr>
      <w:tr w:rsidR="00DF1563" w:rsidRPr="0064597A" w:rsidTr="001E0FE4">
        <w:trPr>
          <w:trHeight w:val="274"/>
          <w:jc w:val="center"/>
        </w:trPr>
        <w:tc>
          <w:tcPr>
            <w:tcW w:w="420" w:type="dxa"/>
            <w:vMerge/>
            <w:noWrap/>
          </w:tcPr>
          <w:p w:rsidR="00DF1563" w:rsidRPr="0064597A" w:rsidRDefault="00DF1563" w:rsidP="001E0FE4">
            <w:pPr>
              <w:jc w:val="center"/>
              <w:rPr>
                <w:color w:val="000000"/>
                <w:sz w:val="18"/>
                <w:szCs w:val="18"/>
              </w:rPr>
            </w:pPr>
          </w:p>
        </w:tc>
        <w:tc>
          <w:tcPr>
            <w:tcW w:w="709" w:type="dxa"/>
            <w:vMerge/>
          </w:tcPr>
          <w:p w:rsidR="00DF1563" w:rsidRPr="0064597A" w:rsidRDefault="00DF1563" w:rsidP="001E0FE4">
            <w:pPr>
              <w:rPr>
                <w:color w:val="000000"/>
                <w:sz w:val="18"/>
                <w:szCs w:val="18"/>
              </w:rPr>
            </w:pPr>
          </w:p>
        </w:tc>
        <w:tc>
          <w:tcPr>
            <w:tcW w:w="1418" w:type="dxa"/>
            <w:vMerge/>
          </w:tcPr>
          <w:p w:rsidR="00DF1563" w:rsidRPr="0064597A" w:rsidRDefault="00DF1563" w:rsidP="001E0FE4">
            <w:pPr>
              <w:rPr>
                <w:color w:val="000000"/>
                <w:sz w:val="18"/>
                <w:szCs w:val="18"/>
              </w:rPr>
            </w:pPr>
          </w:p>
        </w:tc>
        <w:tc>
          <w:tcPr>
            <w:tcW w:w="1415" w:type="dxa"/>
            <w:vMerge w:val="restart"/>
          </w:tcPr>
          <w:p w:rsidR="00DF1563" w:rsidRPr="0064597A" w:rsidRDefault="00DF1563" w:rsidP="001E0FE4">
            <w:pPr>
              <w:rPr>
                <w:color w:val="000000"/>
                <w:sz w:val="18"/>
                <w:szCs w:val="18"/>
              </w:rPr>
            </w:pPr>
            <w:r w:rsidRPr="0064597A">
              <w:rPr>
                <w:sz w:val="18"/>
                <w:szCs w:val="18"/>
              </w:rPr>
              <w:t>ответственный исполнитель – а</w:t>
            </w:r>
            <w:r w:rsidRPr="0064597A">
              <w:rPr>
                <w:iCs/>
                <w:color w:val="000000"/>
                <w:sz w:val="18"/>
                <w:szCs w:val="18"/>
              </w:rPr>
              <w:t>дминистрация Мошковского сельсовета Бековского района Пензенской области</w:t>
            </w: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01</w:t>
            </w:r>
          </w:p>
        </w:tc>
        <w:tc>
          <w:tcPr>
            <w:tcW w:w="425" w:type="dxa"/>
            <w:noWrap/>
          </w:tcPr>
          <w:p w:rsidR="00DF1563" w:rsidRPr="0064597A" w:rsidRDefault="00DF1563" w:rsidP="001E0FE4">
            <w:pPr>
              <w:jc w:val="center"/>
              <w:rPr>
                <w:color w:val="000000"/>
                <w:sz w:val="18"/>
                <w:szCs w:val="18"/>
              </w:rPr>
            </w:pPr>
            <w:r w:rsidRPr="0064597A">
              <w:rPr>
                <w:color w:val="000000"/>
                <w:sz w:val="18"/>
                <w:szCs w:val="18"/>
              </w:rPr>
              <w:t>07</w:t>
            </w:r>
          </w:p>
        </w:tc>
        <w:tc>
          <w:tcPr>
            <w:tcW w:w="765" w:type="dxa"/>
            <w:noWrap/>
          </w:tcPr>
          <w:p w:rsidR="00DF1563" w:rsidRPr="0064597A" w:rsidRDefault="00DF1563" w:rsidP="001E0FE4">
            <w:pPr>
              <w:jc w:val="center"/>
              <w:rPr>
                <w:color w:val="000000"/>
                <w:sz w:val="18"/>
                <w:szCs w:val="18"/>
              </w:rPr>
            </w:pPr>
            <w:r w:rsidRPr="0064597A">
              <w:rPr>
                <w:color w:val="000000"/>
                <w:sz w:val="18"/>
                <w:szCs w:val="18"/>
              </w:rPr>
              <w:t>0120199020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50,000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90"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90" w:type="dxa"/>
          </w:tcPr>
          <w:p w:rsidR="00DF1563" w:rsidRPr="0064597A" w:rsidRDefault="00DF1563" w:rsidP="001E0FE4">
            <w:pPr>
              <w:jc w:val="center"/>
              <w:rPr>
                <w:color w:val="000000"/>
                <w:sz w:val="18"/>
                <w:szCs w:val="18"/>
              </w:rPr>
            </w:pPr>
            <w:r w:rsidRPr="0064597A">
              <w:rPr>
                <w:color w:val="000000"/>
                <w:sz w:val="18"/>
                <w:szCs w:val="18"/>
              </w:rPr>
              <w:t>0,000</w:t>
            </w:r>
          </w:p>
        </w:tc>
      </w:tr>
      <w:tr w:rsidR="00DF1563" w:rsidRPr="0064597A" w:rsidTr="001E0FE4">
        <w:trPr>
          <w:trHeight w:val="518"/>
          <w:jc w:val="center"/>
        </w:trPr>
        <w:tc>
          <w:tcPr>
            <w:tcW w:w="420" w:type="dxa"/>
            <w:vMerge/>
            <w:noWrap/>
          </w:tcPr>
          <w:p w:rsidR="00DF1563" w:rsidRPr="0064597A" w:rsidRDefault="00DF1563" w:rsidP="001E0FE4">
            <w:pPr>
              <w:jc w:val="center"/>
              <w:rPr>
                <w:color w:val="000000"/>
                <w:sz w:val="18"/>
                <w:szCs w:val="18"/>
              </w:rPr>
            </w:pPr>
          </w:p>
        </w:tc>
        <w:tc>
          <w:tcPr>
            <w:tcW w:w="709" w:type="dxa"/>
            <w:vMerge/>
          </w:tcPr>
          <w:p w:rsidR="00DF1563" w:rsidRPr="0064597A" w:rsidRDefault="00DF1563" w:rsidP="001E0FE4">
            <w:pPr>
              <w:rPr>
                <w:color w:val="000000"/>
                <w:sz w:val="18"/>
                <w:szCs w:val="18"/>
              </w:rPr>
            </w:pPr>
          </w:p>
        </w:tc>
        <w:tc>
          <w:tcPr>
            <w:tcW w:w="1418" w:type="dxa"/>
            <w:vMerge/>
          </w:tcPr>
          <w:p w:rsidR="00DF1563" w:rsidRPr="0064597A" w:rsidRDefault="00DF1563" w:rsidP="001E0FE4">
            <w:pPr>
              <w:rPr>
                <w:color w:val="000000"/>
                <w:sz w:val="18"/>
                <w:szCs w:val="18"/>
              </w:rPr>
            </w:pPr>
          </w:p>
        </w:tc>
        <w:tc>
          <w:tcPr>
            <w:tcW w:w="1415" w:type="dxa"/>
            <w:vMerge/>
          </w:tcPr>
          <w:p w:rsidR="00DF1563" w:rsidRPr="0064597A" w:rsidRDefault="00DF1563" w:rsidP="001E0FE4">
            <w:pPr>
              <w:rPr>
                <w:iCs/>
                <w:color w:val="000000"/>
                <w:sz w:val="18"/>
                <w:szCs w:val="18"/>
              </w:rPr>
            </w:pP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01</w:t>
            </w:r>
          </w:p>
        </w:tc>
        <w:tc>
          <w:tcPr>
            <w:tcW w:w="425" w:type="dxa"/>
            <w:noWrap/>
          </w:tcPr>
          <w:p w:rsidR="00DF1563" w:rsidRPr="0064597A" w:rsidRDefault="00DF1563" w:rsidP="001E0FE4">
            <w:pPr>
              <w:jc w:val="center"/>
              <w:rPr>
                <w:color w:val="000000"/>
                <w:sz w:val="18"/>
                <w:szCs w:val="18"/>
              </w:rPr>
            </w:pPr>
            <w:r w:rsidRPr="0064597A">
              <w:rPr>
                <w:color w:val="000000"/>
                <w:sz w:val="18"/>
                <w:szCs w:val="18"/>
              </w:rPr>
              <w:t>07</w:t>
            </w:r>
          </w:p>
        </w:tc>
        <w:tc>
          <w:tcPr>
            <w:tcW w:w="765" w:type="dxa"/>
            <w:noWrap/>
          </w:tcPr>
          <w:p w:rsidR="00DF1563" w:rsidRPr="0064597A" w:rsidRDefault="00DF1563" w:rsidP="001E0FE4">
            <w:pPr>
              <w:jc w:val="center"/>
              <w:rPr>
                <w:color w:val="000000"/>
                <w:sz w:val="18"/>
                <w:szCs w:val="18"/>
              </w:rPr>
            </w:pPr>
            <w:r w:rsidRPr="0064597A">
              <w:rPr>
                <w:color w:val="000000"/>
                <w:sz w:val="18"/>
                <w:szCs w:val="18"/>
              </w:rPr>
              <w:t>0120199020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880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50,000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90"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90" w:type="dxa"/>
          </w:tcPr>
          <w:p w:rsidR="00DF1563" w:rsidRPr="0064597A" w:rsidRDefault="00DF1563" w:rsidP="001E0FE4">
            <w:pPr>
              <w:jc w:val="center"/>
              <w:rPr>
                <w:color w:val="000000"/>
                <w:sz w:val="18"/>
                <w:szCs w:val="18"/>
              </w:rPr>
            </w:pPr>
            <w:r w:rsidRPr="0064597A">
              <w:rPr>
                <w:color w:val="000000"/>
                <w:sz w:val="18"/>
                <w:szCs w:val="18"/>
              </w:rPr>
              <w:t>0,000</w:t>
            </w:r>
          </w:p>
        </w:tc>
      </w:tr>
      <w:tr w:rsidR="00DF1563" w:rsidRPr="0064597A" w:rsidTr="001E0FE4">
        <w:trPr>
          <w:trHeight w:val="275"/>
          <w:jc w:val="center"/>
        </w:trPr>
        <w:tc>
          <w:tcPr>
            <w:tcW w:w="420" w:type="dxa"/>
            <w:vMerge w:val="restart"/>
            <w:noWrap/>
          </w:tcPr>
          <w:p w:rsidR="00DF1563" w:rsidRPr="0064597A" w:rsidRDefault="00DF1563" w:rsidP="001E0FE4">
            <w:pPr>
              <w:jc w:val="center"/>
              <w:rPr>
                <w:color w:val="000000"/>
                <w:sz w:val="18"/>
                <w:szCs w:val="18"/>
              </w:rPr>
            </w:pPr>
            <w:r w:rsidRPr="0064597A">
              <w:rPr>
                <w:color w:val="000000"/>
                <w:sz w:val="18"/>
                <w:szCs w:val="18"/>
              </w:rPr>
              <w:t>3.</w:t>
            </w:r>
          </w:p>
        </w:tc>
        <w:tc>
          <w:tcPr>
            <w:tcW w:w="709" w:type="dxa"/>
            <w:vMerge w:val="restart"/>
          </w:tcPr>
          <w:p w:rsidR="00DF1563" w:rsidRPr="0064597A" w:rsidRDefault="00DF1563" w:rsidP="001E0FE4">
            <w:pPr>
              <w:rPr>
                <w:color w:val="000000"/>
                <w:sz w:val="18"/>
                <w:szCs w:val="18"/>
              </w:rPr>
            </w:pPr>
            <w:r w:rsidRPr="0064597A">
              <w:rPr>
                <w:color w:val="000000"/>
                <w:sz w:val="18"/>
                <w:szCs w:val="18"/>
              </w:rPr>
              <w:t>Подпрограмма 3</w:t>
            </w:r>
          </w:p>
          <w:p w:rsidR="00DF1563" w:rsidRPr="0064597A" w:rsidRDefault="00DF1563" w:rsidP="001E0FE4">
            <w:pPr>
              <w:rPr>
                <w:color w:val="000000"/>
                <w:sz w:val="18"/>
                <w:szCs w:val="18"/>
              </w:rPr>
            </w:pPr>
          </w:p>
        </w:tc>
        <w:tc>
          <w:tcPr>
            <w:tcW w:w="1418" w:type="dxa"/>
            <w:vMerge w:val="restart"/>
          </w:tcPr>
          <w:p w:rsidR="00DF1563" w:rsidRPr="0064597A" w:rsidRDefault="00DF1563" w:rsidP="001E0FE4">
            <w:pPr>
              <w:rPr>
                <w:color w:val="000000"/>
                <w:sz w:val="18"/>
                <w:szCs w:val="18"/>
              </w:rPr>
            </w:pPr>
            <w:r w:rsidRPr="0064597A">
              <w:rPr>
                <w:sz w:val="18"/>
                <w:szCs w:val="18"/>
              </w:rPr>
              <w:t xml:space="preserve">Профилактика экстремизма и терроризма на территории </w:t>
            </w:r>
            <w:r w:rsidRPr="0064597A">
              <w:rPr>
                <w:color w:val="000000"/>
                <w:sz w:val="18"/>
                <w:szCs w:val="18"/>
              </w:rPr>
              <w:t>Мошковского</w:t>
            </w:r>
            <w:r w:rsidRPr="0064597A">
              <w:rPr>
                <w:sz w:val="18"/>
                <w:szCs w:val="18"/>
              </w:rPr>
              <w:t xml:space="preserve"> сельсовета Бековского района Пензенской области</w:t>
            </w:r>
          </w:p>
        </w:tc>
        <w:tc>
          <w:tcPr>
            <w:tcW w:w="1415" w:type="dxa"/>
          </w:tcPr>
          <w:p w:rsidR="00DF1563" w:rsidRPr="0064597A" w:rsidRDefault="00DF1563" w:rsidP="001E0FE4">
            <w:pPr>
              <w:rPr>
                <w:color w:val="000000"/>
                <w:sz w:val="18"/>
                <w:szCs w:val="18"/>
              </w:rPr>
            </w:pPr>
            <w:r w:rsidRPr="0064597A">
              <w:rPr>
                <w:color w:val="000000"/>
                <w:sz w:val="18"/>
                <w:szCs w:val="18"/>
              </w:rPr>
              <w:t>всего</w:t>
            </w: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01</w:t>
            </w:r>
          </w:p>
        </w:tc>
        <w:tc>
          <w:tcPr>
            <w:tcW w:w="425" w:type="dxa"/>
            <w:noWrap/>
          </w:tcPr>
          <w:p w:rsidR="00DF1563" w:rsidRPr="0064597A" w:rsidRDefault="00DF1563" w:rsidP="001E0FE4">
            <w:pPr>
              <w:rPr>
                <w:color w:val="000000"/>
                <w:sz w:val="18"/>
                <w:szCs w:val="18"/>
              </w:rPr>
            </w:pPr>
            <w:r w:rsidRPr="0064597A">
              <w:rPr>
                <w:color w:val="000000"/>
                <w:sz w:val="18"/>
                <w:szCs w:val="18"/>
              </w:rPr>
              <w:t>13</w:t>
            </w:r>
          </w:p>
        </w:tc>
        <w:tc>
          <w:tcPr>
            <w:tcW w:w="765" w:type="dxa"/>
            <w:noWrap/>
          </w:tcPr>
          <w:p w:rsidR="00DF1563" w:rsidRPr="0064597A" w:rsidRDefault="00DF1563" w:rsidP="001E0FE4">
            <w:pPr>
              <w:jc w:val="center"/>
              <w:rPr>
                <w:color w:val="000000"/>
                <w:sz w:val="18"/>
                <w:szCs w:val="18"/>
              </w:rPr>
            </w:pPr>
            <w:r w:rsidRPr="0064597A">
              <w:rPr>
                <w:color w:val="000000"/>
                <w:sz w:val="18"/>
                <w:szCs w:val="18"/>
              </w:rPr>
              <w:t>0000000000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90"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90" w:type="dxa"/>
          </w:tcPr>
          <w:p w:rsidR="00DF1563" w:rsidRPr="0064597A" w:rsidRDefault="00DF1563" w:rsidP="001E0FE4">
            <w:pPr>
              <w:jc w:val="center"/>
              <w:rPr>
                <w:color w:val="000000"/>
                <w:sz w:val="18"/>
                <w:szCs w:val="18"/>
              </w:rPr>
            </w:pPr>
            <w:r w:rsidRPr="0064597A">
              <w:rPr>
                <w:color w:val="000000"/>
                <w:sz w:val="18"/>
                <w:szCs w:val="18"/>
              </w:rPr>
              <w:t>0,000</w:t>
            </w:r>
          </w:p>
        </w:tc>
      </w:tr>
      <w:tr w:rsidR="00DF1563" w:rsidRPr="0064597A" w:rsidTr="001E0FE4">
        <w:trPr>
          <w:trHeight w:val="251"/>
          <w:jc w:val="center"/>
        </w:trPr>
        <w:tc>
          <w:tcPr>
            <w:tcW w:w="420" w:type="dxa"/>
            <w:vMerge/>
            <w:noWrap/>
          </w:tcPr>
          <w:p w:rsidR="00DF1563" w:rsidRPr="0064597A" w:rsidRDefault="00DF1563" w:rsidP="001E0FE4">
            <w:pPr>
              <w:jc w:val="center"/>
              <w:rPr>
                <w:color w:val="000000"/>
                <w:sz w:val="18"/>
                <w:szCs w:val="18"/>
              </w:rPr>
            </w:pPr>
          </w:p>
        </w:tc>
        <w:tc>
          <w:tcPr>
            <w:tcW w:w="709" w:type="dxa"/>
            <w:vMerge/>
          </w:tcPr>
          <w:p w:rsidR="00DF1563" w:rsidRPr="0064597A" w:rsidRDefault="00DF1563" w:rsidP="001E0FE4">
            <w:pPr>
              <w:rPr>
                <w:color w:val="000000"/>
                <w:sz w:val="18"/>
                <w:szCs w:val="18"/>
              </w:rPr>
            </w:pPr>
          </w:p>
        </w:tc>
        <w:tc>
          <w:tcPr>
            <w:tcW w:w="1418" w:type="dxa"/>
            <w:vMerge/>
          </w:tcPr>
          <w:p w:rsidR="00DF1563" w:rsidRPr="0064597A" w:rsidRDefault="00DF1563" w:rsidP="001E0FE4">
            <w:pPr>
              <w:rPr>
                <w:sz w:val="18"/>
                <w:szCs w:val="18"/>
              </w:rPr>
            </w:pPr>
          </w:p>
        </w:tc>
        <w:tc>
          <w:tcPr>
            <w:tcW w:w="1415" w:type="dxa"/>
            <w:vMerge w:val="restart"/>
          </w:tcPr>
          <w:p w:rsidR="00DF1563" w:rsidRPr="0064597A" w:rsidRDefault="00DF1563" w:rsidP="001E0FE4">
            <w:pPr>
              <w:rPr>
                <w:color w:val="000000"/>
                <w:sz w:val="18"/>
                <w:szCs w:val="18"/>
              </w:rPr>
            </w:pPr>
            <w:r w:rsidRPr="0064597A">
              <w:rPr>
                <w:sz w:val="18"/>
                <w:szCs w:val="18"/>
              </w:rPr>
              <w:t>ответственный исполнитель – а</w:t>
            </w:r>
            <w:r w:rsidRPr="0064597A">
              <w:rPr>
                <w:iCs/>
                <w:color w:val="000000"/>
                <w:sz w:val="18"/>
                <w:szCs w:val="18"/>
              </w:rPr>
              <w:t>дминистрация Мошковского сельсовета Бековского района Пензенской области</w:t>
            </w: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01</w:t>
            </w:r>
          </w:p>
        </w:tc>
        <w:tc>
          <w:tcPr>
            <w:tcW w:w="425" w:type="dxa"/>
            <w:noWrap/>
          </w:tcPr>
          <w:p w:rsidR="00DF1563" w:rsidRPr="0064597A" w:rsidRDefault="00DF1563" w:rsidP="001E0FE4">
            <w:pPr>
              <w:rPr>
                <w:color w:val="000000"/>
                <w:sz w:val="18"/>
                <w:szCs w:val="18"/>
              </w:rPr>
            </w:pPr>
            <w:r w:rsidRPr="0064597A">
              <w:rPr>
                <w:color w:val="000000"/>
                <w:sz w:val="18"/>
                <w:szCs w:val="18"/>
              </w:rPr>
              <w:t>13</w:t>
            </w:r>
          </w:p>
        </w:tc>
        <w:tc>
          <w:tcPr>
            <w:tcW w:w="765" w:type="dxa"/>
            <w:noWrap/>
          </w:tcPr>
          <w:p w:rsidR="00DF1563" w:rsidRPr="0064597A" w:rsidRDefault="00DF1563" w:rsidP="001E0FE4">
            <w:pPr>
              <w:jc w:val="center"/>
              <w:rPr>
                <w:color w:val="000000"/>
                <w:sz w:val="18"/>
                <w:szCs w:val="18"/>
              </w:rPr>
            </w:pPr>
            <w:r w:rsidRPr="0064597A">
              <w:rPr>
                <w:sz w:val="18"/>
                <w:szCs w:val="18"/>
              </w:rPr>
              <w:t>0130160130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90"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90" w:type="dxa"/>
          </w:tcPr>
          <w:p w:rsidR="00DF1563" w:rsidRPr="0064597A" w:rsidRDefault="00DF1563" w:rsidP="001E0FE4">
            <w:pPr>
              <w:jc w:val="center"/>
              <w:rPr>
                <w:color w:val="000000"/>
                <w:sz w:val="18"/>
                <w:szCs w:val="18"/>
              </w:rPr>
            </w:pPr>
            <w:r w:rsidRPr="0064597A">
              <w:rPr>
                <w:color w:val="000000"/>
                <w:sz w:val="18"/>
                <w:szCs w:val="18"/>
              </w:rPr>
              <w:t>0,000</w:t>
            </w:r>
          </w:p>
        </w:tc>
      </w:tr>
      <w:tr w:rsidR="00DF1563" w:rsidRPr="0064597A" w:rsidTr="001E0FE4">
        <w:trPr>
          <w:trHeight w:val="1447"/>
          <w:jc w:val="center"/>
        </w:trPr>
        <w:tc>
          <w:tcPr>
            <w:tcW w:w="420" w:type="dxa"/>
            <w:vMerge/>
            <w:noWrap/>
          </w:tcPr>
          <w:p w:rsidR="00DF1563" w:rsidRPr="0064597A" w:rsidRDefault="00DF1563" w:rsidP="001E0FE4">
            <w:pPr>
              <w:jc w:val="center"/>
              <w:rPr>
                <w:color w:val="000000"/>
                <w:sz w:val="18"/>
                <w:szCs w:val="18"/>
              </w:rPr>
            </w:pPr>
          </w:p>
        </w:tc>
        <w:tc>
          <w:tcPr>
            <w:tcW w:w="709" w:type="dxa"/>
            <w:vMerge/>
          </w:tcPr>
          <w:p w:rsidR="00DF1563" w:rsidRPr="0064597A" w:rsidRDefault="00DF1563" w:rsidP="001E0FE4">
            <w:pPr>
              <w:rPr>
                <w:color w:val="000000"/>
                <w:sz w:val="18"/>
                <w:szCs w:val="18"/>
              </w:rPr>
            </w:pPr>
          </w:p>
        </w:tc>
        <w:tc>
          <w:tcPr>
            <w:tcW w:w="1418" w:type="dxa"/>
            <w:vMerge/>
          </w:tcPr>
          <w:p w:rsidR="00DF1563" w:rsidRPr="0064597A" w:rsidRDefault="00DF1563" w:rsidP="001E0FE4">
            <w:pPr>
              <w:rPr>
                <w:color w:val="000000"/>
                <w:sz w:val="18"/>
                <w:szCs w:val="18"/>
              </w:rPr>
            </w:pPr>
          </w:p>
        </w:tc>
        <w:tc>
          <w:tcPr>
            <w:tcW w:w="1415" w:type="dxa"/>
            <w:vMerge/>
          </w:tcPr>
          <w:p w:rsidR="00DF1563" w:rsidRPr="0064597A" w:rsidRDefault="00DF1563" w:rsidP="001E0FE4">
            <w:pPr>
              <w:rPr>
                <w:color w:val="000000"/>
                <w:sz w:val="18"/>
                <w:szCs w:val="18"/>
              </w:rPr>
            </w:pP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01</w:t>
            </w:r>
          </w:p>
        </w:tc>
        <w:tc>
          <w:tcPr>
            <w:tcW w:w="425" w:type="dxa"/>
            <w:noWrap/>
          </w:tcPr>
          <w:p w:rsidR="00DF1563" w:rsidRPr="0064597A" w:rsidRDefault="00DF1563" w:rsidP="001E0FE4">
            <w:pPr>
              <w:rPr>
                <w:color w:val="000000"/>
                <w:sz w:val="18"/>
                <w:szCs w:val="18"/>
              </w:rPr>
            </w:pPr>
            <w:r w:rsidRPr="0064597A">
              <w:rPr>
                <w:color w:val="000000"/>
                <w:sz w:val="18"/>
                <w:szCs w:val="18"/>
              </w:rPr>
              <w:t>13</w:t>
            </w:r>
          </w:p>
        </w:tc>
        <w:tc>
          <w:tcPr>
            <w:tcW w:w="765" w:type="dxa"/>
            <w:noWrap/>
          </w:tcPr>
          <w:p w:rsidR="00DF1563" w:rsidRPr="0064597A" w:rsidRDefault="00DF1563" w:rsidP="001E0FE4">
            <w:pPr>
              <w:jc w:val="center"/>
              <w:rPr>
                <w:color w:val="000000"/>
                <w:sz w:val="18"/>
                <w:szCs w:val="18"/>
              </w:rPr>
            </w:pPr>
            <w:r w:rsidRPr="0064597A">
              <w:rPr>
                <w:sz w:val="18"/>
                <w:szCs w:val="18"/>
              </w:rPr>
              <w:t>0130160130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244</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90"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90" w:type="dxa"/>
          </w:tcPr>
          <w:p w:rsidR="00DF1563" w:rsidRPr="0064597A" w:rsidRDefault="00DF1563" w:rsidP="001E0FE4">
            <w:pPr>
              <w:jc w:val="center"/>
              <w:rPr>
                <w:color w:val="000000"/>
                <w:sz w:val="18"/>
                <w:szCs w:val="18"/>
              </w:rPr>
            </w:pPr>
            <w:r w:rsidRPr="0064597A">
              <w:rPr>
                <w:color w:val="000000"/>
                <w:sz w:val="18"/>
                <w:szCs w:val="18"/>
              </w:rPr>
              <w:t>0,000</w:t>
            </w:r>
          </w:p>
        </w:tc>
      </w:tr>
      <w:tr w:rsidR="00DF1563" w:rsidRPr="0064597A" w:rsidTr="001E0FE4">
        <w:trPr>
          <w:trHeight w:val="194"/>
          <w:jc w:val="center"/>
        </w:trPr>
        <w:tc>
          <w:tcPr>
            <w:tcW w:w="420" w:type="dxa"/>
            <w:vMerge w:val="restart"/>
            <w:noWrap/>
          </w:tcPr>
          <w:p w:rsidR="00DF1563" w:rsidRPr="0064597A" w:rsidRDefault="00DF1563" w:rsidP="001E0FE4">
            <w:pPr>
              <w:jc w:val="center"/>
              <w:rPr>
                <w:color w:val="000000"/>
                <w:sz w:val="18"/>
                <w:szCs w:val="18"/>
              </w:rPr>
            </w:pPr>
            <w:r w:rsidRPr="0064597A">
              <w:rPr>
                <w:color w:val="000000"/>
                <w:sz w:val="18"/>
                <w:szCs w:val="18"/>
              </w:rPr>
              <w:t>3.1.</w:t>
            </w:r>
          </w:p>
        </w:tc>
        <w:tc>
          <w:tcPr>
            <w:tcW w:w="709" w:type="dxa"/>
            <w:vMerge w:val="restart"/>
          </w:tcPr>
          <w:p w:rsidR="00DF1563" w:rsidRPr="0064597A" w:rsidRDefault="00DF1563" w:rsidP="001E0FE4">
            <w:pPr>
              <w:rPr>
                <w:color w:val="000000"/>
                <w:sz w:val="18"/>
                <w:szCs w:val="18"/>
              </w:rPr>
            </w:pPr>
            <w:r w:rsidRPr="0064597A">
              <w:rPr>
                <w:color w:val="000000"/>
                <w:sz w:val="18"/>
                <w:szCs w:val="18"/>
              </w:rPr>
              <w:t>Основное мероприятие</w:t>
            </w:r>
          </w:p>
        </w:tc>
        <w:tc>
          <w:tcPr>
            <w:tcW w:w="1418" w:type="dxa"/>
            <w:vMerge w:val="restart"/>
          </w:tcPr>
          <w:p w:rsidR="00DF1563" w:rsidRPr="0064597A" w:rsidRDefault="00DF1563" w:rsidP="001E0FE4">
            <w:pPr>
              <w:rPr>
                <w:color w:val="000000"/>
                <w:sz w:val="18"/>
                <w:szCs w:val="18"/>
              </w:rPr>
            </w:pPr>
            <w:r w:rsidRPr="0064597A">
              <w:rPr>
                <w:sz w:val="18"/>
                <w:szCs w:val="18"/>
              </w:rPr>
              <w:t xml:space="preserve">Профилактика экстремизма и терроризма, а также минимизация и (или) ликвидация последствий терроризма и экстремизма на территории </w:t>
            </w:r>
            <w:r w:rsidRPr="0064597A">
              <w:rPr>
                <w:color w:val="000000"/>
                <w:sz w:val="18"/>
                <w:szCs w:val="18"/>
              </w:rPr>
              <w:t>Мошковского</w:t>
            </w:r>
            <w:r w:rsidRPr="0064597A">
              <w:rPr>
                <w:sz w:val="18"/>
                <w:szCs w:val="18"/>
              </w:rPr>
              <w:t xml:space="preserve"> сельсовета Бековского района Пензенской области</w:t>
            </w:r>
          </w:p>
        </w:tc>
        <w:tc>
          <w:tcPr>
            <w:tcW w:w="1415" w:type="dxa"/>
          </w:tcPr>
          <w:p w:rsidR="00DF1563" w:rsidRPr="0064597A" w:rsidRDefault="00DF1563" w:rsidP="001E0FE4">
            <w:pPr>
              <w:rPr>
                <w:color w:val="000000"/>
                <w:sz w:val="18"/>
                <w:szCs w:val="18"/>
              </w:rPr>
            </w:pPr>
            <w:r w:rsidRPr="0064597A">
              <w:rPr>
                <w:color w:val="000000"/>
                <w:sz w:val="18"/>
                <w:szCs w:val="18"/>
              </w:rPr>
              <w:t>всего</w:t>
            </w: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01</w:t>
            </w:r>
          </w:p>
        </w:tc>
        <w:tc>
          <w:tcPr>
            <w:tcW w:w="425" w:type="dxa"/>
            <w:noWrap/>
          </w:tcPr>
          <w:p w:rsidR="00DF1563" w:rsidRPr="0064597A" w:rsidRDefault="00DF1563" w:rsidP="001E0FE4">
            <w:pPr>
              <w:rPr>
                <w:color w:val="000000"/>
                <w:sz w:val="18"/>
                <w:szCs w:val="18"/>
              </w:rPr>
            </w:pPr>
            <w:r w:rsidRPr="0064597A">
              <w:rPr>
                <w:color w:val="000000"/>
                <w:sz w:val="18"/>
                <w:szCs w:val="18"/>
              </w:rPr>
              <w:t>13</w:t>
            </w:r>
          </w:p>
        </w:tc>
        <w:tc>
          <w:tcPr>
            <w:tcW w:w="765" w:type="dxa"/>
            <w:noWrap/>
          </w:tcPr>
          <w:p w:rsidR="00DF1563" w:rsidRPr="0064597A" w:rsidRDefault="00DF1563" w:rsidP="001E0FE4">
            <w:pPr>
              <w:jc w:val="center"/>
              <w:rPr>
                <w:color w:val="000000"/>
                <w:sz w:val="18"/>
                <w:szCs w:val="18"/>
              </w:rPr>
            </w:pPr>
            <w:r w:rsidRPr="0064597A">
              <w:rPr>
                <w:color w:val="000000"/>
                <w:sz w:val="18"/>
                <w:szCs w:val="18"/>
              </w:rPr>
              <w:t>0000000000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90"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90" w:type="dxa"/>
          </w:tcPr>
          <w:p w:rsidR="00DF1563" w:rsidRPr="0064597A" w:rsidRDefault="00DF1563" w:rsidP="001E0FE4">
            <w:pPr>
              <w:jc w:val="center"/>
              <w:rPr>
                <w:color w:val="000000"/>
                <w:sz w:val="18"/>
                <w:szCs w:val="18"/>
              </w:rPr>
            </w:pPr>
            <w:r w:rsidRPr="0064597A">
              <w:rPr>
                <w:color w:val="000000"/>
                <w:sz w:val="18"/>
                <w:szCs w:val="18"/>
              </w:rPr>
              <w:t>0,000</w:t>
            </w:r>
          </w:p>
        </w:tc>
      </w:tr>
      <w:tr w:rsidR="00DF1563" w:rsidRPr="0064597A" w:rsidTr="001E0FE4">
        <w:trPr>
          <w:trHeight w:val="355"/>
          <w:jc w:val="center"/>
        </w:trPr>
        <w:tc>
          <w:tcPr>
            <w:tcW w:w="420" w:type="dxa"/>
            <w:vMerge/>
            <w:noWrap/>
          </w:tcPr>
          <w:p w:rsidR="00DF1563" w:rsidRPr="0064597A" w:rsidRDefault="00DF1563" w:rsidP="001E0FE4">
            <w:pPr>
              <w:jc w:val="center"/>
              <w:rPr>
                <w:color w:val="000000"/>
                <w:sz w:val="18"/>
                <w:szCs w:val="18"/>
              </w:rPr>
            </w:pPr>
          </w:p>
        </w:tc>
        <w:tc>
          <w:tcPr>
            <w:tcW w:w="709" w:type="dxa"/>
            <w:vMerge/>
          </w:tcPr>
          <w:p w:rsidR="00DF1563" w:rsidRPr="0064597A" w:rsidRDefault="00DF1563" w:rsidP="001E0FE4">
            <w:pPr>
              <w:rPr>
                <w:color w:val="000000"/>
                <w:sz w:val="18"/>
                <w:szCs w:val="18"/>
              </w:rPr>
            </w:pPr>
          </w:p>
        </w:tc>
        <w:tc>
          <w:tcPr>
            <w:tcW w:w="1418" w:type="dxa"/>
            <w:vMerge/>
          </w:tcPr>
          <w:p w:rsidR="00DF1563" w:rsidRPr="0064597A" w:rsidRDefault="00DF1563" w:rsidP="001E0FE4">
            <w:pPr>
              <w:rPr>
                <w:sz w:val="18"/>
                <w:szCs w:val="18"/>
              </w:rPr>
            </w:pPr>
          </w:p>
        </w:tc>
        <w:tc>
          <w:tcPr>
            <w:tcW w:w="1415" w:type="dxa"/>
            <w:vMerge w:val="restart"/>
          </w:tcPr>
          <w:p w:rsidR="00DF1563" w:rsidRPr="0064597A" w:rsidRDefault="00DF1563" w:rsidP="001E0FE4">
            <w:pPr>
              <w:rPr>
                <w:color w:val="000000"/>
                <w:sz w:val="18"/>
                <w:szCs w:val="18"/>
              </w:rPr>
            </w:pPr>
            <w:r w:rsidRPr="0064597A">
              <w:rPr>
                <w:sz w:val="18"/>
                <w:szCs w:val="18"/>
              </w:rPr>
              <w:t>ответственный исполнитель – а</w:t>
            </w:r>
            <w:r w:rsidRPr="0064597A">
              <w:rPr>
                <w:iCs/>
                <w:color w:val="000000"/>
                <w:sz w:val="18"/>
                <w:szCs w:val="18"/>
              </w:rPr>
              <w:t xml:space="preserve">дминистрация </w:t>
            </w:r>
            <w:r w:rsidRPr="0064597A">
              <w:rPr>
                <w:color w:val="000000"/>
                <w:sz w:val="18"/>
                <w:szCs w:val="18"/>
              </w:rPr>
              <w:t>Мошковского</w:t>
            </w:r>
            <w:r w:rsidRPr="0064597A">
              <w:rPr>
                <w:iCs/>
                <w:color w:val="000000"/>
                <w:sz w:val="18"/>
                <w:szCs w:val="18"/>
              </w:rPr>
              <w:t xml:space="preserve"> сельсовета Бековского района Пензенской области</w:t>
            </w: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01</w:t>
            </w:r>
          </w:p>
        </w:tc>
        <w:tc>
          <w:tcPr>
            <w:tcW w:w="425" w:type="dxa"/>
            <w:noWrap/>
          </w:tcPr>
          <w:p w:rsidR="00DF1563" w:rsidRPr="0064597A" w:rsidRDefault="00DF1563" w:rsidP="001E0FE4">
            <w:pPr>
              <w:rPr>
                <w:color w:val="000000"/>
                <w:sz w:val="18"/>
                <w:szCs w:val="18"/>
              </w:rPr>
            </w:pPr>
            <w:r w:rsidRPr="0064597A">
              <w:rPr>
                <w:color w:val="000000"/>
                <w:sz w:val="18"/>
                <w:szCs w:val="18"/>
              </w:rPr>
              <w:t>13</w:t>
            </w:r>
          </w:p>
        </w:tc>
        <w:tc>
          <w:tcPr>
            <w:tcW w:w="765" w:type="dxa"/>
            <w:noWrap/>
          </w:tcPr>
          <w:p w:rsidR="00DF1563" w:rsidRPr="0064597A" w:rsidRDefault="00DF1563" w:rsidP="001E0FE4">
            <w:pPr>
              <w:jc w:val="center"/>
              <w:rPr>
                <w:color w:val="000000"/>
                <w:sz w:val="18"/>
                <w:szCs w:val="18"/>
              </w:rPr>
            </w:pPr>
            <w:r w:rsidRPr="0064597A">
              <w:rPr>
                <w:sz w:val="18"/>
                <w:szCs w:val="18"/>
              </w:rPr>
              <w:t>0130160130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90"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90" w:type="dxa"/>
          </w:tcPr>
          <w:p w:rsidR="00DF1563" w:rsidRPr="0064597A" w:rsidRDefault="00DF1563" w:rsidP="001E0FE4">
            <w:pPr>
              <w:jc w:val="center"/>
              <w:rPr>
                <w:color w:val="000000"/>
                <w:sz w:val="18"/>
                <w:szCs w:val="18"/>
              </w:rPr>
            </w:pPr>
            <w:r w:rsidRPr="0064597A">
              <w:rPr>
                <w:color w:val="000000"/>
                <w:sz w:val="18"/>
                <w:szCs w:val="18"/>
              </w:rPr>
              <w:t>0,000</w:t>
            </w:r>
          </w:p>
        </w:tc>
      </w:tr>
      <w:tr w:rsidR="00DF1563" w:rsidRPr="0064597A" w:rsidTr="001E0FE4">
        <w:trPr>
          <w:trHeight w:val="355"/>
          <w:jc w:val="center"/>
        </w:trPr>
        <w:tc>
          <w:tcPr>
            <w:tcW w:w="420" w:type="dxa"/>
            <w:vMerge/>
            <w:noWrap/>
          </w:tcPr>
          <w:p w:rsidR="00DF1563" w:rsidRPr="0064597A" w:rsidRDefault="00DF1563" w:rsidP="001E0FE4">
            <w:pPr>
              <w:jc w:val="center"/>
              <w:rPr>
                <w:color w:val="000000"/>
                <w:sz w:val="18"/>
                <w:szCs w:val="18"/>
              </w:rPr>
            </w:pPr>
          </w:p>
        </w:tc>
        <w:tc>
          <w:tcPr>
            <w:tcW w:w="709" w:type="dxa"/>
            <w:vMerge/>
          </w:tcPr>
          <w:p w:rsidR="00DF1563" w:rsidRPr="0064597A" w:rsidRDefault="00DF1563" w:rsidP="001E0FE4">
            <w:pPr>
              <w:rPr>
                <w:color w:val="000000"/>
                <w:sz w:val="18"/>
                <w:szCs w:val="18"/>
              </w:rPr>
            </w:pPr>
          </w:p>
        </w:tc>
        <w:tc>
          <w:tcPr>
            <w:tcW w:w="1418" w:type="dxa"/>
            <w:vMerge/>
          </w:tcPr>
          <w:p w:rsidR="00DF1563" w:rsidRPr="0064597A" w:rsidRDefault="00DF1563" w:rsidP="001E0FE4">
            <w:pPr>
              <w:rPr>
                <w:sz w:val="18"/>
                <w:szCs w:val="18"/>
              </w:rPr>
            </w:pPr>
          </w:p>
        </w:tc>
        <w:tc>
          <w:tcPr>
            <w:tcW w:w="1415" w:type="dxa"/>
            <w:vMerge/>
          </w:tcPr>
          <w:p w:rsidR="00DF1563" w:rsidRPr="0064597A" w:rsidRDefault="00DF1563" w:rsidP="001E0FE4">
            <w:pPr>
              <w:rPr>
                <w:iCs/>
                <w:color w:val="000000"/>
                <w:sz w:val="18"/>
                <w:szCs w:val="18"/>
              </w:rPr>
            </w:pP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01</w:t>
            </w:r>
          </w:p>
        </w:tc>
        <w:tc>
          <w:tcPr>
            <w:tcW w:w="425" w:type="dxa"/>
            <w:noWrap/>
          </w:tcPr>
          <w:p w:rsidR="00DF1563" w:rsidRPr="0064597A" w:rsidRDefault="00DF1563" w:rsidP="001E0FE4">
            <w:pPr>
              <w:rPr>
                <w:color w:val="000000"/>
                <w:sz w:val="18"/>
                <w:szCs w:val="18"/>
              </w:rPr>
            </w:pPr>
            <w:r w:rsidRPr="0064597A">
              <w:rPr>
                <w:color w:val="000000"/>
                <w:sz w:val="18"/>
                <w:szCs w:val="18"/>
              </w:rPr>
              <w:t>13</w:t>
            </w:r>
          </w:p>
        </w:tc>
        <w:tc>
          <w:tcPr>
            <w:tcW w:w="765" w:type="dxa"/>
            <w:noWrap/>
          </w:tcPr>
          <w:p w:rsidR="00DF1563" w:rsidRPr="0064597A" w:rsidRDefault="00DF1563" w:rsidP="001E0FE4">
            <w:pPr>
              <w:jc w:val="center"/>
              <w:rPr>
                <w:color w:val="000000"/>
                <w:sz w:val="18"/>
                <w:szCs w:val="18"/>
              </w:rPr>
            </w:pPr>
            <w:r w:rsidRPr="0064597A">
              <w:rPr>
                <w:sz w:val="18"/>
                <w:szCs w:val="18"/>
              </w:rPr>
              <w:t>0130160130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244</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90"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90" w:type="dxa"/>
          </w:tcPr>
          <w:p w:rsidR="00DF1563" w:rsidRPr="0064597A" w:rsidRDefault="00DF1563" w:rsidP="001E0FE4">
            <w:pPr>
              <w:jc w:val="center"/>
              <w:rPr>
                <w:color w:val="000000"/>
                <w:sz w:val="18"/>
                <w:szCs w:val="18"/>
              </w:rPr>
            </w:pPr>
            <w:r w:rsidRPr="0064597A">
              <w:rPr>
                <w:color w:val="000000"/>
                <w:sz w:val="18"/>
                <w:szCs w:val="18"/>
              </w:rPr>
              <w:t>0,000</w:t>
            </w:r>
          </w:p>
        </w:tc>
      </w:tr>
      <w:tr w:rsidR="00DF1563" w:rsidRPr="0064597A" w:rsidTr="001E0FE4">
        <w:trPr>
          <w:trHeight w:val="275"/>
          <w:jc w:val="center"/>
        </w:trPr>
        <w:tc>
          <w:tcPr>
            <w:tcW w:w="420" w:type="dxa"/>
            <w:vMerge w:val="restart"/>
            <w:noWrap/>
          </w:tcPr>
          <w:p w:rsidR="00DF1563" w:rsidRPr="0064597A" w:rsidRDefault="00DF1563" w:rsidP="001E0FE4">
            <w:pPr>
              <w:jc w:val="center"/>
              <w:rPr>
                <w:color w:val="000000"/>
                <w:sz w:val="18"/>
                <w:szCs w:val="18"/>
              </w:rPr>
            </w:pPr>
            <w:r w:rsidRPr="0064597A">
              <w:rPr>
                <w:color w:val="000000"/>
                <w:sz w:val="18"/>
                <w:szCs w:val="18"/>
              </w:rPr>
              <w:t>4.</w:t>
            </w:r>
          </w:p>
        </w:tc>
        <w:tc>
          <w:tcPr>
            <w:tcW w:w="709" w:type="dxa"/>
            <w:vMerge w:val="restart"/>
          </w:tcPr>
          <w:p w:rsidR="00DF1563" w:rsidRPr="0064597A" w:rsidRDefault="00DF1563" w:rsidP="001E0FE4">
            <w:pPr>
              <w:rPr>
                <w:color w:val="000000"/>
                <w:sz w:val="18"/>
                <w:szCs w:val="18"/>
              </w:rPr>
            </w:pPr>
            <w:r w:rsidRPr="0064597A">
              <w:rPr>
                <w:color w:val="000000"/>
                <w:sz w:val="18"/>
                <w:szCs w:val="18"/>
              </w:rPr>
              <w:t>Подпрограмма 4</w:t>
            </w:r>
          </w:p>
        </w:tc>
        <w:tc>
          <w:tcPr>
            <w:tcW w:w="1418" w:type="dxa"/>
            <w:vMerge w:val="restart"/>
          </w:tcPr>
          <w:p w:rsidR="00DF1563" w:rsidRPr="0064597A" w:rsidRDefault="00DF1563" w:rsidP="001E0FE4">
            <w:pPr>
              <w:rPr>
                <w:color w:val="000000"/>
                <w:sz w:val="18"/>
                <w:szCs w:val="18"/>
              </w:rPr>
            </w:pPr>
            <w:r w:rsidRPr="0064597A">
              <w:rPr>
                <w:sz w:val="18"/>
                <w:szCs w:val="18"/>
              </w:rPr>
              <w:t xml:space="preserve">Противодействие коррупции на территории </w:t>
            </w:r>
            <w:r w:rsidRPr="0064597A">
              <w:rPr>
                <w:color w:val="000000"/>
                <w:sz w:val="18"/>
                <w:szCs w:val="18"/>
              </w:rPr>
              <w:t>Мошковского</w:t>
            </w:r>
            <w:r w:rsidRPr="0064597A">
              <w:rPr>
                <w:sz w:val="18"/>
                <w:szCs w:val="18"/>
              </w:rPr>
              <w:t xml:space="preserve"> сельсовета Бековского района Пензенской области</w:t>
            </w:r>
          </w:p>
        </w:tc>
        <w:tc>
          <w:tcPr>
            <w:tcW w:w="1415" w:type="dxa"/>
          </w:tcPr>
          <w:p w:rsidR="00DF1563" w:rsidRPr="0064597A" w:rsidRDefault="00DF1563" w:rsidP="001E0FE4">
            <w:pPr>
              <w:rPr>
                <w:color w:val="000000"/>
                <w:sz w:val="18"/>
                <w:szCs w:val="18"/>
              </w:rPr>
            </w:pPr>
            <w:r w:rsidRPr="0064597A">
              <w:rPr>
                <w:color w:val="000000"/>
                <w:sz w:val="18"/>
                <w:szCs w:val="18"/>
              </w:rPr>
              <w:t>всего</w:t>
            </w: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01</w:t>
            </w:r>
          </w:p>
        </w:tc>
        <w:tc>
          <w:tcPr>
            <w:tcW w:w="425" w:type="dxa"/>
            <w:noWrap/>
          </w:tcPr>
          <w:p w:rsidR="00DF1563" w:rsidRPr="0064597A" w:rsidRDefault="00DF1563" w:rsidP="001E0FE4">
            <w:pPr>
              <w:rPr>
                <w:color w:val="000000"/>
                <w:sz w:val="18"/>
                <w:szCs w:val="18"/>
              </w:rPr>
            </w:pPr>
            <w:r w:rsidRPr="0064597A">
              <w:rPr>
                <w:color w:val="000000"/>
                <w:sz w:val="18"/>
                <w:szCs w:val="18"/>
              </w:rPr>
              <w:t>13</w:t>
            </w:r>
          </w:p>
        </w:tc>
        <w:tc>
          <w:tcPr>
            <w:tcW w:w="765" w:type="dxa"/>
            <w:noWrap/>
          </w:tcPr>
          <w:p w:rsidR="00DF1563" w:rsidRPr="0064597A" w:rsidRDefault="00DF1563" w:rsidP="001E0FE4">
            <w:pPr>
              <w:jc w:val="center"/>
              <w:rPr>
                <w:color w:val="000000"/>
                <w:sz w:val="18"/>
                <w:szCs w:val="18"/>
              </w:rPr>
            </w:pPr>
            <w:r w:rsidRPr="0064597A">
              <w:rPr>
                <w:color w:val="000000"/>
                <w:sz w:val="18"/>
                <w:szCs w:val="18"/>
              </w:rPr>
              <w:t>0000000000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90"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90" w:type="dxa"/>
          </w:tcPr>
          <w:p w:rsidR="00DF1563" w:rsidRPr="0064597A" w:rsidRDefault="00DF1563" w:rsidP="001E0FE4">
            <w:pPr>
              <w:jc w:val="center"/>
              <w:rPr>
                <w:color w:val="000000"/>
                <w:sz w:val="18"/>
                <w:szCs w:val="18"/>
              </w:rPr>
            </w:pPr>
            <w:r w:rsidRPr="0064597A">
              <w:rPr>
                <w:color w:val="000000"/>
                <w:sz w:val="18"/>
                <w:szCs w:val="18"/>
              </w:rPr>
              <w:t>0,000</w:t>
            </w:r>
          </w:p>
        </w:tc>
      </w:tr>
      <w:tr w:rsidR="00DF1563" w:rsidRPr="0064597A" w:rsidTr="001E0FE4">
        <w:trPr>
          <w:trHeight w:val="314"/>
          <w:jc w:val="center"/>
        </w:trPr>
        <w:tc>
          <w:tcPr>
            <w:tcW w:w="420" w:type="dxa"/>
            <w:vMerge/>
            <w:noWrap/>
          </w:tcPr>
          <w:p w:rsidR="00DF1563" w:rsidRPr="0064597A" w:rsidRDefault="00DF1563" w:rsidP="001E0FE4">
            <w:pPr>
              <w:jc w:val="center"/>
              <w:rPr>
                <w:color w:val="000000"/>
                <w:sz w:val="18"/>
                <w:szCs w:val="18"/>
              </w:rPr>
            </w:pPr>
          </w:p>
        </w:tc>
        <w:tc>
          <w:tcPr>
            <w:tcW w:w="709" w:type="dxa"/>
            <w:vMerge/>
          </w:tcPr>
          <w:p w:rsidR="00DF1563" w:rsidRPr="0064597A" w:rsidRDefault="00DF1563" w:rsidP="001E0FE4">
            <w:pPr>
              <w:rPr>
                <w:color w:val="000000"/>
                <w:sz w:val="18"/>
                <w:szCs w:val="18"/>
              </w:rPr>
            </w:pPr>
          </w:p>
        </w:tc>
        <w:tc>
          <w:tcPr>
            <w:tcW w:w="1418" w:type="dxa"/>
            <w:vMerge/>
          </w:tcPr>
          <w:p w:rsidR="00DF1563" w:rsidRPr="0064597A" w:rsidRDefault="00DF1563" w:rsidP="001E0FE4">
            <w:pPr>
              <w:rPr>
                <w:sz w:val="18"/>
                <w:szCs w:val="18"/>
              </w:rPr>
            </w:pPr>
          </w:p>
        </w:tc>
        <w:tc>
          <w:tcPr>
            <w:tcW w:w="1415" w:type="dxa"/>
            <w:vMerge w:val="restart"/>
          </w:tcPr>
          <w:p w:rsidR="00DF1563" w:rsidRPr="0064597A" w:rsidRDefault="00DF1563" w:rsidP="001E0FE4">
            <w:pPr>
              <w:rPr>
                <w:color w:val="000000"/>
                <w:sz w:val="18"/>
                <w:szCs w:val="18"/>
              </w:rPr>
            </w:pPr>
            <w:r w:rsidRPr="0064597A">
              <w:rPr>
                <w:sz w:val="18"/>
                <w:szCs w:val="18"/>
              </w:rPr>
              <w:t>ответственный исполнитель – а</w:t>
            </w:r>
            <w:r w:rsidRPr="0064597A">
              <w:rPr>
                <w:iCs/>
                <w:color w:val="000000"/>
                <w:sz w:val="18"/>
                <w:szCs w:val="18"/>
              </w:rPr>
              <w:t xml:space="preserve">дминистрация </w:t>
            </w:r>
            <w:r w:rsidRPr="0064597A">
              <w:rPr>
                <w:color w:val="000000"/>
                <w:sz w:val="18"/>
                <w:szCs w:val="18"/>
              </w:rPr>
              <w:t>Мошковского</w:t>
            </w:r>
            <w:r w:rsidRPr="0064597A">
              <w:rPr>
                <w:iCs/>
                <w:color w:val="000000"/>
                <w:sz w:val="18"/>
                <w:szCs w:val="18"/>
              </w:rPr>
              <w:t xml:space="preserve"> сельсовета Бековского района Пензенской области</w:t>
            </w: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01</w:t>
            </w:r>
          </w:p>
        </w:tc>
        <w:tc>
          <w:tcPr>
            <w:tcW w:w="425" w:type="dxa"/>
            <w:noWrap/>
          </w:tcPr>
          <w:p w:rsidR="00DF1563" w:rsidRPr="0064597A" w:rsidRDefault="00DF1563" w:rsidP="001E0FE4">
            <w:pPr>
              <w:rPr>
                <w:color w:val="000000"/>
                <w:sz w:val="18"/>
                <w:szCs w:val="18"/>
              </w:rPr>
            </w:pPr>
            <w:r w:rsidRPr="0064597A">
              <w:rPr>
                <w:color w:val="000000"/>
                <w:sz w:val="18"/>
                <w:szCs w:val="18"/>
              </w:rPr>
              <w:t>13</w:t>
            </w:r>
          </w:p>
        </w:tc>
        <w:tc>
          <w:tcPr>
            <w:tcW w:w="765" w:type="dxa"/>
            <w:noWrap/>
          </w:tcPr>
          <w:p w:rsidR="00DF1563" w:rsidRPr="0064597A" w:rsidRDefault="00DF1563" w:rsidP="001E0FE4">
            <w:pPr>
              <w:jc w:val="center"/>
              <w:rPr>
                <w:color w:val="000000"/>
                <w:sz w:val="18"/>
                <w:szCs w:val="18"/>
              </w:rPr>
            </w:pPr>
            <w:r w:rsidRPr="0064597A">
              <w:rPr>
                <w:color w:val="000000"/>
                <w:sz w:val="18"/>
                <w:szCs w:val="18"/>
              </w:rPr>
              <w:t>01401</w:t>
            </w:r>
            <w:r w:rsidRPr="0064597A">
              <w:rPr>
                <w:sz w:val="18"/>
                <w:szCs w:val="18"/>
              </w:rPr>
              <w:t>60160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90"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90" w:type="dxa"/>
          </w:tcPr>
          <w:p w:rsidR="00DF1563" w:rsidRPr="0064597A" w:rsidRDefault="00DF1563" w:rsidP="001E0FE4">
            <w:pPr>
              <w:jc w:val="center"/>
              <w:rPr>
                <w:color w:val="000000"/>
                <w:sz w:val="18"/>
                <w:szCs w:val="18"/>
              </w:rPr>
            </w:pPr>
            <w:r w:rsidRPr="0064597A">
              <w:rPr>
                <w:color w:val="000000"/>
                <w:sz w:val="18"/>
                <w:szCs w:val="18"/>
              </w:rPr>
              <w:t>0,000</w:t>
            </w:r>
          </w:p>
        </w:tc>
      </w:tr>
      <w:tr w:rsidR="00DF1563" w:rsidRPr="0064597A" w:rsidTr="001E0FE4">
        <w:trPr>
          <w:trHeight w:val="1418"/>
          <w:jc w:val="center"/>
        </w:trPr>
        <w:tc>
          <w:tcPr>
            <w:tcW w:w="420" w:type="dxa"/>
            <w:vMerge/>
            <w:noWrap/>
          </w:tcPr>
          <w:p w:rsidR="00DF1563" w:rsidRPr="0064597A" w:rsidRDefault="00DF1563" w:rsidP="001E0FE4">
            <w:pPr>
              <w:jc w:val="center"/>
              <w:rPr>
                <w:color w:val="000000"/>
                <w:sz w:val="18"/>
                <w:szCs w:val="18"/>
              </w:rPr>
            </w:pPr>
          </w:p>
        </w:tc>
        <w:tc>
          <w:tcPr>
            <w:tcW w:w="709" w:type="dxa"/>
            <w:vMerge/>
          </w:tcPr>
          <w:p w:rsidR="00DF1563" w:rsidRPr="0064597A" w:rsidRDefault="00DF1563" w:rsidP="001E0FE4">
            <w:pPr>
              <w:rPr>
                <w:color w:val="000000"/>
                <w:sz w:val="18"/>
                <w:szCs w:val="18"/>
              </w:rPr>
            </w:pPr>
          </w:p>
        </w:tc>
        <w:tc>
          <w:tcPr>
            <w:tcW w:w="1418" w:type="dxa"/>
            <w:vMerge/>
          </w:tcPr>
          <w:p w:rsidR="00DF1563" w:rsidRPr="0064597A" w:rsidRDefault="00DF1563" w:rsidP="001E0FE4">
            <w:pPr>
              <w:rPr>
                <w:sz w:val="18"/>
                <w:szCs w:val="18"/>
              </w:rPr>
            </w:pPr>
          </w:p>
        </w:tc>
        <w:tc>
          <w:tcPr>
            <w:tcW w:w="1415" w:type="dxa"/>
            <w:vMerge/>
          </w:tcPr>
          <w:p w:rsidR="00DF1563" w:rsidRPr="0064597A" w:rsidRDefault="00DF1563" w:rsidP="001E0FE4">
            <w:pPr>
              <w:rPr>
                <w:color w:val="000000"/>
                <w:sz w:val="18"/>
                <w:szCs w:val="18"/>
              </w:rPr>
            </w:pP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01</w:t>
            </w:r>
          </w:p>
        </w:tc>
        <w:tc>
          <w:tcPr>
            <w:tcW w:w="425" w:type="dxa"/>
            <w:noWrap/>
          </w:tcPr>
          <w:p w:rsidR="00DF1563" w:rsidRPr="0064597A" w:rsidRDefault="00DF1563" w:rsidP="001E0FE4">
            <w:pPr>
              <w:rPr>
                <w:color w:val="000000"/>
                <w:sz w:val="18"/>
                <w:szCs w:val="18"/>
              </w:rPr>
            </w:pPr>
            <w:r w:rsidRPr="0064597A">
              <w:rPr>
                <w:color w:val="000000"/>
                <w:sz w:val="18"/>
                <w:szCs w:val="18"/>
              </w:rPr>
              <w:t>13</w:t>
            </w:r>
          </w:p>
        </w:tc>
        <w:tc>
          <w:tcPr>
            <w:tcW w:w="765" w:type="dxa"/>
            <w:noWrap/>
          </w:tcPr>
          <w:p w:rsidR="00DF1563" w:rsidRPr="0064597A" w:rsidRDefault="00DF1563" w:rsidP="001E0FE4">
            <w:pPr>
              <w:jc w:val="center"/>
              <w:rPr>
                <w:color w:val="000000"/>
                <w:sz w:val="18"/>
                <w:szCs w:val="18"/>
              </w:rPr>
            </w:pPr>
            <w:r w:rsidRPr="0064597A">
              <w:rPr>
                <w:color w:val="000000"/>
                <w:sz w:val="18"/>
                <w:szCs w:val="18"/>
              </w:rPr>
              <w:t>01401</w:t>
            </w:r>
            <w:r w:rsidRPr="0064597A">
              <w:rPr>
                <w:sz w:val="18"/>
                <w:szCs w:val="18"/>
              </w:rPr>
              <w:t>60160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244</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90"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90" w:type="dxa"/>
          </w:tcPr>
          <w:p w:rsidR="00DF1563" w:rsidRPr="0064597A" w:rsidRDefault="00DF1563" w:rsidP="001E0FE4">
            <w:pPr>
              <w:jc w:val="center"/>
              <w:rPr>
                <w:color w:val="000000"/>
                <w:sz w:val="18"/>
                <w:szCs w:val="18"/>
              </w:rPr>
            </w:pPr>
            <w:r w:rsidRPr="0064597A">
              <w:rPr>
                <w:color w:val="000000"/>
                <w:sz w:val="18"/>
                <w:szCs w:val="18"/>
              </w:rPr>
              <w:t>0,000</w:t>
            </w:r>
          </w:p>
        </w:tc>
      </w:tr>
      <w:tr w:rsidR="00DF1563" w:rsidRPr="0064597A" w:rsidTr="001E0FE4">
        <w:trPr>
          <w:trHeight w:val="228"/>
          <w:jc w:val="center"/>
        </w:trPr>
        <w:tc>
          <w:tcPr>
            <w:tcW w:w="420" w:type="dxa"/>
            <w:vMerge w:val="restart"/>
            <w:noWrap/>
          </w:tcPr>
          <w:p w:rsidR="00DF1563" w:rsidRPr="0064597A" w:rsidRDefault="00DF1563" w:rsidP="001E0FE4">
            <w:pPr>
              <w:jc w:val="center"/>
              <w:rPr>
                <w:color w:val="000000"/>
                <w:sz w:val="18"/>
                <w:szCs w:val="18"/>
              </w:rPr>
            </w:pPr>
            <w:r w:rsidRPr="0064597A">
              <w:rPr>
                <w:color w:val="000000"/>
                <w:sz w:val="18"/>
                <w:szCs w:val="18"/>
              </w:rPr>
              <w:t>4.1</w:t>
            </w:r>
          </w:p>
        </w:tc>
        <w:tc>
          <w:tcPr>
            <w:tcW w:w="709" w:type="dxa"/>
            <w:vMerge w:val="restart"/>
          </w:tcPr>
          <w:p w:rsidR="00DF1563" w:rsidRPr="0064597A" w:rsidRDefault="00DF1563" w:rsidP="001E0FE4">
            <w:pPr>
              <w:rPr>
                <w:color w:val="000000"/>
                <w:sz w:val="18"/>
                <w:szCs w:val="18"/>
              </w:rPr>
            </w:pPr>
            <w:r w:rsidRPr="0064597A">
              <w:rPr>
                <w:color w:val="000000"/>
                <w:sz w:val="18"/>
                <w:szCs w:val="18"/>
              </w:rPr>
              <w:t>Основное мероприятие</w:t>
            </w:r>
          </w:p>
        </w:tc>
        <w:tc>
          <w:tcPr>
            <w:tcW w:w="1418" w:type="dxa"/>
            <w:vMerge w:val="restart"/>
          </w:tcPr>
          <w:p w:rsidR="00DF1563" w:rsidRPr="0064597A" w:rsidRDefault="00DF1563" w:rsidP="001E0FE4">
            <w:pPr>
              <w:autoSpaceDE w:val="0"/>
              <w:autoSpaceDN w:val="0"/>
              <w:adjustRightInd w:val="0"/>
              <w:rPr>
                <w:bCs/>
                <w:sz w:val="18"/>
                <w:szCs w:val="18"/>
              </w:rPr>
            </w:pPr>
            <w:r w:rsidRPr="0064597A">
              <w:rPr>
                <w:sz w:val="18"/>
                <w:szCs w:val="18"/>
              </w:rPr>
              <w:t xml:space="preserve">Осуществление мер по противодействию коррупции на территории </w:t>
            </w:r>
            <w:r w:rsidRPr="0064597A">
              <w:rPr>
                <w:color w:val="000000"/>
                <w:sz w:val="18"/>
                <w:szCs w:val="18"/>
              </w:rPr>
              <w:t>Мошковского</w:t>
            </w:r>
            <w:r w:rsidRPr="0064597A">
              <w:rPr>
                <w:sz w:val="18"/>
                <w:szCs w:val="18"/>
              </w:rPr>
              <w:t xml:space="preserve"> сельсовета Бековского района Пензенской области</w:t>
            </w:r>
          </w:p>
        </w:tc>
        <w:tc>
          <w:tcPr>
            <w:tcW w:w="1415" w:type="dxa"/>
          </w:tcPr>
          <w:p w:rsidR="00DF1563" w:rsidRPr="0064597A" w:rsidRDefault="00DF1563" w:rsidP="001E0FE4">
            <w:pPr>
              <w:rPr>
                <w:color w:val="000000"/>
                <w:sz w:val="18"/>
                <w:szCs w:val="18"/>
              </w:rPr>
            </w:pPr>
            <w:r w:rsidRPr="0064597A">
              <w:rPr>
                <w:color w:val="000000"/>
                <w:sz w:val="18"/>
                <w:szCs w:val="18"/>
              </w:rPr>
              <w:t>всего</w:t>
            </w: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01</w:t>
            </w:r>
          </w:p>
        </w:tc>
        <w:tc>
          <w:tcPr>
            <w:tcW w:w="425" w:type="dxa"/>
            <w:noWrap/>
          </w:tcPr>
          <w:p w:rsidR="00DF1563" w:rsidRPr="0064597A" w:rsidRDefault="00DF1563" w:rsidP="001E0FE4">
            <w:pPr>
              <w:rPr>
                <w:color w:val="000000"/>
                <w:sz w:val="18"/>
                <w:szCs w:val="18"/>
              </w:rPr>
            </w:pPr>
            <w:r w:rsidRPr="0064597A">
              <w:rPr>
                <w:color w:val="000000"/>
                <w:sz w:val="18"/>
                <w:szCs w:val="18"/>
              </w:rPr>
              <w:t>13</w:t>
            </w:r>
          </w:p>
        </w:tc>
        <w:tc>
          <w:tcPr>
            <w:tcW w:w="765" w:type="dxa"/>
            <w:noWrap/>
          </w:tcPr>
          <w:p w:rsidR="00DF1563" w:rsidRPr="0064597A" w:rsidRDefault="00DF1563" w:rsidP="001E0FE4">
            <w:pPr>
              <w:jc w:val="center"/>
              <w:rPr>
                <w:color w:val="000000"/>
                <w:sz w:val="18"/>
                <w:szCs w:val="18"/>
              </w:rPr>
            </w:pPr>
            <w:r w:rsidRPr="0064597A">
              <w:rPr>
                <w:color w:val="000000"/>
                <w:sz w:val="18"/>
                <w:szCs w:val="18"/>
              </w:rPr>
              <w:t>0000000000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90"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90" w:type="dxa"/>
          </w:tcPr>
          <w:p w:rsidR="00DF1563" w:rsidRPr="0064597A" w:rsidRDefault="00DF1563" w:rsidP="001E0FE4">
            <w:pPr>
              <w:jc w:val="center"/>
              <w:rPr>
                <w:color w:val="000000"/>
                <w:sz w:val="18"/>
                <w:szCs w:val="18"/>
              </w:rPr>
            </w:pPr>
            <w:r w:rsidRPr="0064597A">
              <w:rPr>
                <w:color w:val="000000"/>
                <w:sz w:val="18"/>
                <w:szCs w:val="18"/>
              </w:rPr>
              <w:t>0,000</w:t>
            </w:r>
          </w:p>
        </w:tc>
      </w:tr>
      <w:tr w:rsidR="00DF1563" w:rsidRPr="0064597A" w:rsidTr="001E0FE4">
        <w:trPr>
          <w:trHeight w:val="346"/>
          <w:jc w:val="center"/>
        </w:trPr>
        <w:tc>
          <w:tcPr>
            <w:tcW w:w="420" w:type="dxa"/>
            <w:vMerge/>
            <w:noWrap/>
          </w:tcPr>
          <w:p w:rsidR="00DF1563" w:rsidRPr="0064597A" w:rsidRDefault="00DF1563" w:rsidP="001E0FE4">
            <w:pPr>
              <w:jc w:val="center"/>
              <w:rPr>
                <w:color w:val="000000"/>
                <w:sz w:val="18"/>
                <w:szCs w:val="18"/>
              </w:rPr>
            </w:pPr>
          </w:p>
        </w:tc>
        <w:tc>
          <w:tcPr>
            <w:tcW w:w="709" w:type="dxa"/>
            <w:vMerge/>
          </w:tcPr>
          <w:p w:rsidR="00DF1563" w:rsidRPr="0064597A" w:rsidRDefault="00DF1563" w:rsidP="001E0FE4">
            <w:pPr>
              <w:rPr>
                <w:color w:val="000000"/>
                <w:sz w:val="18"/>
                <w:szCs w:val="18"/>
              </w:rPr>
            </w:pPr>
          </w:p>
        </w:tc>
        <w:tc>
          <w:tcPr>
            <w:tcW w:w="1418" w:type="dxa"/>
            <w:vMerge/>
          </w:tcPr>
          <w:p w:rsidR="00DF1563" w:rsidRPr="0064597A" w:rsidRDefault="00DF1563" w:rsidP="001E0FE4">
            <w:pPr>
              <w:rPr>
                <w:sz w:val="18"/>
                <w:szCs w:val="18"/>
              </w:rPr>
            </w:pPr>
          </w:p>
        </w:tc>
        <w:tc>
          <w:tcPr>
            <w:tcW w:w="1415" w:type="dxa"/>
            <w:vMerge w:val="restart"/>
          </w:tcPr>
          <w:p w:rsidR="00DF1563" w:rsidRPr="0064597A" w:rsidRDefault="00DF1563" w:rsidP="001E0FE4">
            <w:pPr>
              <w:rPr>
                <w:color w:val="000000"/>
                <w:sz w:val="18"/>
                <w:szCs w:val="18"/>
              </w:rPr>
            </w:pPr>
            <w:r w:rsidRPr="0064597A">
              <w:rPr>
                <w:sz w:val="18"/>
                <w:szCs w:val="18"/>
              </w:rPr>
              <w:t>ответственный исполнитель – а</w:t>
            </w:r>
            <w:r w:rsidRPr="0064597A">
              <w:rPr>
                <w:iCs/>
                <w:color w:val="000000"/>
                <w:sz w:val="18"/>
                <w:szCs w:val="18"/>
              </w:rPr>
              <w:t xml:space="preserve">дминистрация </w:t>
            </w:r>
            <w:r w:rsidRPr="0064597A">
              <w:rPr>
                <w:color w:val="000000"/>
                <w:sz w:val="18"/>
                <w:szCs w:val="18"/>
              </w:rPr>
              <w:t>Мошковского</w:t>
            </w:r>
            <w:r w:rsidRPr="0064597A">
              <w:rPr>
                <w:iCs/>
                <w:color w:val="000000"/>
                <w:sz w:val="18"/>
                <w:szCs w:val="18"/>
              </w:rPr>
              <w:t xml:space="preserve"> сельсовета Бековского района Пензенской области</w:t>
            </w: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01</w:t>
            </w:r>
          </w:p>
        </w:tc>
        <w:tc>
          <w:tcPr>
            <w:tcW w:w="425" w:type="dxa"/>
            <w:noWrap/>
          </w:tcPr>
          <w:p w:rsidR="00DF1563" w:rsidRPr="0064597A" w:rsidRDefault="00DF1563" w:rsidP="001E0FE4">
            <w:pPr>
              <w:rPr>
                <w:color w:val="000000"/>
                <w:sz w:val="18"/>
                <w:szCs w:val="18"/>
              </w:rPr>
            </w:pPr>
            <w:r w:rsidRPr="0064597A">
              <w:rPr>
                <w:color w:val="000000"/>
                <w:sz w:val="18"/>
                <w:szCs w:val="18"/>
              </w:rPr>
              <w:t>13</w:t>
            </w:r>
          </w:p>
        </w:tc>
        <w:tc>
          <w:tcPr>
            <w:tcW w:w="765" w:type="dxa"/>
            <w:noWrap/>
          </w:tcPr>
          <w:p w:rsidR="00DF1563" w:rsidRPr="0064597A" w:rsidRDefault="00DF1563" w:rsidP="001E0FE4">
            <w:pPr>
              <w:jc w:val="center"/>
              <w:rPr>
                <w:color w:val="000000"/>
                <w:sz w:val="18"/>
                <w:szCs w:val="18"/>
              </w:rPr>
            </w:pPr>
            <w:r w:rsidRPr="0064597A">
              <w:rPr>
                <w:color w:val="000000"/>
                <w:sz w:val="18"/>
                <w:szCs w:val="18"/>
              </w:rPr>
              <w:t>01401</w:t>
            </w:r>
            <w:r w:rsidRPr="0064597A">
              <w:rPr>
                <w:sz w:val="18"/>
                <w:szCs w:val="18"/>
              </w:rPr>
              <w:t>60160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90"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90" w:type="dxa"/>
          </w:tcPr>
          <w:p w:rsidR="00DF1563" w:rsidRPr="0064597A" w:rsidRDefault="00DF1563" w:rsidP="001E0FE4">
            <w:pPr>
              <w:jc w:val="center"/>
              <w:rPr>
                <w:color w:val="000000"/>
                <w:sz w:val="18"/>
                <w:szCs w:val="18"/>
              </w:rPr>
            </w:pPr>
            <w:r w:rsidRPr="0064597A">
              <w:rPr>
                <w:color w:val="000000"/>
                <w:sz w:val="18"/>
                <w:szCs w:val="18"/>
              </w:rPr>
              <w:t>0,000</w:t>
            </w:r>
          </w:p>
        </w:tc>
      </w:tr>
      <w:tr w:rsidR="00DF1563" w:rsidRPr="0064597A" w:rsidTr="001E0FE4">
        <w:trPr>
          <w:trHeight w:val="458"/>
          <w:jc w:val="center"/>
        </w:trPr>
        <w:tc>
          <w:tcPr>
            <w:tcW w:w="420" w:type="dxa"/>
            <w:vMerge/>
            <w:noWrap/>
          </w:tcPr>
          <w:p w:rsidR="00DF1563" w:rsidRPr="0064597A" w:rsidRDefault="00DF1563" w:rsidP="001E0FE4">
            <w:pPr>
              <w:jc w:val="center"/>
              <w:rPr>
                <w:color w:val="000000"/>
                <w:sz w:val="18"/>
                <w:szCs w:val="18"/>
              </w:rPr>
            </w:pPr>
          </w:p>
        </w:tc>
        <w:tc>
          <w:tcPr>
            <w:tcW w:w="709" w:type="dxa"/>
            <w:vMerge/>
          </w:tcPr>
          <w:p w:rsidR="00DF1563" w:rsidRPr="0064597A" w:rsidRDefault="00DF1563" w:rsidP="001E0FE4">
            <w:pPr>
              <w:rPr>
                <w:color w:val="000000"/>
                <w:sz w:val="18"/>
                <w:szCs w:val="18"/>
              </w:rPr>
            </w:pPr>
          </w:p>
        </w:tc>
        <w:tc>
          <w:tcPr>
            <w:tcW w:w="1418" w:type="dxa"/>
            <w:vMerge/>
          </w:tcPr>
          <w:p w:rsidR="00DF1563" w:rsidRPr="0064597A" w:rsidRDefault="00DF1563" w:rsidP="001E0FE4">
            <w:pPr>
              <w:rPr>
                <w:sz w:val="18"/>
                <w:szCs w:val="18"/>
              </w:rPr>
            </w:pPr>
          </w:p>
        </w:tc>
        <w:tc>
          <w:tcPr>
            <w:tcW w:w="1415" w:type="dxa"/>
            <w:vMerge/>
          </w:tcPr>
          <w:p w:rsidR="00DF1563" w:rsidRPr="0064597A" w:rsidRDefault="00DF1563" w:rsidP="001E0FE4">
            <w:pPr>
              <w:rPr>
                <w:iCs/>
                <w:color w:val="000000"/>
                <w:sz w:val="18"/>
                <w:szCs w:val="18"/>
              </w:rPr>
            </w:pPr>
          </w:p>
        </w:tc>
        <w:tc>
          <w:tcPr>
            <w:tcW w:w="495" w:type="dxa"/>
            <w:noWrap/>
          </w:tcPr>
          <w:p w:rsidR="00DF1563" w:rsidRPr="0064597A" w:rsidRDefault="00DF1563" w:rsidP="001E0FE4">
            <w:pPr>
              <w:jc w:val="center"/>
              <w:rPr>
                <w:color w:val="000000"/>
                <w:sz w:val="18"/>
                <w:szCs w:val="18"/>
              </w:rPr>
            </w:pPr>
            <w:r w:rsidRPr="0064597A">
              <w:rPr>
                <w:color w:val="000000"/>
                <w:sz w:val="18"/>
                <w:szCs w:val="18"/>
              </w:rPr>
              <w:t>901</w:t>
            </w:r>
          </w:p>
        </w:tc>
        <w:tc>
          <w:tcPr>
            <w:tcW w:w="536" w:type="dxa"/>
            <w:noWrap/>
          </w:tcPr>
          <w:p w:rsidR="00DF1563" w:rsidRPr="0064597A" w:rsidRDefault="00DF1563" w:rsidP="001E0FE4">
            <w:pPr>
              <w:jc w:val="center"/>
              <w:rPr>
                <w:color w:val="000000"/>
                <w:sz w:val="18"/>
                <w:szCs w:val="18"/>
              </w:rPr>
            </w:pPr>
            <w:r w:rsidRPr="0064597A">
              <w:rPr>
                <w:color w:val="000000"/>
                <w:sz w:val="18"/>
                <w:szCs w:val="18"/>
              </w:rPr>
              <w:t>01</w:t>
            </w:r>
          </w:p>
        </w:tc>
        <w:tc>
          <w:tcPr>
            <w:tcW w:w="425" w:type="dxa"/>
            <w:noWrap/>
          </w:tcPr>
          <w:p w:rsidR="00DF1563" w:rsidRPr="0064597A" w:rsidRDefault="00DF1563" w:rsidP="001E0FE4">
            <w:pPr>
              <w:rPr>
                <w:color w:val="000000"/>
                <w:sz w:val="18"/>
                <w:szCs w:val="18"/>
              </w:rPr>
            </w:pPr>
            <w:r w:rsidRPr="0064597A">
              <w:rPr>
                <w:color w:val="000000"/>
                <w:sz w:val="18"/>
                <w:szCs w:val="18"/>
              </w:rPr>
              <w:t>13</w:t>
            </w:r>
          </w:p>
        </w:tc>
        <w:tc>
          <w:tcPr>
            <w:tcW w:w="765" w:type="dxa"/>
            <w:noWrap/>
          </w:tcPr>
          <w:p w:rsidR="00DF1563" w:rsidRPr="0064597A" w:rsidRDefault="00DF1563" w:rsidP="001E0FE4">
            <w:pPr>
              <w:jc w:val="center"/>
              <w:rPr>
                <w:color w:val="000000"/>
                <w:sz w:val="18"/>
                <w:szCs w:val="18"/>
              </w:rPr>
            </w:pPr>
            <w:r w:rsidRPr="0064597A">
              <w:rPr>
                <w:color w:val="000000"/>
                <w:sz w:val="18"/>
                <w:szCs w:val="18"/>
              </w:rPr>
              <w:t>01401</w:t>
            </w:r>
            <w:r w:rsidRPr="0064597A">
              <w:rPr>
                <w:sz w:val="18"/>
                <w:szCs w:val="18"/>
              </w:rPr>
              <w:t>60160</w:t>
            </w:r>
          </w:p>
        </w:tc>
        <w:tc>
          <w:tcPr>
            <w:tcW w:w="524" w:type="dxa"/>
            <w:noWrap/>
          </w:tcPr>
          <w:p w:rsidR="00DF1563" w:rsidRPr="0064597A" w:rsidRDefault="00DF1563" w:rsidP="001E0FE4">
            <w:pPr>
              <w:jc w:val="center"/>
              <w:rPr>
                <w:color w:val="000000"/>
                <w:sz w:val="18"/>
                <w:szCs w:val="18"/>
              </w:rPr>
            </w:pPr>
            <w:r w:rsidRPr="0064597A">
              <w:rPr>
                <w:color w:val="000000"/>
                <w:sz w:val="18"/>
                <w:szCs w:val="18"/>
              </w:rPr>
              <w:t>244</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90" w:type="dxa"/>
            <w:noWrap/>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89" w:type="dxa"/>
          </w:tcPr>
          <w:p w:rsidR="00DF1563" w:rsidRPr="0064597A" w:rsidRDefault="00DF1563" w:rsidP="001E0FE4">
            <w:pPr>
              <w:jc w:val="center"/>
              <w:rPr>
                <w:color w:val="000000"/>
                <w:sz w:val="18"/>
                <w:szCs w:val="18"/>
              </w:rPr>
            </w:pPr>
            <w:r w:rsidRPr="0064597A">
              <w:rPr>
                <w:color w:val="000000"/>
                <w:sz w:val="18"/>
                <w:szCs w:val="18"/>
              </w:rPr>
              <w:t>0,000</w:t>
            </w:r>
          </w:p>
        </w:tc>
        <w:tc>
          <w:tcPr>
            <w:tcW w:w="690" w:type="dxa"/>
          </w:tcPr>
          <w:p w:rsidR="00DF1563" w:rsidRPr="0064597A" w:rsidRDefault="00DF1563" w:rsidP="001E0FE4">
            <w:pPr>
              <w:jc w:val="center"/>
              <w:rPr>
                <w:color w:val="000000"/>
                <w:sz w:val="18"/>
                <w:szCs w:val="18"/>
              </w:rPr>
            </w:pPr>
            <w:r w:rsidRPr="0064597A">
              <w:rPr>
                <w:color w:val="000000"/>
                <w:sz w:val="18"/>
                <w:szCs w:val="18"/>
              </w:rPr>
              <w:t>0,000</w:t>
            </w:r>
          </w:p>
        </w:tc>
      </w:tr>
    </w:tbl>
    <w:p w:rsidR="00DF1563" w:rsidRPr="0064597A" w:rsidRDefault="00DF1563" w:rsidP="00DF1563">
      <w:pPr>
        <w:jc w:val="both"/>
        <w:rPr>
          <w:sz w:val="18"/>
          <w:szCs w:val="18"/>
          <w:lang w:eastAsia="en-US"/>
        </w:rPr>
      </w:pPr>
    </w:p>
    <w:p w:rsidR="00DF1563" w:rsidRPr="00890F2E" w:rsidRDefault="00DF1563" w:rsidP="00DF1563">
      <w:pPr>
        <w:jc w:val="center"/>
        <w:rPr>
          <w:sz w:val="18"/>
          <w:szCs w:val="18"/>
        </w:rPr>
      </w:pPr>
      <w:r w:rsidRPr="00890F2E">
        <w:rPr>
          <w:sz w:val="18"/>
          <w:szCs w:val="18"/>
        </w:rPr>
        <w:t>Приложение № 3</w:t>
      </w:r>
      <w:r>
        <w:rPr>
          <w:sz w:val="18"/>
          <w:szCs w:val="18"/>
        </w:rPr>
        <w:t xml:space="preserve"> </w:t>
      </w:r>
      <w:r w:rsidRPr="00890F2E">
        <w:rPr>
          <w:sz w:val="18"/>
          <w:szCs w:val="18"/>
        </w:rPr>
        <w:t>к постановлению администрации</w:t>
      </w:r>
      <w:r>
        <w:rPr>
          <w:sz w:val="18"/>
          <w:szCs w:val="18"/>
        </w:rPr>
        <w:t xml:space="preserve"> </w:t>
      </w:r>
      <w:r w:rsidRPr="00890F2E">
        <w:rPr>
          <w:sz w:val="18"/>
          <w:szCs w:val="18"/>
        </w:rPr>
        <w:t>Мошковского сельсовета</w:t>
      </w:r>
      <w:r>
        <w:rPr>
          <w:sz w:val="18"/>
          <w:szCs w:val="18"/>
        </w:rPr>
        <w:t xml:space="preserve"> </w:t>
      </w:r>
      <w:r w:rsidRPr="00890F2E">
        <w:rPr>
          <w:sz w:val="18"/>
          <w:szCs w:val="18"/>
        </w:rPr>
        <w:t>от 20.12.2019 № 139</w:t>
      </w:r>
    </w:p>
    <w:p w:rsidR="00DF1563" w:rsidRDefault="00DF1563" w:rsidP="00DF1563">
      <w:pPr>
        <w:autoSpaceDE w:val="0"/>
        <w:autoSpaceDN w:val="0"/>
        <w:adjustRightInd w:val="0"/>
        <w:jc w:val="center"/>
        <w:rPr>
          <w:rStyle w:val="aff1"/>
          <w:b w:val="0"/>
          <w:i w:val="0"/>
          <w:sz w:val="18"/>
          <w:szCs w:val="18"/>
          <w:lang w:val="ru-RU"/>
        </w:rPr>
      </w:pPr>
    </w:p>
    <w:p w:rsidR="00DF1563" w:rsidRPr="00890F2E" w:rsidRDefault="00DF1563" w:rsidP="00DF1563">
      <w:pPr>
        <w:autoSpaceDE w:val="0"/>
        <w:autoSpaceDN w:val="0"/>
        <w:adjustRightInd w:val="0"/>
        <w:jc w:val="center"/>
        <w:rPr>
          <w:rStyle w:val="aff1"/>
          <w:b w:val="0"/>
          <w:i w:val="0"/>
          <w:sz w:val="18"/>
          <w:szCs w:val="18"/>
          <w:lang w:val="ru-RU"/>
        </w:rPr>
      </w:pPr>
      <w:r w:rsidRPr="00890F2E">
        <w:rPr>
          <w:rStyle w:val="aff1"/>
          <w:b w:val="0"/>
          <w:i w:val="0"/>
          <w:sz w:val="18"/>
          <w:szCs w:val="18"/>
          <w:lang w:val="ru-RU"/>
        </w:rPr>
        <w:t>Приложение № 4</w:t>
      </w:r>
      <w:r>
        <w:rPr>
          <w:rStyle w:val="aff1"/>
          <w:b w:val="0"/>
          <w:i w:val="0"/>
          <w:sz w:val="18"/>
          <w:szCs w:val="18"/>
          <w:lang w:val="ru-RU"/>
        </w:rPr>
        <w:t xml:space="preserve"> </w:t>
      </w:r>
      <w:r w:rsidRPr="00890F2E">
        <w:rPr>
          <w:rStyle w:val="aff1"/>
          <w:b w:val="0"/>
          <w:i w:val="0"/>
          <w:sz w:val="18"/>
          <w:szCs w:val="18"/>
          <w:lang w:val="ru-RU"/>
        </w:rPr>
        <w:t>к муниципальной программе</w:t>
      </w:r>
    </w:p>
    <w:p w:rsidR="00DF1563" w:rsidRPr="00890F2E" w:rsidRDefault="00DF1563" w:rsidP="00DF1563">
      <w:pPr>
        <w:jc w:val="center"/>
        <w:rPr>
          <w:color w:val="000000"/>
          <w:sz w:val="18"/>
          <w:szCs w:val="18"/>
        </w:rPr>
      </w:pPr>
      <w:r w:rsidRPr="00890F2E">
        <w:rPr>
          <w:color w:val="000000"/>
          <w:sz w:val="18"/>
          <w:szCs w:val="18"/>
        </w:rPr>
        <w:t xml:space="preserve">Мероприятия </w:t>
      </w:r>
      <w:r w:rsidRPr="00890F2E">
        <w:rPr>
          <w:bCs/>
          <w:color w:val="000000"/>
          <w:sz w:val="18"/>
          <w:szCs w:val="18"/>
        </w:rPr>
        <w:t>муниципальной программы</w:t>
      </w:r>
      <w:r w:rsidRPr="00890F2E">
        <w:rPr>
          <w:color w:val="000000"/>
          <w:sz w:val="18"/>
          <w:szCs w:val="18"/>
        </w:rPr>
        <w:t xml:space="preserve"> Мошковского сельсовета Бековского района Пензенской области</w:t>
      </w:r>
      <w:r w:rsidRPr="00890F2E">
        <w:rPr>
          <w:bCs/>
          <w:color w:val="000000"/>
          <w:sz w:val="18"/>
          <w:szCs w:val="18"/>
        </w:rPr>
        <w:t xml:space="preserve"> </w:t>
      </w:r>
      <w:r w:rsidRPr="00890F2E">
        <w:rPr>
          <w:color w:val="000000"/>
          <w:sz w:val="18"/>
          <w:szCs w:val="18"/>
        </w:rPr>
        <w:t>«</w:t>
      </w:r>
      <w:r w:rsidRPr="00890F2E">
        <w:rPr>
          <w:sz w:val="18"/>
          <w:szCs w:val="18"/>
        </w:rPr>
        <w:t>Развитие гражданского общества</w:t>
      </w:r>
      <w:r w:rsidRPr="00890F2E">
        <w:rPr>
          <w:color w:val="000000"/>
          <w:sz w:val="18"/>
          <w:szCs w:val="18"/>
        </w:rPr>
        <w:t xml:space="preserve"> в Мошковском сельсовете Бековского района Пензенской области»</w:t>
      </w:r>
    </w:p>
    <w:p w:rsidR="00DF1563" w:rsidRPr="00890F2E" w:rsidRDefault="00DF1563" w:rsidP="00DF1563">
      <w:pPr>
        <w:jc w:val="center"/>
        <w:rPr>
          <w:color w:val="000000"/>
          <w:sz w:val="18"/>
          <w:szCs w:val="18"/>
        </w:rPr>
      </w:pPr>
    </w:p>
    <w:tbl>
      <w:tblPr>
        <w:tblW w:w="51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83"/>
        <w:gridCol w:w="1782"/>
        <w:gridCol w:w="1265"/>
        <w:gridCol w:w="1025"/>
        <w:gridCol w:w="773"/>
        <w:gridCol w:w="826"/>
        <w:gridCol w:w="926"/>
        <w:gridCol w:w="925"/>
        <w:gridCol w:w="1026"/>
        <w:gridCol w:w="1398"/>
      </w:tblGrid>
      <w:tr w:rsidR="00DF1563" w:rsidRPr="00890F2E" w:rsidTr="001E0FE4">
        <w:trPr>
          <w:jc w:val="center"/>
        </w:trPr>
        <w:tc>
          <w:tcPr>
            <w:tcW w:w="587" w:type="dxa"/>
            <w:vMerge w:val="restart"/>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 п/п</w:t>
            </w:r>
          </w:p>
        </w:tc>
        <w:tc>
          <w:tcPr>
            <w:tcW w:w="1794" w:type="dxa"/>
            <w:vMerge w:val="restart"/>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Наименование основного мероприятия</w:t>
            </w:r>
          </w:p>
        </w:tc>
        <w:tc>
          <w:tcPr>
            <w:tcW w:w="1274" w:type="dxa"/>
            <w:vMerge w:val="restart"/>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Исполнители</w:t>
            </w:r>
          </w:p>
        </w:tc>
        <w:tc>
          <w:tcPr>
            <w:tcW w:w="1032" w:type="dxa"/>
            <w:vMerge w:val="restart"/>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Срок исполнения (год)</w:t>
            </w:r>
          </w:p>
        </w:tc>
        <w:tc>
          <w:tcPr>
            <w:tcW w:w="4505" w:type="dxa"/>
            <w:gridSpan w:val="5"/>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Объем финансирования, тыс. рублей</w:t>
            </w:r>
          </w:p>
        </w:tc>
        <w:tc>
          <w:tcPr>
            <w:tcW w:w="1407" w:type="dxa"/>
            <w:vMerge w:val="restart"/>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Показатели результата мероприятия по годам (ожидаемый непосредственный результат)</w:t>
            </w:r>
          </w:p>
        </w:tc>
      </w:tr>
      <w:tr w:rsidR="00DF1563" w:rsidRPr="00890F2E" w:rsidTr="001E0FE4">
        <w:trPr>
          <w:jc w:val="center"/>
        </w:trPr>
        <w:tc>
          <w:tcPr>
            <w:tcW w:w="587" w:type="dxa"/>
            <w:vMerge/>
          </w:tcPr>
          <w:p w:rsidR="00DF1563" w:rsidRPr="00890F2E" w:rsidRDefault="00DF1563" w:rsidP="001E0FE4">
            <w:pPr>
              <w:jc w:val="center"/>
              <w:rPr>
                <w:sz w:val="18"/>
                <w:szCs w:val="18"/>
              </w:rPr>
            </w:pPr>
          </w:p>
        </w:tc>
        <w:tc>
          <w:tcPr>
            <w:tcW w:w="1794" w:type="dxa"/>
            <w:vMerge/>
          </w:tcPr>
          <w:p w:rsidR="00DF1563" w:rsidRPr="00890F2E" w:rsidRDefault="00DF1563" w:rsidP="001E0FE4">
            <w:pPr>
              <w:jc w:val="center"/>
              <w:rPr>
                <w:sz w:val="18"/>
                <w:szCs w:val="18"/>
              </w:rPr>
            </w:pPr>
          </w:p>
        </w:tc>
        <w:tc>
          <w:tcPr>
            <w:tcW w:w="1274" w:type="dxa"/>
            <w:vMerge/>
          </w:tcPr>
          <w:p w:rsidR="00DF1563" w:rsidRPr="00890F2E" w:rsidRDefault="00DF1563" w:rsidP="001E0FE4">
            <w:pPr>
              <w:jc w:val="center"/>
              <w:rPr>
                <w:sz w:val="18"/>
                <w:szCs w:val="18"/>
              </w:rPr>
            </w:pPr>
          </w:p>
        </w:tc>
        <w:tc>
          <w:tcPr>
            <w:tcW w:w="1032" w:type="dxa"/>
            <w:vMerge/>
          </w:tcPr>
          <w:p w:rsidR="00DF1563" w:rsidRPr="00890F2E" w:rsidRDefault="00DF1563" w:rsidP="001E0FE4">
            <w:pPr>
              <w:jc w:val="center"/>
              <w:rPr>
                <w:sz w:val="18"/>
                <w:szCs w:val="18"/>
              </w:rPr>
            </w:pPr>
          </w:p>
        </w:tc>
        <w:tc>
          <w:tcPr>
            <w:tcW w:w="778" w:type="dxa"/>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всего</w:t>
            </w:r>
          </w:p>
        </w:tc>
        <w:tc>
          <w:tcPr>
            <w:tcW w:w="831" w:type="dxa"/>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местный бюджет</w:t>
            </w:r>
          </w:p>
        </w:tc>
        <w:tc>
          <w:tcPr>
            <w:tcW w:w="932" w:type="dxa"/>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областной бюджет</w:t>
            </w:r>
          </w:p>
        </w:tc>
        <w:tc>
          <w:tcPr>
            <w:tcW w:w="931" w:type="dxa"/>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федеральный бюджет</w:t>
            </w:r>
          </w:p>
        </w:tc>
        <w:tc>
          <w:tcPr>
            <w:tcW w:w="1033" w:type="dxa"/>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внебюджетные средства</w:t>
            </w:r>
          </w:p>
        </w:tc>
        <w:tc>
          <w:tcPr>
            <w:tcW w:w="1407" w:type="dxa"/>
            <w:vMerge/>
          </w:tcPr>
          <w:p w:rsidR="00DF1563" w:rsidRPr="00890F2E" w:rsidRDefault="00DF1563" w:rsidP="001E0FE4">
            <w:pPr>
              <w:jc w:val="center"/>
              <w:rPr>
                <w:sz w:val="18"/>
                <w:szCs w:val="18"/>
              </w:rPr>
            </w:pPr>
          </w:p>
        </w:tc>
      </w:tr>
      <w:tr w:rsidR="00DF1563" w:rsidRPr="00890F2E" w:rsidTr="001E0FE4">
        <w:trPr>
          <w:jc w:val="center"/>
        </w:trPr>
        <w:tc>
          <w:tcPr>
            <w:tcW w:w="587" w:type="dxa"/>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1</w:t>
            </w:r>
          </w:p>
        </w:tc>
        <w:tc>
          <w:tcPr>
            <w:tcW w:w="1794" w:type="dxa"/>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2</w:t>
            </w:r>
          </w:p>
        </w:tc>
        <w:tc>
          <w:tcPr>
            <w:tcW w:w="1274" w:type="dxa"/>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3</w:t>
            </w:r>
          </w:p>
        </w:tc>
        <w:tc>
          <w:tcPr>
            <w:tcW w:w="1032" w:type="dxa"/>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4</w:t>
            </w:r>
          </w:p>
        </w:tc>
        <w:tc>
          <w:tcPr>
            <w:tcW w:w="778" w:type="dxa"/>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5</w:t>
            </w:r>
          </w:p>
        </w:tc>
        <w:tc>
          <w:tcPr>
            <w:tcW w:w="831" w:type="dxa"/>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6</w:t>
            </w:r>
          </w:p>
        </w:tc>
        <w:tc>
          <w:tcPr>
            <w:tcW w:w="932" w:type="dxa"/>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7</w:t>
            </w:r>
          </w:p>
        </w:tc>
        <w:tc>
          <w:tcPr>
            <w:tcW w:w="931" w:type="dxa"/>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8</w:t>
            </w:r>
          </w:p>
        </w:tc>
        <w:tc>
          <w:tcPr>
            <w:tcW w:w="1033" w:type="dxa"/>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9</w:t>
            </w:r>
          </w:p>
        </w:tc>
        <w:tc>
          <w:tcPr>
            <w:tcW w:w="1407" w:type="dxa"/>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10</w:t>
            </w:r>
          </w:p>
        </w:tc>
      </w:tr>
      <w:tr w:rsidR="00DF1563" w:rsidRPr="00890F2E" w:rsidTr="001E0FE4">
        <w:trPr>
          <w:jc w:val="center"/>
        </w:trPr>
        <w:tc>
          <w:tcPr>
            <w:tcW w:w="10599" w:type="dxa"/>
            <w:gridSpan w:val="10"/>
          </w:tcPr>
          <w:p w:rsidR="00DF1563" w:rsidRPr="00890F2E" w:rsidRDefault="00DF1563" w:rsidP="001E0FE4">
            <w:pPr>
              <w:pStyle w:val="ConsPlusNormal2"/>
              <w:rPr>
                <w:rFonts w:ascii="Times New Roman" w:hAnsi="Times New Roman"/>
                <w:sz w:val="18"/>
                <w:szCs w:val="18"/>
              </w:rPr>
            </w:pPr>
            <w:r w:rsidRPr="00890F2E">
              <w:rPr>
                <w:rFonts w:ascii="Times New Roman" w:hAnsi="Times New Roman"/>
                <w:sz w:val="18"/>
                <w:szCs w:val="18"/>
              </w:rPr>
              <w:t xml:space="preserve">Подпрограмма № 1 </w:t>
            </w:r>
            <w:r w:rsidRPr="00890F2E">
              <w:rPr>
                <w:rFonts w:ascii="Times New Roman" w:hAnsi="Times New Roman"/>
                <w:color w:val="000000"/>
                <w:sz w:val="18"/>
                <w:szCs w:val="18"/>
              </w:rPr>
              <w:t>«Осуществление переданных полномочий Российской Федерации по первичному воинскому учету на территориях, где отсутствуют военные комиссариаты»</w:t>
            </w:r>
          </w:p>
        </w:tc>
      </w:tr>
      <w:tr w:rsidR="00DF1563" w:rsidRPr="00890F2E" w:rsidTr="001E0FE4">
        <w:trPr>
          <w:jc w:val="center"/>
        </w:trPr>
        <w:tc>
          <w:tcPr>
            <w:tcW w:w="10599" w:type="dxa"/>
            <w:gridSpan w:val="10"/>
          </w:tcPr>
          <w:p w:rsidR="00DF1563" w:rsidRPr="00890F2E" w:rsidRDefault="00DF1563" w:rsidP="001E0FE4">
            <w:pPr>
              <w:pStyle w:val="ConsPlusNormal2"/>
              <w:rPr>
                <w:rFonts w:ascii="Times New Roman" w:hAnsi="Times New Roman"/>
                <w:sz w:val="18"/>
                <w:szCs w:val="18"/>
              </w:rPr>
            </w:pPr>
            <w:r w:rsidRPr="00890F2E">
              <w:rPr>
                <w:rFonts w:ascii="Times New Roman" w:hAnsi="Times New Roman"/>
                <w:color w:val="000000"/>
                <w:sz w:val="18"/>
                <w:szCs w:val="18"/>
              </w:rPr>
              <w:t xml:space="preserve">Цель подпрограммы: </w:t>
            </w:r>
            <w:r w:rsidRPr="00890F2E">
              <w:rPr>
                <w:rFonts w:ascii="Times New Roman" w:hAnsi="Times New Roman"/>
                <w:bCs/>
                <w:color w:val="000000"/>
                <w:sz w:val="18"/>
                <w:szCs w:val="18"/>
              </w:rPr>
              <w:t xml:space="preserve">Реализация государственных полномочий Российской Федерации </w:t>
            </w:r>
            <w:r w:rsidRPr="00890F2E">
              <w:rPr>
                <w:rFonts w:ascii="Times New Roman" w:hAnsi="Times New Roman"/>
                <w:color w:val="000000"/>
                <w:sz w:val="18"/>
                <w:szCs w:val="18"/>
              </w:rPr>
              <w:t>по первичному воинскому учету на территориях, где отсутствуют военные комиссариаты</w:t>
            </w:r>
            <w:r w:rsidRPr="00890F2E">
              <w:rPr>
                <w:rFonts w:ascii="Times New Roman" w:hAnsi="Times New Roman"/>
                <w:bCs/>
                <w:color w:val="000000"/>
                <w:sz w:val="18"/>
                <w:szCs w:val="18"/>
              </w:rPr>
              <w:t xml:space="preserve"> на территории </w:t>
            </w:r>
            <w:r w:rsidRPr="00890F2E">
              <w:rPr>
                <w:rFonts w:ascii="Times New Roman" w:hAnsi="Times New Roman"/>
                <w:color w:val="000000"/>
                <w:sz w:val="18"/>
                <w:szCs w:val="18"/>
              </w:rPr>
              <w:t>Мошковского</w:t>
            </w:r>
            <w:r w:rsidRPr="00890F2E">
              <w:rPr>
                <w:rFonts w:ascii="Times New Roman" w:hAnsi="Times New Roman"/>
                <w:bCs/>
                <w:color w:val="000000"/>
                <w:sz w:val="18"/>
                <w:szCs w:val="18"/>
              </w:rPr>
              <w:t xml:space="preserve"> сельсовета Бековского района Пензенской области.</w:t>
            </w:r>
          </w:p>
        </w:tc>
      </w:tr>
      <w:tr w:rsidR="00DF1563" w:rsidRPr="00890F2E" w:rsidTr="001E0FE4">
        <w:trPr>
          <w:jc w:val="center"/>
        </w:trPr>
        <w:tc>
          <w:tcPr>
            <w:tcW w:w="10599" w:type="dxa"/>
            <w:gridSpan w:val="10"/>
          </w:tcPr>
          <w:p w:rsidR="00DF1563" w:rsidRPr="00890F2E" w:rsidRDefault="00DF1563" w:rsidP="001E0FE4">
            <w:pPr>
              <w:pStyle w:val="ConsPlusNormal2"/>
              <w:rPr>
                <w:rFonts w:ascii="Times New Roman" w:hAnsi="Times New Roman"/>
                <w:sz w:val="18"/>
                <w:szCs w:val="18"/>
              </w:rPr>
            </w:pPr>
            <w:r w:rsidRPr="00890F2E">
              <w:rPr>
                <w:rFonts w:ascii="Times New Roman" w:hAnsi="Times New Roman"/>
                <w:color w:val="000000"/>
                <w:sz w:val="18"/>
                <w:szCs w:val="18"/>
              </w:rPr>
              <w:t>Задача подпрограммы</w:t>
            </w:r>
            <w:r w:rsidRPr="00890F2E">
              <w:rPr>
                <w:rFonts w:ascii="Times New Roman" w:hAnsi="Times New Roman"/>
                <w:sz w:val="18"/>
                <w:szCs w:val="18"/>
              </w:rPr>
              <w:t>: О</w:t>
            </w:r>
            <w:r w:rsidRPr="00890F2E">
              <w:rPr>
                <w:rFonts w:ascii="Times New Roman" w:hAnsi="Times New Roman"/>
                <w:bCs/>
                <w:color w:val="000000"/>
                <w:sz w:val="18"/>
                <w:szCs w:val="18"/>
              </w:rPr>
              <w:t xml:space="preserve">рганизация первичного воинского учета на территории </w:t>
            </w:r>
            <w:r w:rsidRPr="00890F2E">
              <w:rPr>
                <w:rFonts w:ascii="Times New Roman" w:hAnsi="Times New Roman"/>
                <w:color w:val="000000"/>
                <w:sz w:val="18"/>
                <w:szCs w:val="18"/>
              </w:rPr>
              <w:t>Мошковского</w:t>
            </w:r>
            <w:r w:rsidRPr="00890F2E">
              <w:rPr>
                <w:rFonts w:ascii="Times New Roman" w:hAnsi="Times New Roman"/>
                <w:bCs/>
                <w:color w:val="000000"/>
                <w:sz w:val="18"/>
                <w:szCs w:val="18"/>
              </w:rPr>
              <w:t xml:space="preserve"> сельсовета Бековского района Пензенской области, создание условий для обеспечения сохранности и использования документов первичного воинского учета</w:t>
            </w:r>
          </w:p>
        </w:tc>
      </w:tr>
      <w:tr w:rsidR="00DF1563" w:rsidRPr="00890F2E" w:rsidTr="001E0FE4">
        <w:trPr>
          <w:jc w:val="center"/>
        </w:trPr>
        <w:tc>
          <w:tcPr>
            <w:tcW w:w="587" w:type="dxa"/>
            <w:vMerge w:val="restart"/>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1.</w:t>
            </w:r>
          </w:p>
        </w:tc>
        <w:tc>
          <w:tcPr>
            <w:tcW w:w="1794" w:type="dxa"/>
            <w:vMerge w:val="restart"/>
          </w:tcPr>
          <w:p w:rsidR="00DF1563" w:rsidRPr="00890F2E" w:rsidRDefault="00DF1563" w:rsidP="001E0FE4">
            <w:pPr>
              <w:pStyle w:val="ConsPlusNormal2"/>
              <w:rPr>
                <w:rFonts w:ascii="Times New Roman" w:hAnsi="Times New Roman"/>
                <w:sz w:val="18"/>
                <w:szCs w:val="18"/>
              </w:rPr>
            </w:pPr>
            <w:r w:rsidRPr="00890F2E">
              <w:rPr>
                <w:rFonts w:ascii="Times New Roman" w:hAnsi="Times New Roman"/>
                <w:sz w:val="18"/>
                <w:szCs w:val="18"/>
              </w:rPr>
              <w:t>Организация и осуществление мероприятий по мобилизационной подготовке на территории поселения за счет средств Федерального бюджета</w:t>
            </w:r>
          </w:p>
        </w:tc>
        <w:tc>
          <w:tcPr>
            <w:tcW w:w="1274" w:type="dxa"/>
            <w:vMerge w:val="restart"/>
          </w:tcPr>
          <w:p w:rsidR="00DF1563" w:rsidRPr="00890F2E" w:rsidRDefault="00DF1563" w:rsidP="001E0FE4">
            <w:pPr>
              <w:pStyle w:val="ConsPlusNormal2"/>
              <w:rPr>
                <w:rFonts w:ascii="Times New Roman" w:hAnsi="Times New Roman"/>
                <w:sz w:val="18"/>
                <w:szCs w:val="18"/>
              </w:rPr>
            </w:pPr>
            <w:r w:rsidRPr="00890F2E">
              <w:rPr>
                <w:rFonts w:ascii="Times New Roman" w:hAnsi="Times New Roman"/>
                <w:bCs/>
                <w:color w:val="000000"/>
                <w:sz w:val="18"/>
                <w:szCs w:val="18"/>
              </w:rPr>
              <w:t xml:space="preserve">Администрация </w:t>
            </w:r>
            <w:r w:rsidRPr="00890F2E">
              <w:rPr>
                <w:rFonts w:ascii="Times New Roman" w:hAnsi="Times New Roman"/>
                <w:color w:val="000000"/>
                <w:sz w:val="18"/>
                <w:szCs w:val="18"/>
              </w:rPr>
              <w:t>Мошковского</w:t>
            </w:r>
            <w:r w:rsidRPr="00890F2E">
              <w:rPr>
                <w:rFonts w:ascii="Times New Roman" w:hAnsi="Times New Roman"/>
                <w:bCs/>
                <w:color w:val="000000"/>
                <w:sz w:val="18"/>
                <w:szCs w:val="18"/>
              </w:rPr>
              <w:t xml:space="preserve"> сельсовета</w:t>
            </w:r>
            <w:r w:rsidRPr="00890F2E">
              <w:rPr>
                <w:rFonts w:ascii="Times New Roman" w:hAnsi="Times New Roman"/>
                <w:color w:val="000000"/>
                <w:sz w:val="18"/>
                <w:szCs w:val="18"/>
              </w:rPr>
              <w:t xml:space="preserve"> Бековского района Пензенской области</w:t>
            </w:r>
          </w:p>
        </w:tc>
        <w:tc>
          <w:tcPr>
            <w:tcW w:w="1032" w:type="dxa"/>
          </w:tcPr>
          <w:p w:rsidR="00DF1563" w:rsidRPr="00890F2E" w:rsidRDefault="00DF1563" w:rsidP="001E0FE4">
            <w:pPr>
              <w:jc w:val="center"/>
              <w:rPr>
                <w:color w:val="000000"/>
                <w:sz w:val="18"/>
                <w:szCs w:val="18"/>
              </w:rPr>
            </w:pPr>
            <w:r w:rsidRPr="00890F2E">
              <w:rPr>
                <w:color w:val="000000"/>
                <w:sz w:val="18"/>
                <w:szCs w:val="18"/>
              </w:rPr>
              <w:t>2019</w:t>
            </w:r>
          </w:p>
        </w:tc>
        <w:tc>
          <w:tcPr>
            <w:tcW w:w="778" w:type="dxa"/>
          </w:tcPr>
          <w:p w:rsidR="00DF1563" w:rsidRPr="00890F2E" w:rsidRDefault="00DF1563" w:rsidP="001E0FE4">
            <w:pPr>
              <w:jc w:val="center"/>
              <w:rPr>
                <w:color w:val="000000"/>
                <w:sz w:val="18"/>
                <w:szCs w:val="18"/>
              </w:rPr>
            </w:pPr>
            <w:r w:rsidRPr="00890F2E">
              <w:rPr>
                <w:color w:val="000000"/>
                <w:sz w:val="18"/>
                <w:szCs w:val="18"/>
              </w:rPr>
              <w:t>80,300</w:t>
            </w:r>
          </w:p>
        </w:tc>
        <w:tc>
          <w:tcPr>
            <w:tcW w:w="831" w:type="dxa"/>
          </w:tcPr>
          <w:p w:rsidR="00DF1563" w:rsidRPr="00890F2E" w:rsidRDefault="00DF1563" w:rsidP="001E0FE4">
            <w:pPr>
              <w:pStyle w:val="ConsPlusNormal2"/>
              <w:rPr>
                <w:rFonts w:ascii="Times New Roman" w:hAnsi="Times New Roman"/>
                <w:color w:val="000000"/>
                <w:sz w:val="18"/>
                <w:szCs w:val="18"/>
              </w:rPr>
            </w:pPr>
          </w:p>
        </w:tc>
        <w:tc>
          <w:tcPr>
            <w:tcW w:w="932" w:type="dxa"/>
          </w:tcPr>
          <w:p w:rsidR="00DF1563" w:rsidRPr="00890F2E" w:rsidRDefault="00DF1563" w:rsidP="001E0FE4">
            <w:pPr>
              <w:pStyle w:val="ConsPlusNormal2"/>
              <w:rPr>
                <w:rFonts w:ascii="Times New Roman" w:hAnsi="Times New Roman"/>
                <w:color w:val="000000"/>
                <w:sz w:val="18"/>
                <w:szCs w:val="18"/>
              </w:rPr>
            </w:pPr>
          </w:p>
        </w:tc>
        <w:tc>
          <w:tcPr>
            <w:tcW w:w="931" w:type="dxa"/>
          </w:tcPr>
          <w:p w:rsidR="00DF1563" w:rsidRPr="00890F2E" w:rsidRDefault="00DF1563" w:rsidP="001E0FE4">
            <w:pPr>
              <w:jc w:val="center"/>
              <w:rPr>
                <w:color w:val="000000"/>
                <w:sz w:val="18"/>
                <w:szCs w:val="18"/>
              </w:rPr>
            </w:pPr>
            <w:r w:rsidRPr="00890F2E">
              <w:rPr>
                <w:color w:val="000000"/>
                <w:sz w:val="18"/>
                <w:szCs w:val="18"/>
              </w:rPr>
              <w:t>80,300</w:t>
            </w:r>
          </w:p>
        </w:tc>
        <w:tc>
          <w:tcPr>
            <w:tcW w:w="1033" w:type="dxa"/>
          </w:tcPr>
          <w:p w:rsidR="00DF1563" w:rsidRPr="00890F2E" w:rsidRDefault="00DF1563" w:rsidP="001E0FE4">
            <w:pPr>
              <w:pStyle w:val="ConsPlusNormal2"/>
              <w:rPr>
                <w:rFonts w:ascii="Times New Roman" w:hAnsi="Times New Roman"/>
                <w:color w:val="000000"/>
                <w:sz w:val="18"/>
                <w:szCs w:val="18"/>
              </w:rPr>
            </w:pPr>
          </w:p>
        </w:tc>
        <w:tc>
          <w:tcPr>
            <w:tcW w:w="1407" w:type="dxa"/>
          </w:tcPr>
          <w:p w:rsidR="00DF1563" w:rsidRPr="00890F2E" w:rsidRDefault="00DF1563" w:rsidP="001E0FE4">
            <w:pPr>
              <w:jc w:val="center"/>
              <w:rPr>
                <w:color w:val="000000"/>
                <w:sz w:val="18"/>
                <w:szCs w:val="18"/>
              </w:rPr>
            </w:pPr>
            <w:r w:rsidRPr="00890F2E">
              <w:rPr>
                <w:color w:val="000000"/>
                <w:sz w:val="18"/>
                <w:szCs w:val="18"/>
              </w:rPr>
              <w:t>100%</w:t>
            </w:r>
          </w:p>
        </w:tc>
      </w:tr>
      <w:tr w:rsidR="00DF1563" w:rsidRPr="00890F2E" w:rsidTr="001E0FE4">
        <w:trPr>
          <w:jc w:val="center"/>
        </w:trPr>
        <w:tc>
          <w:tcPr>
            <w:tcW w:w="587" w:type="dxa"/>
            <w:vMerge/>
          </w:tcPr>
          <w:p w:rsidR="00DF1563" w:rsidRPr="00890F2E" w:rsidRDefault="00DF1563" w:rsidP="001E0FE4">
            <w:pPr>
              <w:rPr>
                <w:sz w:val="18"/>
                <w:szCs w:val="18"/>
              </w:rPr>
            </w:pPr>
          </w:p>
        </w:tc>
        <w:tc>
          <w:tcPr>
            <w:tcW w:w="1794" w:type="dxa"/>
            <w:vMerge/>
          </w:tcPr>
          <w:p w:rsidR="00DF1563" w:rsidRPr="00890F2E" w:rsidRDefault="00DF1563" w:rsidP="001E0FE4">
            <w:pPr>
              <w:rPr>
                <w:sz w:val="18"/>
                <w:szCs w:val="18"/>
              </w:rPr>
            </w:pPr>
          </w:p>
        </w:tc>
        <w:tc>
          <w:tcPr>
            <w:tcW w:w="1274" w:type="dxa"/>
            <w:vMerge/>
          </w:tcPr>
          <w:p w:rsidR="00DF1563" w:rsidRPr="00890F2E" w:rsidRDefault="00DF1563" w:rsidP="001E0FE4">
            <w:pPr>
              <w:rPr>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2020</w:t>
            </w:r>
          </w:p>
        </w:tc>
        <w:tc>
          <w:tcPr>
            <w:tcW w:w="778" w:type="dxa"/>
          </w:tcPr>
          <w:p w:rsidR="00DF1563" w:rsidRPr="00890F2E" w:rsidRDefault="00DF1563" w:rsidP="001E0FE4">
            <w:pPr>
              <w:jc w:val="center"/>
              <w:rPr>
                <w:color w:val="000000"/>
                <w:sz w:val="18"/>
                <w:szCs w:val="18"/>
              </w:rPr>
            </w:pPr>
            <w:r w:rsidRPr="00890F2E">
              <w:rPr>
                <w:color w:val="000000"/>
                <w:sz w:val="18"/>
                <w:szCs w:val="18"/>
              </w:rPr>
              <w:t>80,300</w:t>
            </w:r>
          </w:p>
        </w:tc>
        <w:tc>
          <w:tcPr>
            <w:tcW w:w="831" w:type="dxa"/>
          </w:tcPr>
          <w:p w:rsidR="00DF1563" w:rsidRPr="00890F2E" w:rsidRDefault="00DF1563" w:rsidP="001E0FE4">
            <w:pPr>
              <w:pStyle w:val="ConsPlusNormal2"/>
              <w:rPr>
                <w:rFonts w:ascii="Times New Roman" w:hAnsi="Times New Roman"/>
                <w:color w:val="000000"/>
                <w:sz w:val="18"/>
                <w:szCs w:val="18"/>
              </w:rPr>
            </w:pPr>
          </w:p>
        </w:tc>
        <w:tc>
          <w:tcPr>
            <w:tcW w:w="932" w:type="dxa"/>
          </w:tcPr>
          <w:p w:rsidR="00DF1563" w:rsidRPr="00890F2E" w:rsidRDefault="00DF1563" w:rsidP="001E0FE4">
            <w:pPr>
              <w:pStyle w:val="ConsPlusNormal2"/>
              <w:rPr>
                <w:rFonts w:ascii="Times New Roman" w:hAnsi="Times New Roman"/>
                <w:color w:val="000000"/>
                <w:sz w:val="18"/>
                <w:szCs w:val="18"/>
              </w:rPr>
            </w:pPr>
          </w:p>
        </w:tc>
        <w:tc>
          <w:tcPr>
            <w:tcW w:w="931" w:type="dxa"/>
          </w:tcPr>
          <w:p w:rsidR="00DF1563" w:rsidRPr="00890F2E" w:rsidRDefault="00DF1563" w:rsidP="001E0FE4">
            <w:pPr>
              <w:jc w:val="center"/>
              <w:rPr>
                <w:color w:val="000000"/>
                <w:sz w:val="18"/>
                <w:szCs w:val="18"/>
              </w:rPr>
            </w:pPr>
            <w:r w:rsidRPr="00890F2E">
              <w:rPr>
                <w:color w:val="000000"/>
                <w:sz w:val="18"/>
                <w:szCs w:val="18"/>
              </w:rPr>
              <w:t>80,300</w:t>
            </w:r>
          </w:p>
        </w:tc>
        <w:tc>
          <w:tcPr>
            <w:tcW w:w="1033" w:type="dxa"/>
          </w:tcPr>
          <w:p w:rsidR="00DF1563" w:rsidRPr="00890F2E" w:rsidRDefault="00DF1563" w:rsidP="001E0FE4">
            <w:pPr>
              <w:pStyle w:val="ConsPlusNormal2"/>
              <w:rPr>
                <w:rFonts w:ascii="Times New Roman" w:hAnsi="Times New Roman"/>
                <w:color w:val="000000"/>
                <w:sz w:val="18"/>
                <w:szCs w:val="18"/>
              </w:rPr>
            </w:pPr>
          </w:p>
        </w:tc>
        <w:tc>
          <w:tcPr>
            <w:tcW w:w="1407" w:type="dxa"/>
          </w:tcPr>
          <w:p w:rsidR="00DF1563" w:rsidRPr="00890F2E" w:rsidRDefault="00DF1563" w:rsidP="001E0FE4">
            <w:pPr>
              <w:jc w:val="center"/>
              <w:rPr>
                <w:color w:val="000000"/>
                <w:sz w:val="18"/>
                <w:szCs w:val="18"/>
              </w:rPr>
            </w:pPr>
            <w:r w:rsidRPr="00890F2E">
              <w:rPr>
                <w:color w:val="000000"/>
                <w:sz w:val="18"/>
                <w:szCs w:val="18"/>
              </w:rPr>
              <w:t>100%</w:t>
            </w:r>
          </w:p>
        </w:tc>
      </w:tr>
      <w:tr w:rsidR="00DF1563" w:rsidRPr="00890F2E" w:rsidTr="001E0FE4">
        <w:trPr>
          <w:jc w:val="center"/>
        </w:trPr>
        <w:tc>
          <w:tcPr>
            <w:tcW w:w="587" w:type="dxa"/>
            <w:vMerge/>
          </w:tcPr>
          <w:p w:rsidR="00DF1563" w:rsidRPr="00890F2E" w:rsidRDefault="00DF1563" w:rsidP="001E0FE4">
            <w:pPr>
              <w:rPr>
                <w:sz w:val="18"/>
                <w:szCs w:val="18"/>
              </w:rPr>
            </w:pPr>
          </w:p>
        </w:tc>
        <w:tc>
          <w:tcPr>
            <w:tcW w:w="1794" w:type="dxa"/>
            <w:vMerge/>
          </w:tcPr>
          <w:p w:rsidR="00DF1563" w:rsidRPr="00890F2E" w:rsidRDefault="00DF1563" w:rsidP="001E0FE4">
            <w:pPr>
              <w:rPr>
                <w:sz w:val="18"/>
                <w:szCs w:val="18"/>
              </w:rPr>
            </w:pPr>
          </w:p>
        </w:tc>
        <w:tc>
          <w:tcPr>
            <w:tcW w:w="1274" w:type="dxa"/>
            <w:vMerge/>
          </w:tcPr>
          <w:p w:rsidR="00DF1563" w:rsidRPr="00890F2E" w:rsidRDefault="00DF1563" w:rsidP="001E0FE4">
            <w:pPr>
              <w:rPr>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2021</w:t>
            </w:r>
          </w:p>
        </w:tc>
        <w:tc>
          <w:tcPr>
            <w:tcW w:w="778" w:type="dxa"/>
          </w:tcPr>
          <w:p w:rsidR="00DF1563" w:rsidRPr="00890F2E" w:rsidRDefault="00DF1563" w:rsidP="001E0FE4">
            <w:pPr>
              <w:jc w:val="center"/>
              <w:rPr>
                <w:color w:val="000000"/>
                <w:sz w:val="18"/>
                <w:szCs w:val="18"/>
              </w:rPr>
            </w:pPr>
            <w:r w:rsidRPr="00890F2E">
              <w:rPr>
                <w:color w:val="000000"/>
                <w:sz w:val="18"/>
                <w:szCs w:val="18"/>
              </w:rPr>
              <w:t>80,300</w:t>
            </w:r>
          </w:p>
        </w:tc>
        <w:tc>
          <w:tcPr>
            <w:tcW w:w="831" w:type="dxa"/>
          </w:tcPr>
          <w:p w:rsidR="00DF1563" w:rsidRPr="00890F2E" w:rsidRDefault="00DF1563" w:rsidP="001E0FE4">
            <w:pPr>
              <w:pStyle w:val="ConsPlusNormal2"/>
              <w:rPr>
                <w:rFonts w:ascii="Times New Roman" w:hAnsi="Times New Roman"/>
                <w:color w:val="000000"/>
                <w:sz w:val="18"/>
                <w:szCs w:val="18"/>
              </w:rPr>
            </w:pPr>
          </w:p>
        </w:tc>
        <w:tc>
          <w:tcPr>
            <w:tcW w:w="932" w:type="dxa"/>
          </w:tcPr>
          <w:p w:rsidR="00DF1563" w:rsidRPr="00890F2E" w:rsidRDefault="00DF1563" w:rsidP="001E0FE4">
            <w:pPr>
              <w:pStyle w:val="ConsPlusNormal2"/>
              <w:rPr>
                <w:rFonts w:ascii="Times New Roman" w:hAnsi="Times New Roman"/>
                <w:color w:val="000000"/>
                <w:sz w:val="18"/>
                <w:szCs w:val="18"/>
              </w:rPr>
            </w:pPr>
          </w:p>
        </w:tc>
        <w:tc>
          <w:tcPr>
            <w:tcW w:w="931" w:type="dxa"/>
          </w:tcPr>
          <w:p w:rsidR="00DF1563" w:rsidRPr="00890F2E" w:rsidRDefault="00DF1563" w:rsidP="001E0FE4">
            <w:pPr>
              <w:jc w:val="center"/>
              <w:rPr>
                <w:color w:val="000000"/>
                <w:sz w:val="18"/>
                <w:szCs w:val="18"/>
              </w:rPr>
            </w:pPr>
            <w:r w:rsidRPr="00890F2E">
              <w:rPr>
                <w:color w:val="000000"/>
                <w:sz w:val="18"/>
                <w:szCs w:val="18"/>
              </w:rPr>
              <w:t>80,300</w:t>
            </w:r>
          </w:p>
        </w:tc>
        <w:tc>
          <w:tcPr>
            <w:tcW w:w="1033" w:type="dxa"/>
          </w:tcPr>
          <w:p w:rsidR="00DF1563" w:rsidRPr="00890F2E" w:rsidRDefault="00DF1563" w:rsidP="001E0FE4">
            <w:pPr>
              <w:pStyle w:val="ConsPlusNormal2"/>
              <w:rPr>
                <w:rFonts w:ascii="Times New Roman" w:hAnsi="Times New Roman"/>
                <w:color w:val="000000"/>
                <w:sz w:val="18"/>
                <w:szCs w:val="18"/>
              </w:rPr>
            </w:pPr>
          </w:p>
        </w:tc>
        <w:tc>
          <w:tcPr>
            <w:tcW w:w="1407" w:type="dxa"/>
          </w:tcPr>
          <w:p w:rsidR="00DF1563" w:rsidRPr="00890F2E" w:rsidRDefault="00DF1563" w:rsidP="001E0FE4">
            <w:pPr>
              <w:jc w:val="center"/>
              <w:rPr>
                <w:color w:val="000000"/>
                <w:sz w:val="18"/>
                <w:szCs w:val="18"/>
              </w:rPr>
            </w:pPr>
            <w:r w:rsidRPr="00890F2E">
              <w:rPr>
                <w:color w:val="000000"/>
                <w:sz w:val="18"/>
                <w:szCs w:val="18"/>
              </w:rPr>
              <w:t>100%</w:t>
            </w:r>
          </w:p>
        </w:tc>
      </w:tr>
      <w:tr w:rsidR="00DF1563" w:rsidRPr="00890F2E" w:rsidTr="001E0FE4">
        <w:trPr>
          <w:jc w:val="center"/>
        </w:trPr>
        <w:tc>
          <w:tcPr>
            <w:tcW w:w="587" w:type="dxa"/>
            <w:vMerge/>
          </w:tcPr>
          <w:p w:rsidR="00DF1563" w:rsidRPr="00890F2E" w:rsidRDefault="00DF1563" w:rsidP="001E0FE4">
            <w:pPr>
              <w:rPr>
                <w:sz w:val="18"/>
                <w:szCs w:val="18"/>
              </w:rPr>
            </w:pPr>
          </w:p>
        </w:tc>
        <w:tc>
          <w:tcPr>
            <w:tcW w:w="1794" w:type="dxa"/>
            <w:vMerge/>
          </w:tcPr>
          <w:p w:rsidR="00DF1563" w:rsidRPr="00890F2E" w:rsidRDefault="00DF1563" w:rsidP="001E0FE4">
            <w:pPr>
              <w:rPr>
                <w:sz w:val="18"/>
                <w:szCs w:val="18"/>
              </w:rPr>
            </w:pPr>
          </w:p>
        </w:tc>
        <w:tc>
          <w:tcPr>
            <w:tcW w:w="1274" w:type="dxa"/>
            <w:vMerge/>
          </w:tcPr>
          <w:p w:rsidR="00DF1563" w:rsidRPr="00890F2E" w:rsidRDefault="00DF1563" w:rsidP="001E0FE4">
            <w:pPr>
              <w:rPr>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2022</w:t>
            </w:r>
          </w:p>
        </w:tc>
        <w:tc>
          <w:tcPr>
            <w:tcW w:w="778" w:type="dxa"/>
          </w:tcPr>
          <w:p w:rsidR="00DF1563" w:rsidRPr="00890F2E" w:rsidRDefault="00DF1563" w:rsidP="001E0FE4">
            <w:pPr>
              <w:jc w:val="center"/>
              <w:rPr>
                <w:color w:val="000000"/>
                <w:sz w:val="18"/>
                <w:szCs w:val="18"/>
              </w:rPr>
            </w:pPr>
            <w:r w:rsidRPr="00890F2E">
              <w:rPr>
                <w:color w:val="000000"/>
                <w:sz w:val="18"/>
                <w:szCs w:val="18"/>
              </w:rPr>
              <w:t>80,300</w:t>
            </w:r>
          </w:p>
        </w:tc>
        <w:tc>
          <w:tcPr>
            <w:tcW w:w="831" w:type="dxa"/>
          </w:tcPr>
          <w:p w:rsidR="00DF1563" w:rsidRPr="00890F2E" w:rsidRDefault="00DF1563" w:rsidP="001E0FE4">
            <w:pPr>
              <w:pStyle w:val="ConsPlusNormal2"/>
              <w:rPr>
                <w:rFonts w:ascii="Times New Roman" w:hAnsi="Times New Roman"/>
                <w:color w:val="000000"/>
                <w:sz w:val="18"/>
                <w:szCs w:val="18"/>
              </w:rPr>
            </w:pPr>
          </w:p>
        </w:tc>
        <w:tc>
          <w:tcPr>
            <w:tcW w:w="932" w:type="dxa"/>
          </w:tcPr>
          <w:p w:rsidR="00DF1563" w:rsidRPr="00890F2E" w:rsidRDefault="00DF1563" w:rsidP="001E0FE4">
            <w:pPr>
              <w:pStyle w:val="ConsPlusNormal2"/>
              <w:rPr>
                <w:rFonts w:ascii="Times New Roman" w:hAnsi="Times New Roman"/>
                <w:color w:val="000000"/>
                <w:sz w:val="18"/>
                <w:szCs w:val="18"/>
              </w:rPr>
            </w:pPr>
          </w:p>
        </w:tc>
        <w:tc>
          <w:tcPr>
            <w:tcW w:w="931" w:type="dxa"/>
          </w:tcPr>
          <w:p w:rsidR="00DF1563" w:rsidRPr="00890F2E" w:rsidRDefault="00DF1563" w:rsidP="001E0FE4">
            <w:pPr>
              <w:jc w:val="center"/>
              <w:rPr>
                <w:color w:val="000000"/>
                <w:sz w:val="18"/>
                <w:szCs w:val="18"/>
              </w:rPr>
            </w:pPr>
            <w:r w:rsidRPr="00890F2E">
              <w:rPr>
                <w:color w:val="000000"/>
                <w:sz w:val="18"/>
                <w:szCs w:val="18"/>
              </w:rPr>
              <w:t>80,300</w:t>
            </w:r>
          </w:p>
        </w:tc>
        <w:tc>
          <w:tcPr>
            <w:tcW w:w="1033" w:type="dxa"/>
          </w:tcPr>
          <w:p w:rsidR="00DF1563" w:rsidRPr="00890F2E" w:rsidRDefault="00DF1563" w:rsidP="001E0FE4">
            <w:pPr>
              <w:pStyle w:val="ConsPlusNormal2"/>
              <w:rPr>
                <w:rFonts w:ascii="Times New Roman" w:hAnsi="Times New Roman"/>
                <w:color w:val="000000"/>
                <w:sz w:val="18"/>
                <w:szCs w:val="18"/>
              </w:rPr>
            </w:pPr>
          </w:p>
        </w:tc>
        <w:tc>
          <w:tcPr>
            <w:tcW w:w="1407" w:type="dxa"/>
          </w:tcPr>
          <w:p w:rsidR="00DF1563" w:rsidRPr="00890F2E" w:rsidRDefault="00DF1563" w:rsidP="001E0FE4">
            <w:pPr>
              <w:jc w:val="center"/>
              <w:rPr>
                <w:color w:val="000000"/>
                <w:sz w:val="18"/>
                <w:szCs w:val="18"/>
              </w:rPr>
            </w:pPr>
            <w:r w:rsidRPr="00890F2E">
              <w:rPr>
                <w:color w:val="000000"/>
                <w:sz w:val="18"/>
                <w:szCs w:val="18"/>
              </w:rPr>
              <w:t>100%</w:t>
            </w:r>
          </w:p>
        </w:tc>
      </w:tr>
      <w:tr w:rsidR="00DF1563" w:rsidRPr="00890F2E" w:rsidTr="001E0FE4">
        <w:trPr>
          <w:jc w:val="center"/>
        </w:trPr>
        <w:tc>
          <w:tcPr>
            <w:tcW w:w="587" w:type="dxa"/>
            <w:vMerge/>
          </w:tcPr>
          <w:p w:rsidR="00DF1563" w:rsidRPr="00890F2E" w:rsidRDefault="00DF1563" w:rsidP="001E0FE4">
            <w:pPr>
              <w:rPr>
                <w:sz w:val="18"/>
                <w:szCs w:val="18"/>
              </w:rPr>
            </w:pPr>
          </w:p>
        </w:tc>
        <w:tc>
          <w:tcPr>
            <w:tcW w:w="1794" w:type="dxa"/>
            <w:vMerge/>
          </w:tcPr>
          <w:p w:rsidR="00DF1563" w:rsidRPr="00890F2E" w:rsidRDefault="00DF1563" w:rsidP="001E0FE4">
            <w:pPr>
              <w:rPr>
                <w:sz w:val="18"/>
                <w:szCs w:val="18"/>
              </w:rPr>
            </w:pPr>
          </w:p>
        </w:tc>
        <w:tc>
          <w:tcPr>
            <w:tcW w:w="1274" w:type="dxa"/>
            <w:vMerge/>
          </w:tcPr>
          <w:p w:rsidR="00DF1563" w:rsidRPr="00890F2E" w:rsidRDefault="00DF1563" w:rsidP="001E0FE4">
            <w:pPr>
              <w:rPr>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2023</w:t>
            </w:r>
          </w:p>
        </w:tc>
        <w:tc>
          <w:tcPr>
            <w:tcW w:w="778" w:type="dxa"/>
          </w:tcPr>
          <w:p w:rsidR="00DF1563" w:rsidRPr="00890F2E" w:rsidRDefault="00DF1563" w:rsidP="001E0FE4">
            <w:pPr>
              <w:jc w:val="center"/>
              <w:rPr>
                <w:color w:val="000000"/>
                <w:sz w:val="18"/>
                <w:szCs w:val="18"/>
              </w:rPr>
            </w:pPr>
            <w:r w:rsidRPr="00890F2E">
              <w:rPr>
                <w:color w:val="000000"/>
                <w:sz w:val="18"/>
                <w:szCs w:val="18"/>
              </w:rPr>
              <w:t>80,300</w:t>
            </w:r>
          </w:p>
        </w:tc>
        <w:tc>
          <w:tcPr>
            <w:tcW w:w="831" w:type="dxa"/>
          </w:tcPr>
          <w:p w:rsidR="00DF1563" w:rsidRPr="00890F2E" w:rsidRDefault="00DF1563" w:rsidP="001E0FE4">
            <w:pPr>
              <w:pStyle w:val="ConsPlusNormal2"/>
              <w:rPr>
                <w:rFonts w:ascii="Times New Roman" w:hAnsi="Times New Roman"/>
                <w:color w:val="000000"/>
                <w:sz w:val="18"/>
                <w:szCs w:val="18"/>
              </w:rPr>
            </w:pPr>
          </w:p>
        </w:tc>
        <w:tc>
          <w:tcPr>
            <w:tcW w:w="932" w:type="dxa"/>
          </w:tcPr>
          <w:p w:rsidR="00DF1563" w:rsidRPr="00890F2E" w:rsidRDefault="00DF1563" w:rsidP="001E0FE4">
            <w:pPr>
              <w:pStyle w:val="ConsPlusNormal2"/>
              <w:rPr>
                <w:rFonts w:ascii="Times New Roman" w:hAnsi="Times New Roman"/>
                <w:color w:val="000000"/>
                <w:sz w:val="18"/>
                <w:szCs w:val="18"/>
              </w:rPr>
            </w:pPr>
          </w:p>
        </w:tc>
        <w:tc>
          <w:tcPr>
            <w:tcW w:w="931" w:type="dxa"/>
          </w:tcPr>
          <w:p w:rsidR="00DF1563" w:rsidRPr="00890F2E" w:rsidRDefault="00DF1563" w:rsidP="001E0FE4">
            <w:pPr>
              <w:jc w:val="center"/>
              <w:rPr>
                <w:color w:val="000000"/>
                <w:sz w:val="18"/>
                <w:szCs w:val="18"/>
              </w:rPr>
            </w:pPr>
            <w:r w:rsidRPr="00890F2E">
              <w:rPr>
                <w:color w:val="000000"/>
                <w:sz w:val="18"/>
                <w:szCs w:val="18"/>
              </w:rPr>
              <w:t>80,300</w:t>
            </w:r>
          </w:p>
        </w:tc>
        <w:tc>
          <w:tcPr>
            <w:tcW w:w="1033" w:type="dxa"/>
          </w:tcPr>
          <w:p w:rsidR="00DF1563" w:rsidRPr="00890F2E" w:rsidRDefault="00DF1563" w:rsidP="001E0FE4">
            <w:pPr>
              <w:pStyle w:val="ConsPlusNormal2"/>
              <w:rPr>
                <w:rFonts w:ascii="Times New Roman" w:hAnsi="Times New Roman"/>
                <w:color w:val="000000"/>
                <w:sz w:val="18"/>
                <w:szCs w:val="18"/>
              </w:rPr>
            </w:pPr>
          </w:p>
        </w:tc>
        <w:tc>
          <w:tcPr>
            <w:tcW w:w="1407" w:type="dxa"/>
          </w:tcPr>
          <w:p w:rsidR="00DF1563" w:rsidRPr="00890F2E" w:rsidRDefault="00DF1563" w:rsidP="001E0FE4">
            <w:pPr>
              <w:jc w:val="center"/>
              <w:rPr>
                <w:color w:val="000000"/>
                <w:sz w:val="18"/>
                <w:szCs w:val="18"/>
              </w:rPr>
            </w:pPr>
            <w:r w:rsidRPr="00890F2E">
              <w:rPr>
                <w:color w:val="000000"/>
                <w:sz w:val="18"/>
                <w:szCs w:val="18"/>
              </w:rPr>
              <w:t>100%</w:t>
            </w:r>
          </w:p>
        </w:tc>
      </w:tr>
      <w:tr w:rsidR="00DF1563" w:rsidRPr="00890F2E" w:rsidTr="001E0FE4">
        <w:trPr>
          <w:jc w:val="center"/>
        </w:trPr>
        <w:tc>
          <w:tcPr>
            <w:tcW w:w="587" w:type="dxa"/>
            <w:vMerge/>
          </w:tcPr>
          <w:p w:rsidR="00DF1563" w:rsidRPr="00890F2E" w:rsidRDefault="00DF1563" w:rsidP="001E0FE4">
            <w:pPr>
              <w:rPr>
                <w:sz w:val="18"/>
                <w:szCs w:val="18"/>
              </w:rPr>
            </w:pPr>
          </w:p>
        </w:tc>
        <w:tc>
          <w:tcPr>
            <w:tcW w:w="1794" w:type="dxa"/>
            <w:vMerge/>
          </w:tcPr>
          <w:p w:rsidR="00DF1563" w:rsidRPr="00890F2E" w:rsidRDefault="00DF1563" w:rsidP="001E0FE4">
            <w:pPr>
              <w:rPr>
                <w:sz w:val="18"/>
                <w:szCs w:val="18"/>
              </w:rPr>
            </w:pPr>
          </w:p>
        </w:tc>
        <w:tc>
          <w:tcPr>
            <w:tcW w:w="1274" w:type="dxa"/>
            <w:vMerge/>
          </w:tcPr>
          <w:p w:rsidR="00DF1563" w:rsidRPr="00890F2E" w:rsidRDefault="00DF1563" w:rsidP="001E0FE4">
            <w:pPr>
              <w:rPr>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2024</w:t>
            </w:r>
          </w:p>
        </w:tc>
        <w:tc>
          <w:tcPr>
            <w:tcW w:w="778" w:type="dxa"/>
          </w:tcPr>
          <w:p w:rsidR="00DF1563" w:rsidRPr="00890F2E" w:rsidRDefault="00DF1563" w:rsidP="001E0FE4">
            <w:pPr>
              <w:jc w:val="center"/>
              <w:rPr>
                <w:color w:val="000000"/>
                <w:sz w:val="18"/>
                <w:szCs w:val="18"/>
              </w:rPr>
            </w:pPr>
            <w:r w:rsidRPr="00890F2E">
              <w:rPr>
                <w:color w:val="000000"/>
                <w:sz w:val="18"/>
                <w:szCs w:val="18"/>
              </w:rPr>
              <w:t>80,300</w:t>
            </w:r>
          </w:p>
        </w:tc>
        <w:tc>
          <w:tcPr>
            <w:tcW w:w="831" w:type="dxa"/>
          </w:tcPr>
          <w:p w:rsidR="00DF1563" w:rsidRPr="00890F2E" w:rsidRDefault="00DF1563" w:rsidP="001E0FE4">
            <w:pPr>
              <w:pStyle w:val="ConsPlusNormal2"/>
              <w:rPr>
                <w:rFonts w:ascii="Times New Roman" w:hAnsi="Times New Roman"/>
                <w:color w:val="000000"/>
                <w:sz w:val="18"/>
                <w:szCs w:val="18"/>
              </w:rPr>
            </w:pPr>
          </w:p>
        </w:tc>
        <w:tc>
          <w:tcPr>
            <w:tcW w:w="932" w:type="dxa"/>
          </w:tcPr>
          <w:p w:rsidR="00DF1563" w:rsidRPr="00890F2E" w:rsidRDefault="00DF1563" w:rsidP="001E0FE4">
            <w:pPr>
              <w:pStyle w:val="ConsPlusNormal2"/>
              <w:rPr>
                <w:rFonts w:ascii="Times New Roman" w:hAnsi="Times New Roman"/>
                <w:color w:val="000000"/>
                <w:sz w:val="18"/>
                <w:szCs w:val="18"/>
              </w:rPr>
            </w:pPr>
          </w:p>
        </w:tc>
        <w:tc>
          <w:tcPr>
            <w:tcW w:w="931" w:type="dxa"/>
          </w:tcPr>
          <w:p w:rsidR="00DF1563" w:rsidRPr="00890F2E" w:rsidRDefault="00DF1563" w:rsidP="001E0FE4">
            <w:pPr>
              <w:jc w:val="center"/>
              <w:rPr>
                <w:color w:val="000000"/>
                <w:sz w:val="18"/>
                <w:szCs w:val="18"/>
              </w:rPr>
            </w:pPr>
            <w:r w:rsidRPr="00890F2E">
              <w:rPr>
                <w:color w:val="000000"/>
                <w:sz w:val="18"/>
                <w:szCs w:val="18"/>
              </w:rPr>
              <w:t>80,300</w:t>
            </w:r>
          </w:p>
        </w:tc>
        <w:tc>
          <w:tcPr>
            <w:tcW w:w="1033" w:type="dxa"/>
          </w:tcPr>
          <w:p w:rsidR="00DF1563" w:rsidRPr="00890F2E" w:rsidRDefault="00DF1563" w:rsidP="001E0FE4">
            <w:pPr>
              <w:pStyle w:val="ConsPlusNormal2"/>
              <w:rPr>
                <w:rFonts w:ascii="Times New Roman" w:hAnsi="Times New Roman"/>
                <w:color w:val="000000"/>
                <w:sz w:val="18"/>
                <w:szCs w:val="18"/>
              </w:rPr>
            </w:pPr>
          </w:p>
        </w:tc>
        <w:tc>
          <w:tcPr>
            <w:tcW w:w="1407" w:type="dxa"/>
          </w:tcPr>
          <w:p w:rsidR="00DF1563" w:rsidRPr="00890F2E" w:rsidRDefault="00DF1563" w:rsidP="001E0FE4">
            <w:pPr>
              <w:jc w:val="center"/>
              <w:rPr>
                <w:color w:val="000000"/>
                <w:sz w:val="18"/>
                <w:szCs w:val="18"/>
              </w:rPr>
            </w:pPr>
            <w:r w:rsidRPr="00890F2E">
              <w:rPr>
                <w:color w:val="000000"/>
                <w:sz w:val="18"/>
                <w:szCs w:val="18"/>
              </w:rPr>
              <w:t>100%</w:t>
            </w:r>
          </w:p>
        </w:tc>
      </w:tr>
      <w:tr w:rsidR="00DF1563" w:rsidRPr="00890F2E" w:rsidTr="001E0FE4">
        <w:trPr>
          <w:jc w:val="center"/>
        </w:trPr>
        <w:tc>
          <w:tcPr>
            <w:tcW w:w="587" w:type="dxa"/>
            <w:vMerge/>
          </w:tcPr>
          <w:p w:rsidR="00DF1563" w:rsidRPr="00890F2E" w:rsidRDefault="00DF1563" w:rsidP="001E0FE4">
            <w:pPr>
              <w:rPr>
                <w:sz w:val="18"/>
                <w:szCs w:val="18"/>
              </w:rPr>
            </w:pPr>
          </w:p>
        </w:tc>
        <w:tc>
          <w:tcPr>
            <w:tcW w:w="1794" w:type="dxa"/>
            <w:vMerge/>
          </w:tcPr>
          <w:p w:rsidR="00DF1563" w:rsidRPr="00890F2E" w:rsidRDefault="00DF1563" w:rsidP="001E0FE4">
            <w:pPr>
              <w:rPr>
                <w:sz w:val="18"/>
                <w:szCs w:val="18"/>
              </w:rPr>
            </w:pPr>
          </w:p>
        </w:tc>
        <w:tc>
          <w:tcPr>
            <w:tcW w:w="1274" w:type="dxa"/>
            <w:vMerge/>
          </w:tcPr>
          <w:p w:rsidR="00DF1563" w:rsidRPr="00890F2E" w:rsidRDefault="00DF1563" w:rsidP="001E0FE4">
            <w:pPr>
              <w:rPr>
                <w:sz w:val="18"/>
                <w:szCs w:val="18"/>
              </w:rPr>
            </w:pPr>
          </w:p>
        </w:tc>
        <w:tc>
          <w:tcPr>
            <w:tcW w:w="1032" w:type="dxa"/>
          </w:tcPr>
          <w:p w:rsidR="00DF1563" w:rsidRPr="00890F2E" w:rsidRDefault="00DF1563" w:rsidP="001E0FE4">
            <w:pPr>
              <w:pStyle w:val="ConsPlusNormal2"/>
              <w:rPr>
                <w:rFonts w:ascii="Times New Roman" w:hAnsi="Times New Roman"/>
                <w:sz w:val="18"/>
                <w:szCs w:val="18"/>
              </w:rPr>
            </w:pPr>
            <w:r w:rsidRPr="00890F2E">
              <w:rPr>
                <w:rFonts w:ascii="Times New Roman" w:hAnsi="Times New Roman"/>
                <w:sz w:val="18"/>
                <w:szCs w:val="18"/>
              </w:rPr>
              <w:t>итого</w:t>
            </w:r>
          </w:p>
        </w:tc>
        <w:tc>
          <w:tcPr>
            <w:tcW w:w="778" w:type="dxa"/>
          </w:tcPr>
          <w:p w:rsidR="00DF1563" w:rsidRPr="00890F2E" w:rsidRDefault="00DF1563" w:rsidP="001E0FE4">
            <w:pPr>
              <w:pStyle w:val="ConsPlusNormal2"/>
              <w:jc w:val="center"/>
              <w:rPr>
                <w:rFonts w:ascii="Times New Roman" w:hAnsi="Times New Roman"/>
                <w:color w:val="000000"/>
                <w:sz w:val="18"/>
                <w:szCs w:val="18"/>
              </w:rPr>
            </w:pPr>
            <w:r w:rsidRPr="00890F2E">
              <w:rPr>
                <w:rFonts w:ascii="Times New Roman" w:hAnsi="Times New Roman"/>
                <w:color w:val="000000"/>
                <w:sz w:val="18"/>
                <w:szCs w:val="18"/>
              </w:rPr>
              <w:t>481,800</w:t>
            </w:r>
          </w:p>
        </w:tc>
        <w:tc>
          <w:tcPr>
            <w:tcW w:w="831" w:type="dxa"/>
          </w:tcPr>
          <w:p w:rsidR="00DF1563" w:rsidRPr="00890F2E" w:rsidRDefault="00DF1563" w:rsidP="001E0FE4">
            <w:pPr>
              <w:pStyle w:val="ConsPlusNormal2"/>
              <w:rPr>
                <w:rFonts w:ascii="Times New Roman" w:hAnsi="Times New Roman"/>
                <w:color w:val="000000"/>
                <w:sz w:val="18"/>
                <w:szCs w:val="18"/>
              </w:rPr>
            </w:pPr>
          </w:p>
        </w:tc>
        <w:tc>
          <w:tcPr>
            <w:tcW w:w="932" w:type="dxa"/>
          </w:tcPr>
          <w:p w:rsidR="00DF1563" w:rsidRPr="00890F2E" w:rsidRDefault="00DF1563" w:rsidP="001E0FE4">
            <w:pPr>
              <w:pStyle w:val="ConsPlusNormal2"/>
              <w:rPr>
                <w:rFonts w:ascii="Times New Roman" w:hAnsi="Times New Roman"/>
                <w:color w:val="000000"/>
                <w:sz w:val="18"/>
                <w:szCs w:val="18"/>
              </w:rPr>
            </w:pPr>
          </w:p>
        </w:tc>
        <w:tc>
          <w:tcPr>
            <w:tcW w:w="931" w:type="dxa"/>
          </w:tcPr>
          <w:p w:rsidR="00DF1563" w:rsidRPr="00890F2E" w:rsidRDefault="00DF1563" w:rsidP="001E0FE4">
            <w:pPr>
              <w:pStyle w:val="ConsPlusNormal2"/>
              <w:jc w:val="center"/>
              <w:rPr>
                <w:rFonts w:ascii="Times New Roman" w:hAnsi="Times New Roman"/>
                <w:color w:val="000000"/>
                <w:sz w:val="18"/>
                <w:szCs w:val="18"/>
              </w:rPr>
            </w:pPr>
            <w:r w:rsidRPr="00890F2E">
              <w:rPr>
                <w:rFonts w:ascii="Times New Roman" w:hAnsi="Times New Roman"/>
                <w:color w:val="000000"/>
                <w:sz w:val="18"/>
                <w:szCs w:val="18"/>
              </w:rPr>
              <w:t>481,800</w:t>
            </w:r>
          </w:p>
        </w:tc>
        <w:tc>
          <w:tcPr>
            <w:tcW w:w="1033" w:type="dxa"/>
          </w:tcPr>
          <w:p w:rsidR="00DF1563" w:rsidRPr="00890F2E" w:rsidRDefault="00DF1563" w:rsidP="001E0FE4">
            <w:pPr>
              <w:pStyle w:val="ConsPlusNormal2"/>
              <w:rPr>
                <w:rFonts w:ascii="Times New Roman" w:hAnsi="Times New Roman"/>
                <w:color w:val="000000"/>
                <w:sz w:val="18"/>
                <w:szCs w:val="18"/>
              </w:rPr>
            </w:pPr>
          </w:p>
        </w:tc>
        <w:tc>
          <w:tcPr>
            <w:tcW w:w="1407" w:type="dxa"/>
          </w:tcPr>
          <w:p w:rsidR="00DF1563" w:rsidRPr="00890F2E" w:rsidRDefault="00DF1563" w:rsidP="001E0FE4">
            <w:pPr>
              <w:jc w:val="center"/>
              <w:rPr>
                <w:color w:val="000000"/>
                <w:sz w:val="18"/>
                <w:szCs w:val="18"/>
              </w:rPr>
            </w:pPr>
            <w:r w:rsidRPr="00890F2E">
              <w:rPr>
                <w:color w:val="000000"/>
                <w:sz w:val="18"/>
                <w:szCs w:val="18"/>
              </w:rPr>
              <w:t>100%</w:t>
            </w:r>
          </w:p>
        </w:tc>
      </w:tr>
      <w:tr w:rsidR="00DF1563" w:rsidRPr="00890F2E" w:rsidTr="001E0FE4">
        <w:trPr>
          <w:jc w:val="center"/>
        </w:trPr>
        <w:tc>
          <w:tcPr>
            <w:tcW w:w="3655" w:type="dxa"/>
            <w:gridSpan w:val="3"/>
            <w:vMerge w:val="restart"/>
          </w:tcPr>
          <w:p w:rsidR="00DF1563" w:rsidRPr="00890F2E" w:rsidRDefault="00DF1563" w:rsidP="001E0FE4">
            <w:pPr>
              <w:pStyle w:val="ConsPlusNormal2"/>
              <w:rPr>
                <w:rFonts w:ascii="Times New Roman" w:hAnsi="Times New Roman"/>
                <w:sz w:val="18"/>
                <w:szCs w:val="18"/>
              </w:rPr>
            </w:pPr>
            <w:r w:rsidRPr="00890F2E">
              <w:rPr>
                <w:rFonts w:ascii="Times New Roman" w:hAnsi="Times New Roman"/>
                <w:sz w:val="18"/>
                <w:szCs w:val="18"/>
              </w:rPr>
              <w:t>Итого по подпрограмме № 1</w:t>
            </w:r>
          </w:p>
        </w:tc>
        <w:tc>
          <w:tcPr>
            <w:tcW w:w="1032" w:type="dxa"/>
          </w:tcPr>
          <w:p w:rsidR="00DF1563" w:rsidRPr="00890F2E" w:rsidRDefault="00DF1563" w:rsidP="001E0FE4">
            <w:pPr>
              <w:jc w:val="center"/>
              <w:rPr>
                <w:color w:val="000000"/>
                <w:sz w:val="18"/>
                <w:szCs w:val="18"/>
              </w:rPr>
            </w:pPr>
            <w:r w:rsidRPr="00890F2E">
              <w:rPr>
                <w:color w:val="000000"/>
                <w:sz w:val="18"/>
                <w:szCs w:val="18"/>
              </w:rPr>
              <w:t>2019</w:t>
            </w:r>
          </w:p>
        </w:tc>
        <w:tc>
          <w:tcPr>
            <w:tcW w:w="778" w:type="dxa"/>
          </w:tcPr>
          <w:p w:rsidR="00DF1563" w:rsidRPr="00890F2E" w:rsidRDefault="00DF1563" w:rsidP="001E0FE4">
            <w:pPr>
              <w:jc w:val="center"/>
              <w:rPr>
                <w:color w:val="000000"/>
                <w:sz w:val="18"/>
                <w:szCs w:val="18"/>
              </w:rPr>
            </w:pPr>
            <w:r w:rsidRPr="00890F2E">
              <w:rPr>
                <w:color w:val="000000"/>
                <w:sz w:val="18"/>
                <w:szCs w:val="18"/>
              </w:rPr>
              <w:t>80,300</w:t>
            </w:r>
          </w:p>
        </w:tc>
        <w:tc>
          <w:tcPr>
            <w:tcW w:w="831" w:type="dxa"/>
          </w:tcPr>
          <w:p w:rsidR="00DF1563" w:rsidRPr="00890F2E" w:rsidRDefault="00DF1563" w:rsidP="001E0FE4">
            <w:pPr>
              <w:pStyle w:val="ConsPlusNormal2"/>
              <w:rPr>
                <w:rFonts w:ascii="Times New Roman" w:hAnsi="Times New Roman"/>
                <w:color w:val="000000"/>
                <w:sz w:val="18"/>
                <w:szCs w:val="18"/>
              </w:rPr>
            </w:pPr>
          </w:p>
        </w:tc>
        <w:tc>
          <w:tcPr>
            <w:tcW w:w="932" w:type="dxa"/>
          </w:tcPr>
          <w:p w:rsidR="00DF1563" w:rsidRPr="00890F2E" w:rsidRDefault="00DF1563" w:rsidP="001E0FE4">
            <w:pPr>
              <w:pStyle w:val="ConsPlusNormal2"/>
              <w:rPr>
                <w:rFonts w:ascii="Times New Roman" w:hAnsi="Times New Roman"/>
                <w:color w:val="000000"/>
                <w:sz w:val="18"/>
                <w:szCs w:val="18"/>
              </w:rPr>
            </w:pPr>
          </w:p>
        </w:tc>
        <w:tc>
          <w:tcPr>
            <w:tcW w:w="931" w:type="dxa"/>
          </w:tcPr>
          <w:p w:rsidR="00DF1563" w:rsidRPr="00890F2E" w:rsidRDefault="00DF1563" w:rsidP="001E0FE4">
            <w:pPr>
              <w:jc w:val="center"/>
              <w:rPr>
                <w:color w:val="000000"/>
                <w:sz w:val="18"/>
                <w:szCs w:val="18"/>
              </w:rPr>
            </w:pPr>
            <w:r w:rsidRPr="00890F2E">
              <w:rPr>
                <w:color w:val="000000"/>
                <w:sz w:val="18"/>
                <w:szCs w:val="18"/>
              </w:rPr>
              <w:t>80,300</w:t>
            </w:r>
          </w:p>
        </w:tc>
        <w:tc>
          <w:tcPr>
            <w:tcW w:w="1033" w:type="dxa"/>
          </w:tcPr>
          <w:p w:rsidR="00DF1563" w:rsidRPr="00890F2E" w:rsidRDefault="00DF1563" w:rsidP="001E0FE4">
            <w:pPr>
              <w:pStyle w:val="ConsPlusNormal2"/>
              <w:rPr>
                <w:rFonts w:ascii="Times New Roman" w:hAnsi="Times New Roman"/>
                <w:color w:val="000000"/>
                <w:sz w:val="18"/>
                <w:szCs w:val="18"/>
              </w:rPr>
            </w:pPr>
          </w:p>
        </w:tc>
        <w:tc>
          <w:tcPr>
            <w:tcW w:w="1407" w:type="dxa"/>
          </w:tcPr>
          <w:p w:rsidR="00DF1563" w:rsidRPr="00890F2E" w:rsidRDefault="00DF1563" w:rsidP="001E0FE4">
            <w:pPr>
              <w:jc w:val="center"/>
              <w:rPr>
                <w:color w:val="000000"/>
                <w:sz w:val="18"/>
                <w:szCs w:val="18"/>
              </w:rPr>
            </w:pPr>
            <w:r w:rsidRPr="00890F2E">
              <w:rPr>
                <w:color w:val="000000"/>
                <w:sz w:val="18"/>
                <w:szCs w:val="18"/>
              </w:rPr>
              <w:t>100%</w:t>
            </w:r>
          </w:p>
        </w:tc>
      </w:tr>
      <w:tr w:rsidR="00DF1563" w:rsidRPr="00890F2E" w:rsidTr="001E0FE4">
        <w:trPr>
          <w:jc w:val="center"/>
        </w:trPr>
        <w:tc>
          <w:tcPr>
            <w:tcW w:w="3655" w:type="dxa"/>
            <w:gridSpan w:val="3"/>
            <w:vMerge/>
          </w:tcPr>
          <w:p w:rsidR="00DF1563" w:rsidRPr="00890F2E" w:rsidRDefault="00DF1563" w:rsidP="001E0FE4">
            <w:pPr>
              <w:rPr>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2020</w:t>
            </w:r>
          </w:p>
        </w:tc>
        <w:tc>
          <w:tcPr>
            <w:tcW w:w="778" w:type="dxa"/>
          </w:tcPr>
          <w:p w:rsidR="00DF1563" w:rsidRPr="00890F2E" w:rsidRDefault="00DF1563" w:rsidP="001E0FE4">
            <w:pPr>
              <w:jc w:val="center"/>
              <w:rPr>
                <w:color w:val="000000"/>
                <w:sz w:val="18"/>
                <w:szCs w:val="18"/>
              </w:rPr>
            </w:pPr>
            <w:r w:rsidRPr="00890F2E">
              <w:rPr>
                <w:color w:val="000000"/>
                <w:sz w:val="18"/>
                <w:szCs w:val="18"/>
              </w:rPr>
              <w:t>80,300</w:t>
            </w:r>
          </w:p>
        </w:tc>
        <w:tc>
          <w:tcPr>
            <w:tcW w:w="831" w:type="dxa"/>
          </w:tcPr>
          <w:p w:rsidR="00DF1563" w:rsidRPr="00890F2E" w:rsidRDefault="00DF1563" w:rsidP="001E0FE4">
            <w:pPr>
              <w:pStyle w:val="ConsPlusNormal2"/>
              <w:rPr>
                <w:rFonts w:ascii="Times New Roman" w:hAnsi="Times New Roman"/>
                <w:color w:val="000000"/>
                <w:sz w:val="18"/>
                <w:szCs w:val="18"/>
              </w:rPr>
            </w:pPr>
          </w:p>
        </w:tc>
        <w:tc>
          <w:tcPr>
            <w:tcW w:w="932" w:type="dxa"/>
          </w:tcPr>
          <w:p w:rsidR="00DF1563" w:rsidRPr="00890F2E" w:rsidRDefault="00DF1563" w:rsidP="001E0FE4">
            <w:pPr>
              <w:pStyle w:val="ConsPlusNormal2"/>
              <w:rPr>
                <w:rFonts w:ascii="Times New Roman" w:hAnsi="Times New Roman"/>
                <w:color w:val="000000"/>
                <w:sz w:val="18"/>
                <w:szCs w:val="18"/>
              </w:rPr>
            </w:pPr>
          </w:p>
        </w:tc>
        <w:tc>
          <w:tcPr>
            <w:tcW w:w="931" w:type="dxa"/>
          </w:tcPr>
          <w:p w:rsidR="00DF1563" w:rsidRPr="00890F2E" w:rsidRDefault="00DF1563" w:rsidP="001E0FE4">
            <w:pPr>
              <w:jc w:val="center"/>
              <w:rPr>
                <w:color w:val="000000"/>
                <w:sz w:val="18"/>
                <w:szCs w:val="18"/>
              </w:rPr>
            </w:pPr>
            <w:r w:rsidRPr="00890F2E">
              <w:rPr>
                <w:color w:val="000000"/>
                <w:sz w:val="18"/>
                <w:szCs w:val="18"/>
              </w:rPr>
              <w:t>80,300</w:t>
            </w:r>
          </w:p>
        </w:tc>
        <w:tc>
          <w:tcPr>
            <w:tcW w:w="1033" w:type="dxa"/>
          </w:tcPr>
          <w:p w:rsidR="00DF1563" w:rsidRPr="00890F2E" w:rsidRDefault="00DF1563" w:rsidP="001E0FE4">
            <w:pPr>
              <w:pStyle w:val="ConsPlusNormal2"/>
              <w:rPr>
                <w:rFonts w:ascii="Times New Roman" w:hAnsi="Times New Roman"/>
                <w:color w:val="000000"/>
                <w:sz w:val="18"/>
                <w:szCs w:val="18"/>
              </w:rPr>
            </w:pPr>
          </w:p>
        </w:tc>
        <w:tc>
          <w:tcPr>
            <w:tcW w:w="1407" w:type="dxa"/>
          </w:tcPr>
          <w:p w:rsidR="00DF1563" w:rsidRPr="00890F2E" w:rsidRDefault="00DF1563" w:rsidP="001E0FE4">
            <w:pPr>
              <w:jc w:val="center"/>
              <w:rPr>
                <w:color w:val="000000"/>
                <w:sz w:val="18"/>
                <w:szCs w:val="18"/>
              </w:rPr>
            </w:pPr>
            <w:r w:rsidRPr="00890F2E">
              <w:rPr>
                <w:color w:val="000000"/>
                <w:sz w:val="18"/>
                <w:szCs w:val="18"/>
              </w:rPr>
              <w:t>100%</w:t>
            </w:r>
          </w:p>
        </w:tc>
      </w:tr>
      <w:tr w:rsidR="00DF1563" w:rsidRPr="00890F2E" w:rsidTr="001E0FE4">
        <w:trPr>
          <w:jc w:val="center"/>
        </w:trPr>
        <w:tc>
          <w:tcPr>
            <w:tcW w:w="3655" w:type="dxa"/>
            <w:gridSpan w:val="3"/>
            <w:vMerge/>
          </w:tcPr>
          <w:p w:rsidR="00DF1563" w:rsidRPr="00890F2E" w:rsidRDefault="00DF1563" w:rsidP="001E0FE4">
            <w:pPr>
              <w:rPr>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2021</w:t>
            </w:r>
          </w:p>
        </w:tc>
        <w:tc>
          <w:tcPr>
            <w:tcW w:w="778" w:type="dxa"/>
          </w:tcPr>
          <w:p w:rsidR="00DF1563" w:rsidRPr="00890F2E" w:rsidRDefault="00DF1563" w:rsidP="001E0FE4">
            <w:pPr>
              <w:jc w:val="center"/>
              <w:rPr>
                <w:color w:val="000000"/>
                <w:sz w:val="18"/>
                <w:szCs w:val="18"/>
              </w:rPr>
            </w:pPr>
            <w:r w:rsidRPr="00890F2E">
              <w:rPr>
                <w:color w:val="000000"/>
                <w:sz w:val="18"/>
                <w:szCs w:val="18"/>
              </w:rPr>
              <w:t>80,300</w:t>
            </w:r>
          </w:p>
        </w:tc>
        <w:tc>
          <w:tcPr>
            <w:tcW w:w="831" w:type="dxa"/>
          </w:tcPr>
          <w:p w:rsidR="00DF1563" w:rsidRPr="00890F2E" w:rsidRDefault="00DF1563" w:rsidP="001E0FE4">
            <w:pPr>
              <w:pStyle w:val="ConsPlusNormal2"/>
              <w:rPr>
                <w:rFonts w:ascii="Times New Roman" w:hAnsi="Times New Roman"/>
                <w:color w:val="000000"/>
                <w:sz w:val="18"/>
                <w:szCs w:val="18"/>
              </w:rPr>
            </w:pPr>
          </w:p>
        </w:tc>
        <w:tc>
          <w:tcPr>
            <w:tcW w:w="932" w:type="dxa"/>
          </w:tcPr>
          <w:p w:rsidR="00DF1563" w:rsidRPr="00890F2E" w:rsidRDefault="00DF1563" w:rsidP="001E0FE4">
            <w:pPr>
              <w:pStyle w:val="ConsPlusNormal2"/>
              <w:rPr>
                <w:rFonts w:ascii="Times New Roman" w:hAnsi="Times New Roman"/>
                <w:color w:val="000000"/>
                <w:sz w:val="18"/>
                <w:szCs w:val="18"/>
              </w:rPr>
            </w:pPr>
          </w:p>
        </w:tc>
        <w:tc>
          <w:tcPr>
            <w:tcW w:w="931" w:type="dxa"/>
          </w:tcPr>
          <w:p w:rsidR="00DF1563" w:rsidRPr="00890F2E" w:rsidRDefault="00DF1563" w:rsidP="001E0FE4">
            <w:pPr>
              <w:jc w:val="center"/>
              <w:rPr>
                <w:color w:val="000000"/>
                <w:sz w:val="18"/>
                <w:szCs w:val="18"/>
              </w:rPr>
            </w:pPr>
            <w:r w:rsidRPr="00890F2E">
              <w:rPr>
                <w:color w:val="000000"/>
                <w:sz w:val="18"/>
                <w:szCs w:val="18"/>
              </w:rPr>
              <w:t>80,300</w:t>
            </w:r>
          </w:p>
        </w:tc>
        <w:tc>
          <w:tcPr>
            <w:tcW w:w="1033" w:type="dxa"/>
          </w:tcPr>
          <w:p w:rsidR="00DF1563" w:rsidRPr="00890F2E" w:rsidRDefault="00DF1563" w:rsidP="001E0FE4">
            <w:pPr>
              <w:pStyle w:val="ConsPlusNormal2"/>
              <w:rPr>
                <w:rFonts w:ascii="Times New Roman" w:hAnsi="Times New Roman"/>
                <w:color w:val="000000"/>
                <w:sz w:val="18"/>
                <w:szCs w:val="18"/>
              </w:rPr>
            </w:pPr>
          </w:p>
        </w:tc>
        <w:tc>
          <w:tcPr>
            <w:tcW w:w="1407" w:type="dxa"/>
          </w:tcPr>
          <w:p w:rsidR="00DF1563" w:rsidRPr="00890F2E" w:rsidRDefault="00DF1563" w:rsidP="001E0FE4">
            <w:pPr>
              <w:jc w:val="center"/>
              <w:rPr>
                <w:color w:val="000000"/>
                <w:sz w:val="18"/>
                <w:szCs w:val="18"/>
              </w:rPr>
            </w:pPr>
            <w:r w:rsidRPr="00890F2E">
              <w:rPr>
                <w:color w:val="000000"/>
                <w:sz w:val="18"/>
                <w:szCs w:val="18"/>
              </w:rPr>
              <w:t>100%</w:t>
            </w:r>
          </w:p>
        </w:tc>
      </w:tr>
      <w:tr w:rsidR="00DF1563" w:rsidRPr="00890F2E" w:rsidTr="001E0FE4">
        <w:trPr>
          <w:jc w:val="center"/>
        </w:trPr>
        <w:tc>
          <w:tcPr>
            <w:tcW w:w="3655" w:type="dxa"/>
            <w:gridSpan w:val="3"/>
            <w:vMerge/>
          </w:tcPr>
          <w:p w:rsidR="00DF1563" w:rsidRPr="00890F2E" w:rsidRDefault="00DF1563" w:rsidP="001E0FE4">
            <w:pPr>
              <w:rPr>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2022</w:t>
            </w:r>
          </w:p>
        </w:tc>
        <w:tc>
          <w:tcPr>
            <w:tcW w:w="778" w:type="dxa"/>
          </w:tcPr>
          <w:p w:rsidR="00DF1563" w:rsidRPr="00890F2E" w:rsidRDefault="00DF1563" w:rsidP="001E0FE4">
            <w:pPr>
              <w:jc w:val="center"/>
              <w:rPr>
                <w:color w:val="000000"/>
                <w:sz w:val="18"/>
                <w:szCs w:val="18"/>
              </w:rPr>
            </w:pPr>
            <w:r w:rsidRPr="00890F2E">
              <w:rPr>
                <w:color w:val="000000"/>
                <w:sz w:val="18"/>
                <w:szCs w:val="18"/>
              </w:rPr>
              <w:t>80,300</w:t>
            </w:r>
          </w:p>
        </w:tc>
        <w:tc>
          <w:tcPr>
            <w:tcW w:w="831" w:type="dxa"/>
          </w:tcPr>
          <w:p w:rsidR="00DF1563" w:rsidRPr="00890F2E" w:rsidRDefault="00DF1563" w:rsidP="001E0FE4">
            <w:pPr>
              <w:pStyle w:val="ConsPlusNormal2"/>
              <w:rPr>
                <w:rFonts w:ascii="Times New Roman" w:hAnsi="Times New Roman"/>
                <w:color w:val="000000"/>
                <w:sz w:val="18"/>
                <w:szCs w:val="18"/>
              </w:rPr>
            </w:pPr>
          </w:p>
        </w:tc>
        <w:tc>
          <w:tcPr>
            <w:tcW w:w="932" w:type="dxa"/>
          </w:tcPr>
          <w:p w:rsidR="00DF1563" w:rsidRPr="00890F2E" w:rsidRDefault="00DF1563" w:rsidP="001E0FE4">
            <w:pPr>
              <w:pStyle w:val="ConsPlusNormal2"/>
              <w:rPr>
                <w:rFonts w:ascii="Times New Roman" w:hAnsi="Times New Roman"/>
                <w:color w:val="000000"/>
                <w:sz w:val="18"/>
                <w:szCs w:val="18"/>
              </w:rPr>
            </w:pPr>
          </w:p>
        </w:tc>
        <w:tc>
          <w:tcPr>
            <w:tcW w:w="931" w:type="dxa"/>
          </w:tcPr>
          <w:p w:rsidR="00DF1563" w:rsidRPr="00890F2E" w:rsidRDefault="00DF1563" w:rsidP="001E0FE4">
            <w:pPr>
              <w:jc w:val="center"/>
              <w:rPr>
                <w:color w:val="000000"/>
                <w:sz w:val="18"/>
                <w:szCs w:val="18"/>
              </w:rPr>
            </w:pPr>
            <w:r w:rsidRPr="00890F2E">
              <w:rPr>
                <w:color w:val="000000"/>
                <w:sz w:val="18"/>
                <w:szCs w:val="18"/>
              </w:rPr>
              <w:t>80,300</w:t>
            </w:r>
          </w:p>
        </w:tc>
        <w:tc>
          <w:tcPr>
            <w:tcW w:w="1033" w:type="dxa"/>
          </w:tcPr>
          <w:p w:rsidR="00DF1563" w:rsidRPr="00890F2E" w:rsidRDefault="00DF1563" w:rsidP="001E0FE4">
            <w:pPr>
              <w:pStyle w:val="ConsPlusNormal2"/>
              <w:rPr>
                <w:rFonts w:ascii="Times New Roman" w:hAnsi="Times New Roman"/>
                <w:color w:val="000000"/>
                <w:sz w:val="18"/>
                <w:szCs w:val="18"/>
              </w:rPr>
            </w:pPr>
          </w:p>
        </w:tc>
        <w:tc>
          <w:tcPr>
            <w:tcW w:w="1407" w:type="dxa"/>
          </w:tcPr>
          <w:p w:rsidR="00DF1563" w:rsidRPr="00890F2E" w:rsidRDefault="00DF1563" w:rsidP="001E0FE4">
            <w:pPr>
              <w:jc w:val="center"/>
              <w:rPr>
                <w:color w:val="000000"/>
                <w:sz w:val="18"/>
                <w:szCs w:val="18"/>
              </w:rPr>
            </w:pPr>
            <w:r w:rsidRPr="00890F2E">
              <w:rPr>
                <w:color w:val="000000"/>
                <w:sz w:val="18"/>
                <w:szCs w:val="18"/>
              </w:rPr>
              <w:t>100%</w:t>
            </w:r>
          </w:p>
        </w:tc>
      </w:tr>
      <w:tr w:rsidR="00DF1563" w:rsidRPr="00890F2E" w:rsidTr="001E0FE4">
        <w:trPr>
          <w:jc w:val="center"/>
        </w:trPr>
        <w:tc>
          <w:tcPr>
            <w:tcW w:w="3655" w:type="dxa"/>
            <w:gridSpan w:val="3"/>
            <w:vMerge/>
          </w:tcPr>
          <w:p w:rsidR="00DF1563" w:rsidRPr="00890F2E" w:rsidRDefault="00DF1563" w:rsidP="001E0FE4">
            <w:pPr>
              <w:rPr>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2023</w:t>
            </w:r>
          </w:p>
        </w:tc>
        <w:tc>
          <w:tcPr>
            <w:tcW w:w="778" w:type="dxa"/>
          </w:tcPr>
          <w:p w:rsidR="00DF1563" w:rsidRPr="00890F2E" w:rsidRDefault="00DF1563" w:rsidP="001E0FE4">
            <w:pPr>
              <w:jc w:val="center"/>
              <w:rPr>
                <w:color w:val="000000"/>
                <w:sz w:val="18"/>
                <w:szCs w:val="18"/>
              </w:rPr>
            </w:pPr>
            <w:r w:rsidRPr="00890F2E">
              <w:rPr>
                <w:color w:val="000000"/>
                <w:sz w:val="18"/>
                <w:szCs w:val="18"/>
              </w:rPr>
              <w:t>80,300</w:t>
            </w:r>
          </w:p>
        </w:tc>
        <w:tc>
          <w:tcPr>
            <w:tcW w:w="831" w:type="dxa"/>
          </w:tcPr>
          <w:p w:rsidR="00DF1563" w:rsidRPr="00890F2E" w:rsidRDefault="00DF1563" w:rsidP="001E0FE4">
            <w:pPr>
              <w:pStyle w:val="ConsPlusNormal2"/>
              <w:rPr>
                <w:rFonts w:ascii="Times New Roman" w:hAnsi="Times New Roman"/>
                <w:color w:val="000000"/>
                <w:sz w:val="18"/>
                <w:szCs w:val="18"/>
              </w:rPr>
            </w:pPr>
          </w:p>
        </w:tc>
        <w:tc>
          <w:tcPr>
            <w:tcW w:w="932" w:type="dxa"/>
          </w:tcPr>
          <w:p w:rsidR="00DF1563" w:rsidRPr="00890F2E" w:rsidRDefault="00DF1563" w:rsidP="001E0FE4">
            <w:pPr>
              <w:pStyle w:val="ConsPlusNormal2"/>
              <w:rPr>
                <w:rFonts w:ascii="Times New Roman" w:hAnsi="Times New Roman"/>
                <w:color w:val="000000"/>
                <w:sz w:val="18"/>
                <w:szCs w:val="18"/>
              </w:rPr>
            </w:pPr>
          </w:p>
        </w:tc>
        <w:tc>
          <w:tcPr>
            <w:tcW w:w="931" w:type="dxa"/>
          </w:tcPr>
          <w:p w:rsidR="00DF1563" w:rsidRPr="00890F2E" w:rsidRDefault="00DF1563" w:rsidP="001E0FE4">
            <w:pPr>
              <w:jc w:val="center"/>
              <w:rPr>
                <w:color w:val="000000"/>
                <w:sz w:val="18"/>
                <w:szCs w:val="18"/>
              </w:rPr>
            </w:pPr>
            <w:r w:rsidRPr="00890F2E">
              <w:rPr>
                <w:color w:val="000000"/>
                <w:sz w:val="18"/>
                <w:szCs w:val="18"/>
              </w:rPr>
              <w:t>80,300</w:t>
            </w:r>
          </w:p>
        </w:tc>
        <w:tc>
          <w:tcPr>
            <w:tcW w:w="1033" w:type="dxa"/>
          </w:tcPr>
          <w:p w:rsidR="00DF1563" w:rsidRPr="00890F2E" w:rsidRDefault="00DF1563" w:rsidP="001E0FE4">
            <w:pPr>
              <w:pStyle w:val="ConsPlusNormal2"/>
              <w:rPr>
                <w:rFonts w:ascii="Times New Roman" w:hAnsi="Times New Roman"/>
                <w:color w:val="000000"/>
                <w:sz w:val="18"/>
                <w:szCs w:val="18"/>
              </w:rPr>
            </w:pPr>
          </w:p>
        </w:tc>
        <w:tc>
          <w:tcPr>
            <w:tcW w:w="1407" w:type="dxa"/>
          </w:tcPr>
          <w:p w:rsidR="00DF1563" w:rsidRPr="00890F2E" w:rsidRDefault="00DF1563" w:rsidP="001E0FE4">
            <w:pPr>
              <w:jc w:val="center"/>
              <w:rPr>
                <w:color w:val="000000"/>
                <w:sz w:val="18"/>
                <w:szCs w:val="18"/>
              </w:rPr>
            </w:pPr>
            <w:r w:rsidRPr="00890F2E">
              <w:rPr>
                <w:color w:val="000000"/>
                <w:sz w:val="18"/>
                <w:szCs w:val="18"/>
              </w:rPr>
              <w:t>100%</w:t>
            </w:r>
          </w:p>
        </w:tc>
      </w:tr>
      <w:tr w:rsidR="00DF1563" w:rsidRPr="00890F2E" w:rsidTr="001E0FE4">
        <w:trPr>
          <w:jc w:val="center"/>
        </w:trPr>
        <w:tc>
          <w:tcPr>
            <w:tcW w:w="3655" w:type="dxa"/>
            <w:gridSpan w:val="3"/>
            <w:vMerge/>
          </w:tcPr>
          <w:p w:rsidR="00DF1563" w:rsidRPr="00890F2E" w:rsidRDefault="00DF1563" w:rsidP="001E0FE4">
            <w:pPr>
              <w:rPr>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2024</w:t>
            </w:r>
          </w:p>
        </w:tc>
        <w:tc>
          <w:tcPr>
            <w:tcW w:w="778" w:type="dxa"/>
          </w:tcPr>
          <w:p w:rsidR="00DF1563" w:rsidRPr="00890F2E" w:rsidRDefault="00DF1563" w:rsidP="001E0FE4">
            <w:pPr>
              <w:jc w:val="center"/>
              <w:rPr>
                <w:color w:val="000000"/>
                <w:sz w:val="18"/>
                <w:szCs w:val="18"/>
              </w:rPr>
            </w:pPr>
            <w:r w:rsidRPr="00890F2E">
              <w:rPr>
                <w:color w:val="000000"/>
                <w:sz w:val="18"/>
                <w:szCs w:val="18"/>
              </w:rPr>
              <w:t>80,300</w:t>
            </w:r>
          </w:p>
        </w:tc>
        <w:tc>
          <w:tcPr>
            <w:tcW w:w="831" w:type="dxa"/>
          </w:tcPr>
          <w:p w:rsidR="00DF1563" w:rsidRPr="00890F2E" w:rsidRDefault="00DF1563" w:rsidP="001E0FE4">
            <w:pPr>
              <w:pStyle w:val="ConsPlusNormal2"/>
              <w:rPr>
                <w:rFonts w:ascii="Times New Roman" w:hAnsi="Times New Roman"/>
                <w:color w:val="000000"/>
                <w:sz w:val="18"/>
                <w:szCs w:val="18"/>
              </w:rPr>
            </w:pPr>
          </w:p>
        </w:tc>
        <w:tc>
          <w:tcPr>
            <w:tcW w:w="932" w:type="dxa"/>
          </w:tcPr>
          <w:p w:rsidR="00DF1563" w:rsidRPr="00890F2E" w:rsidRDefault="00DF1563" w:rsidP="001E0FE4">
            <w:pPr>
              <w:pStyle w:val="ConsPlusNormal2"/>
              <w:rPr>
                <w:rFonts w:ascii="Times New Roman" w:hAnsi="Times New Roman"/>
                <w:color w:val="000000"/>
                <w:sz w:val="18"/>
                <w:szCs w:val="18"/>
              </w:rPr>
            </w:pPr>
          </w:p>
        </w:tc>
        <w:tc>
          <w:tcPr>
            <w:tcW w:w="931" w:type="dxa"/>
          </w:tcPr>
          <w:p w:rsidR="00DF1563" w:rsidRPr="00890F2E" w:rsidRDefault="00DF1563" w:rsidP="001E0FE4">
            <w:pPr>
              <w:jc w:val="center"/>
              <w:rPr>
                <w:color w:val="000000"/>
                <w:sz w:val="18"/>
                <w:szCs w:val="18"/>
              </w:rPr>
            </w:pPr>
            <w:r w:rsidRPr="00890F2E">
              <w:rPr>
                <w:color w:val="000000"/>
                <w:sz w:val="18"/>
                <w:szCs w:val="18"/>
              </w:rPr>
              <w:t>80,300</w:t>
            </w:r>
          </w:p>
        </w:tc>
        <w:tc>
          <w:tcPr>
            <w:tcW w:w="1033" w:type="dxa"/>
          </w:tcPr>
          <w:p w:rsidR="00DF1563" w:rsidRPr="00890F2E" w:rsidRDefault="00DF1563" w:rsidP="001E0FE4">
            <w:pPr>
              <w:pStyle w:val="ConsPlusNormal2"/>
              <w:rPr>
                <w:rFonts w:ascii="Times New Roman" w:hAnsi="Times New Roman"/>
                <w:color w:val="000000"/>
                <w:sz w:val="18"/>
                <w:szCs w:val="18"/>
              </w:rPr>
            </w:pPr>
          </w:p>
        </w:tc>
        <w:tc>
          <w:tcPr>
            <w:tcW w:w="1407" w:type="dxa"/>
          </w:tcPr>
          <w:p w:rsidR="00DF1563" w:rsidRPr="00890F2E" w:rsidRDefault="00DF1563" w:rsidP="001E0FE4">
            <w:pPr>
              <w:jc w:val="center"/>
              <w:rPr>
                <w:color w:val="000000"/>
                <w:sz w:val="18"/>
                <w:szCs w:val="18"/>
              </w:rPr>
            </w:pPr>
            <w:r w:rsidRPr="00890F2E">
              <w:rPr>
                <w:color w:val="000000"/>
                <w:sz w:val="18"/>
                <w:szCs w:val="18"/>
              </w:rPr>
              <w:t>100%</w:t>
            </w:r>
          </w:p>
        </w:tc>
      </w:tr>
      <w:tr w:rsidR="00DF1563" w:rsidRPr="00890F2E" w:rsidTr="001E0FE4">
        <w:trPr>
          <w:jc w:val="center"/>
        </w:trPr>
        <w:tc>
          <w:tcPr>
            <w:tcW w:w="3655" w:type="dxa"/>
            <w:gridSpan w:val="3"/>
            <w:vMerge/>
          </w:tcPr>
          <w:p w:rsidR="00DF1563" w:rsidRPr="00890F2E" w:rsidRDefault="00DF1563" w:rsidP="001E0FE4">
            <w:pPr>
              <w:rPr>
                <w:sz w:val="18"/>
                <w:szCs w:val="18"/>
              </w:rPr>
            </w:pPr>
          </w:p>
        </w:tc>
        <w:tc>
          <w:tcPr>
            <w:tcW w:w="1032" w:type="dxa"/>
          </w:tcPr>
          <w:p w:rsidR="00DF1563" w:rsidRPr="00890F2E" w:rsidRDefault="00DF1563" w:rsidP="001E0FE4">
            <w:pPr>
              <w:pStyle w:val="ConsPlusNormal2"/>
              <w:rPr>
                <w:rFonts w:ascii="Times New Roman" w:hAnsi="Times New Roman"/>
                <w:sz w:val="18"/>
                <w:szCs w:val="18"/>
              </w:rPr>
            </w:pPr>
            <w:r w:rsidRPr="00890F2E">
              <w:rPr>
                <w:rFonts w:ascii="Times New Roman" w:hAnsi="Times New Roman"/>
                <w:sz w:val="18"/>
                <w:szCs w:val="18"/>
              </w:rPr>
              <w:t>итого</w:t>
            </w:r>
          </w:p>
        </w:tc>
        <w:tc>
          <w:tcPr>
            <w:tcW w:w="778" w:type="dxa"/>
          </w:tcPr>
          <w:p w:rsidR="00DF1563" w:rsidRPr="00890F2E" w:rsidRDefault="00DF1563" w:rsidP="001E0FE4">
            <w:pPr>
              <w:pStyle w:val="ConsPlusNormal2"/>
              <w:jc w:val="center"/>
              <w:rPr>
                <w:rFonts w:ascii="Times New Roman" w:hAnsi="Times New Roman"/>
                <w:color w:val="000000"/>
                <w:sz w:val="18"/>
                <w:szCs w:val="18"/>
              </w:rPr>
            </w:pPr>
            <w:r w:rsidRPr="00890F2E">
              <w:rPr>
                <w:rFonts w:ascii="Times New Roman" w:hAnsi="Times New Roman"/>
                <w:color w:val="000000"/>
                <w:sz w:val="18"/>
                <w:szCs w:val="18"/>
              </w:rPr>
              <w:t>481,800</w:t>
            </w:r>
          </w:p>
        </w:tc>
        <w:tc>
          <w:tcPr>
            <w:tcW w:w="831" w:type="dxa"/>
          </w:tcPr>
          <w:p w:rsidR="00DF1563" w:rsidRPr="00890F2E" w:rsidRDefault="00DF1563" w:rsidP="001E0FE4">
            <w:pPr>
              <w:pStyle w:val="ConsPlusNormal2"/>
              <w:rPr>
                <w:rFonts w:ascii="Times New Roman" w:hAnsi="Times New Roman"/>
                <w:color w:val="000000"/>
                <w:sz w:val="18"/>
                <w:szCs w:val="18"/>
              </w:rPr>
            </w:pPr>
          </w:p>
        </w:tc>
        <w:tc>
          <w:tcPr>
            <w:tcW w:w="932" w:type="dxa"/>
          </w:tcPr>
          <w:p w:rsidR="00DF1563" w:rsidRPr="00890F2E" w:rsidRDefault="00DF1563" w:rsidP="001E0FE4">
            <w:pPr>
              <w:pStyle w:val="ConsPlusNormal2"/>
              <w:rPr>
                <w:rFonts w:ascii="Times New Roman" w:hAnsi="Times New Roman"/>
                <w:color w:val="000000"/>
                <w:sz w:val="18"/>
                <w:szCs w:val="18"/>
              </w:rPr>
            </w:pPr>
          </w:p>
        </w:tc>
        <w:tc>
          <w:tcPr>
            <w:tcW w:w="931" w:type="dxa"/>
          </w:tcPr>
          <w:p w:rsidR="00DF1563" w:rsidRPr="00890F2E" w:rsidRDefault="00DF1563" w:rsidP="001E0FE4">
            <w:pPr>
              <w:pStyle w:val="ConsPlusNormal2"/>
              <w:jc w:val="center"/>
              <w:rPr>
                <w:rFonts w:ascii="Times New Roman" w:hAnsi="Times New Roman"/>
                <w:color w:val="000000"/>
                <w:sz w:val="18"/>
                <w:szCs w:val="18"/>
              </w:rPr>
            </w:pPr>
            <w:r w:rsidRPr="00890F2E">
              <w:rPr>
                <w:rFonts w:ascii="Times New Roman" w:hAnsi="Times New Roman"/>
                <w:color w:val="000000"/>
                <w:sz w:val="18"/>
                <w:szCs w:val="18"/>
              </w:rPr>
              <w:t>481,800</w:t>
            </w:r>
          </w:p>
        </w:tc>
        <w:tc>
          <w:tcPr>
            <w:tcW w:w="1033" w:type="dxa"/>
          </w:tcPr>
          <w:p w:rsidR="00DF1563" w:rsidRPr="00890F2E" w:rsidRDefault="00DF1563" w:rsidP="001E0FE4">
            <w:pPr>
              <w:pStyle w:val="ConsPlusNormal2"/>
              <w:rPr>
                <w:rFonts w:ascii="Times New Roman" w:hAnsi="Times New Roman"/>
                <w:color w:val="000000"/>
                <w:sz w:val="18"/>
                <w:szCs w:val="18"/>
              </w:rPr>
            </w:pPr>
          </w:p>
        </w:tc>
        <w:tc>
          <w:tcPr>
            <w:tcW w:w="1407" w:type="dxa"/>
          </w:tcPr>
          <w:p w:rsidR="00DF1563" w:rsidRPr="00890F2E" w:rsidRDefault="00DF1563" w:rsidP="001E0FE4">
            <w:pPr>
              <w:jc w:val="center"/>
              <w:rPr>
                <w:color w:val="000000"/>
                <w:sz w:val="18"/>
                <w:szCs w:val="18"/>
              </w:rPr>
            </w:pPr>
            <w:r w:rsidRPr="00890F2E">
              <w:rPr>
                <w:color w:val="000000"/>
                <w:sz w:val="18"/>
                <w:szCs w:val="18"/>
              </w:rPr>
              <w:t>100%</w:t>
            </w:r>
          </w:p>
        </w:tc>
      </w:tr>
      <w:tr w:rsidR="00DF1563" w:rsidRPr="00890F2E" w:rsidTr="001E0FE4">
        <w:trPr>
          <w:jc w:val="center"/>
        </w:trPr>
        <w:tc>
          <w:tcPr>
            <w:tcW w:w="10599" w:type="dxa"/>
            <w:gridSpan w:val="10"/>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 xml:space="preserve">Подпрограмма № 2 </w:t>
            </w:r>
            <w:r w:rsidRPr="00890F2E">
              <w:rPr>
                <w:rFonts w:ascii="Times New Roman" w:hAnsi="Times New Roman"/>
                <w:color w:val="000000"/>
                <w:sz w:val="18"/>
                <w:szCs w:val="18"/>
              </w:rPr>
              <w:t>«</w:t>
            </w:r>
            <w:r w:rsidRPr="00890F2E">
              <w:rPr>
                <w:rFonts w:ascii="Times New Roman" w:hAnsi="Times New Roman"/>
                <w:sz w:val="18"/>
                <w:szCs w:val="18"/>
              </w:rPr>
              <w:t xml:space="preserve">Выборы депутатов Комитета местного самоуправления </w:t>
            </w:r>
            <w:r w:rsidRPr="00890F2E">
              <w:rPr>
                <w:rFonts w:ascii="Times New Roman" w:hAnsi="Times New Roman"/>
                <w:color w:val="000000"/>
                <w:sz w:val="18"/>
                <w:szCs w:val="18"/>
              </w:rPr>
              <w:t>Мошковского</w:t>
            </w:r>
            <w:r w:rsidRPr="00890F2E">
              <w:rPr>
                <w:rFonts w:ascii="Times New Roman" w:hAnsi="Times New Roman"/>
                <w:sz w:val="18"/>
                <w:szCs w:val="18"/>
              </w:rPr>
              <w:t xml:space="preserve"> сельсовета Бековского района Пензенской области</w:t>
            </w:r>
            <w:r w:rsidRPr="00890F2E">
              <w:rPr>
                <w:rFonts w:ascii="Times New Roman" w:hAnsi="Times New Roman"/>
                <w:color w:val="000000"/>
                <w:sz w:val="18"/>
                <w:szCs w:val="18"/>
              </w:rPr>
              <w:t>»</w:t>
            </w:r>
          </w:p>
        </w:tc>
      </w:tr>
      <w:tr w:rsidR="00DF1563" w:rsidRPr="00890F2E" w:rsidTr="001E0FE4">
        <w:trPr>
          <w:jc w:val="center"/>
        </w:trPr>
        <w:tc>
          <w:tcPr>
            <w:tcW w:w="10599" w:type="dxa"/>
            <w:gridSpan w:val="10"/>
          </w:tcPr>
          <w:p w:rsidR="00DF1563" w:rsidRPr="00890F2E" w:rsidRDefault="00DF1563" w:rsidP="001E0FE4">
            <w:pPr>
              <w:jc w:val="both"/>
              <w:rPr>
                <w:sz w:val="18"/>
                <w:szCs w:val="18"/>
              </w:rPr>
            </w:pPr>
            <w:r w:rsidRPr="00890F2E">
              <w:rPr>
                <w:color w:val="000000"/>
                <w:sz w:val="18"/>
                <w:szCs w:val="18"/>
              </w:rPr>
              <w:t>Цель подпрограммы: Создание условий для проведения выборов депутатов Комитета местного самоуправления Мошковского сельсовета Бековского района Пензенской области.</w:t>
            </w:r>
          </w:p>
        </w:tc>
      </w:tr>
      <w:tr w:rsidR="00DF1563" w:rsidRPr="00890F2E" w:rsidTr="001E0FE4">
        <w:trPr>
          <w:jc w:val="center"/>
        </w:trPr>
        <w:tc>
          <w:tcPr>
            <w:tcW w:w="10599" w:type="dxa"/>
            <w:gridSpan w:val="10"/>
          </w:tcPr>
          <w:p w:rsidR="00DF1563" w:rsidRPr="00890F2E" w:rsidRDefault="00DF1563" w:rsidP="001E0FE4">
            <w:pPr>
              <w:autoSpaceDE w:val="0"/>
              <w:autoSpaceDN w:val="0"/>
              <w:adjustRightInd w:val="0"/>
              <w:jc w:val="both"/>
              <w:rPr>
                <w:sz w:val="18"/>
                <w:szCs w:val="18"/>
              </w:rPr>
            </w:pPr>
            <w:r w:rsidRPr="00890F2E">
              <w:rPr>
                <w:color w:val="000000"/>
                <w:sz w:val="18"/>
                <w:szCs w:val="18"/>
              </w:rPr>
              <w:t>Задача подпрограммы: Соблюдение Закона Пензенской области «О выборах депутатов представительного органа муниципального образования в Пензенской области» во время подготовки и проведения выборов депутатов Комитета местного самоуправления Мошковского сельсовета Бековского района Пензенской области</w:t>
            </w:r>
          </w:p>
        </w:tc>
      </w:tr>
      <w:tr w:rsidR="00DF1563" w:rsidRPr="00890F2E" w:rsidTr="001E0FE4">
        <w:trPr>
          <w:jc w:val="center"/>
        </w:trPr>
        <w:tc>
          <w:tcPr>
            <w:tcW w:w="587" w:type="dxa"/>
            <w:vMerge w:val="restart"/>
          </w:tcPr>
          <w:p w:rsidR="00DF1563" w:rsidRPr="00890F2E" w:rsidRDefault="00DF1563" w:rsidP="001E0FE4">
            <w:pPr>
              <w:pStyle w:val="ConsPlusNormal2"/>
              <w:rPr>
                <w:rFonts w:ascii="Times New Roman" w:hAnsi="Times New Roman"/>
                <w:sz w:val="18"/>
                <w:szCs w:val="18"/>
              </w:rPr>
            </w:pPr>
            <w:r w:rsidRPr="00890F2E">
              <w:rPr>
                <w:rFonts w:ascii="Times New Roman" w:hAnsi="Times New Roman"/>
                <w:sz w:val="18"/>
                <w:szCs w:val="18"/>
              </w:rPr>
              <w:t xml:space="preserve">    1.</w:t>
            </w:r>
          </w:p>
        </w:tc>
        <w:tc>
          <w:tcPr>
            <w:tcW w:w="1794" w:type="dxa"/>
            <w:vMerge w:val="restart"/>
          </w:tcPr>
          <w:p w:rsidR="00DF1563" w:rsidRPr="00890F2E" w:rsidRDefault="00DF1563" w:rsidP="001E0FE4">
            <w:pPr>
              <w:autoSpaceDE w:val="0"/>
              <w:autoSpaceDN w:val="0"/>
              <w:adjustRightInd w:val="0"/>
              <w:rPr>
                <w:color w:val="000000"/>
                <w:sz w:val="18"/>
                <w:szCs w:val="18"/>
              </w:rPr>
            </w:pPr>
            <w:r w:rsidRPr="00890F2E">
              <w:rPr>
                <w:color w:val="000000"/>
                <w:sz w:val="18"/>
                <w:szCs w:val="18"/>
              </w:rPr>
              <w:t>Организация и проведение выборов на территории Мошковского сельсовета Бековского района Пензенской области</w:t>
            </w:r>
          </w:p>
        </w:tc>
        <w:tc>
          <w:tcPr>
            <w:tcW w:w="1274" w:type="dxa"/>
            <w:vMerge w:val="restart"/>
          </w:tcPr>
          <w:p w:rsidR="00DF1563" w:rsidRPr="00890F2E" w:rsidRDefault="00DF1563" w:rsidP="001E0FE4">
            <w:pPr>
              <w:autoSpaceDE w:val="0"/>
              <w:autoSpaceDN w:val="0"/>
              <w:adjustRightInd w:val="0"/>
              <w:rPr>
                <w:color w:val="000000"/>
                <w:sz w:val="18"/>
                <w:szCs w:val="18"/>
              </w:rPr>
            </w:pPr>
            <w:r w:rsidRPr="00890F2E">
              <w:rPr>
                <w:bCs/>
                <w:color w:val="000000"/>
                <w:sz w:val="18"/>
                <w:szCs w:val="18"/>
              </w:rPr>
              <w:t xml:space="preserve">Администрация </w:t>
            </w:r>
            <w:r w:rsidRPr="00890F2E">
              <w:rPr>
                <w:color w:val="000000"/>
                <w:sz w:val="18"/>
                <w:szCs w:val="18"/>
              </w:rPr>
              <w:t>Мошковского</w:t>
            </w:r>
            <w:r w:rsidRPr="00890F2E">
              <w:rPr>
                <w:bCs/>
                <w:color w:val="000000"/>
                <w:sz w:val="18"/>
                <w:szCs w:val="18"/>
              </w:rPr>
              <w:t xml:space="preserve"> сельсовета</w:t>
            </w:r>
            <w:r w:rsidRPr="00890F2E">
              <w:rPr>
                <w:color w:val="000000"/>
                <w:sz w:val="18"/>
                <w:szCs w:val="18"/>
              </w:rPr>
              <w:t xml:space="preserve"> Бековского района Пензенской области</w:t>
            </w:r>
          </w:p>
        </w:tc>
        <w:tc>
          <w:tcPr>
            <w:tcW w:w="1032" w:type="dxa"/>
          </w:tcPr>
          <w:p w:rsidR="00DF1563" w:rsidRPr="00890F2E" w:rsidRDefault="00DF1563" w:rsidP="001E0FE4">
            <w:pPr>
              <w:jc w:val="center"/>
              <w:rPr>
                <w:color w:val="000000"/>
                <w:sz w:val="18"/>
                <w:szCs w:val="18"/>
              </w:rPr>
            </w:pPr>
            <w:r w:rsidRPr="00890F2E">
              <w:rPr>
                <w:color w:val="000000"/>
                <w:sz w:val="18"/>
                <w:szCs w:val="18"/>
              </w:rPr>
              <w:t>2019</w:t>
            </w:r>
          </w:p>
        </w:tc>
        <w:tc>
          <w:tcPr>
            <w:tcW w:w="778" w:type="dxa"/>
          </w:tcPr>
          <w:p w:rsidR="00DF1563" w:rsidRPr="00890F2E" w:rsidRDefault="00DF1563" w:rsidP="001E0FE4">
            <w:pPr>
              <w:jc w:val="center"/>
              <w:rPr>
                <w:color w:val="000000"/>
                <w:sz w:val="18"/>
                <w:szCs w:val="18"/>
              </w:rPr>
            </w:pPr>
            <w:r w:rsidRPr="00890F2E">
              <w:rPr>
                <w:color w:val="000000"/>
                <w:sz w:val="18"/>
                <w:szCs w:val="18"/>
              </w:rPr>
              <w:t>50,000</w:t>
            </w:r>
          </w:p>
        </w:tc>
        <w:tc>
          <w:tcPr>
            <w:tcW w:w="831" w:type="dxa"/>
          </w:tcPr>
          <w:p w:rsidR="00DF1563" w:rsidRPr="00890F2E" w:rsidRDefault="00DF1563" w:rsidP="001E0FE4">
            <w:pPr>
              <w:jc w:val="center"/>
              <w:rPr>
                <w:color w:val="000000"/>
                <w:sz w:val="18"/>
                <w:szCs w:val="18"/>
              </w:rPr>
            </w:pPr>
            <w:r w:rsidRPr="00890F2E">
              <w:rPr>
                <w:color w:val="000000"/>
                <w:sz w:val="18"/>
                <w:szCs w:val="18"/>
              </w:rPr>
              <w:t>50,000</w:t>
            </w:r>
          </w:p>
        </w:tc>
        <w:tc>
          <w:tcPr>
            <w:tcW w:w="932" w:type="dxa"/>
          </w:tcPr>
          <w:p w:rsidR="00DF1563" w:rsidRPr="00890F2E" w:rsidRDefault="00DF1563" w:rsidP="001E0FE4">
            <w:pPr>
              <w:pStyle w:val="ConsPlusNormal2"/>
              <w:jc w:val="center"/>
              <w:rPr>
                <w:rFonts w:ascii="Times New Roman" w:hAnsi="Times New Roman"/>
                <w:sz w:val="18"/>
                <w:szCs w:val="18"/>
              </w:rPr>
            </w:pPr>
          </w:p>
        </w:tc>
        <w:tc>
          <w:tcPr>
            <w:tcW w:w="931" w:type="dxa"/>
          </w:tcPr>
          <w:p w:rsidR="00DF1563" w:rsidRPr="00890F2E" w:rsidRDefault="00DF1563" w:rsidP="001E0FE4">
            <w:pPr>
              <w:pStyle w:val="ConsPlusNormal2"/>
              <w:jc w:val="center"/>
              <w:rPr>
                <w:rFonts w:ascii="Times New Roman" w:hAnsi="Times New Roman"/>
                <w:sz w:val="18"/>
                <w:szCs w:val="18"/>
              </w:rPr>
            </w:pPr>
          </w:p>
        </w:tc>
        <w:tc>
          <w:tcPr>
            <w:tcW w:w="1033" w:type="dxa"/>
          </w:tcPr>
          <w:p w:rsidR="00DF1563" w:rsidRPr="00890F2E" w:rsidRDefault="00DF1563" w:rsidP="001E0FE4">
            <w:pPr>
              <w:pStyle w:val="ConsPlusNormal2"/>
              <w:jc w:val="center"/>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587" w:type="dxa"/>
            <w:vMerge/>
          </w:tcPr>
          <w:p w:rsidR="00DF1563" w:rsidRPr="00890F2E" w:rsidRDefault="00DF1563" w:rsidP="001E0FE4">
            <w:pPr>
              <w:pStyle w:val="ConsPlusNormal2"/>
              <w:jc w:val="center"/>
              <w:rPr>
                <w:rFonts w:ascii="Times New Roman" w:hAnsi="Times New Roman"/>
                <w:sz w:val="18"/>
                <w:szCs w:val="18"/>
              </w:rPr>
            </w:pPr>
          </w:p>
        </w:tc>
        <w:tc>
          <w:tcPr>
            <w:tcW w:w="1794" w:type="dxa"/>
            <w:vMerge/>
          </w:tcPr>
          <w:p w:rsidR="00DF1563" w:rsidRPr="00890F2E" w:rsidRDefault="00DF1563" w:rsidP="001E0FE4">
            <w:pPr>
              <w:autoSpaceDE w:val="0"/>
              <w:autoSpaceDN w:val="0"/>
              <w:adjustRightInd w:val="0"/>
              <w:rPr>
                <w:color w:val="000000"/>
                <w:sz w:val="18"/>
                <w:szCs w:val="18"/>
              </w:rPr>
            </w:pPr>
          </w:p>
        </w:tc>
        <w:tc>
          <w:tcPr>
            <w:tcW w:w="1274" w:type="dxa"/>
            <w:vMerge/>
          </w:tcPr>
          <w:p w:rsidR="00DF1563" w:rsidRPr="00890F2E" w:rsidRDefault="00DF1563" w:rsidP="001E0FE4">
            <w:pPr>
              <w:autoSpaceDE w:val="0"/>
              <w:autoSpaceDN w:val="0"/>
              <w:adjustRightInd w:val="0"/>
              <w:jc w:val="center"/>
              <w:rPr>
                <w:bCs/>
                <w:color w:val="000000"/>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2020</w:t>
            </w:r>
          </w:p>
        </w:tc>
        <w:tc>
          <w:tcPr>
            <w:tcW w:w="778" w:type="dxa"/>
          </w:tcPr>
          <w:p w:rsidR="00DF1563" w:rsidRPr="00890F2E" w:rsidRDefault="00DF1563" w:rsidP="001E0FE4">
            <w:pPr>
              <w:jc w:val="center"/>
              <w:rPr>
                <w:color w:val="000000"/>
                <w:sz w:val="18"/>
                <w:szCs w:val="18"/>
              </w:rPr>
            </w:pPr>
            <w:r w:rsidRPr="00890F2E">
              <w:rPr>
                <w:color w:val="000000"/>
                <w:sz w:val="18"/>
                <w:szCs w:val="18"/>
              </w:rPr>
              <w:t>0,000</w:t>
            </w:r>
          </w:p>
        </w:tc>
        <w:tc>
          <w:tcPr>
            <w:tcW w:w="831" w:type="dxa"/>
          </w:tcPr>
          <w:p w:rsidR="00DF1563" w:rsidRPr="00890F2E" w:rsidRDefault="00DF1563" w:rsidP="001E0FE4">
            <w:pPr>
              <w:jc w:val="center"/>
              <w:rPr>
                <w:color w:val="000000"/>
                <w:sz w:val="18"/>
                <w:szCs w:val="18"/>
              </w:rPr>
            </w:pPr>
            <w:r w:rsidRPr="00890F2E">
              <w:rPr>
                <w:color w:val="000000"/>
                <w:sz w:val="18"/>
                <w:szCs w:val="18"/>
              </w:rPr>
              <w:t>0,000</w:t>
            </w:r>
          </w:p>
        </w:tc>
        <w:tc>
          <w:tcPr>
            <w:tcW w:w="932" w:type="dxa"/>
          </w:tcPr>
          <w:p w:rsidR="00DF1563" w:rsidRPr="00890F2E" w:rsidRDefault="00DF1563" w:rsidP="001E0FE4">
            <w:pPr>
              <w:pStyle w:val="ConsPlusNormal2"/>
              <w:jc w:val="center"/>
              <w:rPr>
                <w:rFonts w:ascii="Times New Roman" w:hAnsi="Times New Roman"/>
                <w:sz w:val="18"/>
                <w:szCs w:val="18"/>
              </w:rPr>
            </w:pPr>
          </w:p>
        </w:tc>
        <w:tc>
          <w:tcPr>
            <w:tcW w:w="931" w:type="dxa"/>
          </w:tcPr>
          <w:p w:rsidR="00DF1563" w:rsidRPr="00890F2E" w:rsidRDefault="00DF1563" w:rsidP="001E0FE4">
            <w:pPr>
              <w:pStyle w:val="ConsPlusNormal2"/>
              <w:jc w:val="center"/>
              <w:rPr>
                <w:rFonts w:ascii="Times New Roman" w:hAnsi="Times New Roman"/>
                <w:sz w:val="18"/>
                <w:szCs w:val="18"/>
              </w:rPr>
            </w:pPr>
          </w:p>
        </w:tc>
        <w:tc>
          <w:tcPr>
            <w:tcW w:w="1033" w:type="dxa"/>
          </w:tcPr>
          <w:p w:rsidR="00DF1563" w:rsidRPr="00890F2E" w:rsidRDefault="00DF1563" w:rsidP="001E0FE4">
            <w:pPr>
              <w:pStyle w:val="ConsPlusNormal2"/>
              <w:jc w:val="center"/>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587" w:type="dxa"/>
            <w:vMerge/>
          </w:tcPr>
          <w:p w:rsidR="00DF1563" w:rsidRPr="00890F2E" w:rsidRDefault="00DF1563" w:rsidP="001E0FE4">
            <w:pPr>
              <w:pStyle w:val="ConsPlusNormal2"/>
              <w:jc w:val="center"/>
              <w:rPr>
                <w:rFonts w:ascii="Times New Roman" w:hAnsi="Times New Roman"/>
                <w:sz w:val="18"/>
                <w:szCs w:val="18"/>
              </w:rPr>
            </w:pPr>
          </w:p>
        </w:tc>
        <w:tc>
          <w:tcPr>
            <w:tcW w:w="1794" w:type="dxa"/>
            <w:vMerge/>
          </w:tcPr>
          <w:p w:rsidR="00DF1563" w:rsidRPr="00890F2E" w:rsidRDefault="00DF1563" w:rsidP="001E0FE4">
            <w:pPr>
              <w:autoSpaceDE w:val="0"/>
              <w:autoSpaceDN w:val="0"/>
              <w:adjustRightInd w:val="0"/>
              <w:rPr>
                <w:color w:val="000000"/>
                <w:sz w:val="18"/>
                <w:szCs w:val="18"/>
              </w:rPr>
            </w:pPr>
          </w:p>
        </w:tc>
        <w:tc>
          <w:tcPr>
            <w:tcW w:w="1274" w:type="dxa"/>
            <w:vMerge/>
          </w:tcPr>
          <w:p w:rsidR="00DF1563" w:rsidRPr="00890F2E" w:rsidRDefault="00DF1563" w:rsidP="001E0FE4">
            <w:pPr>
              <w:autoSpaceDE w:val="0"/>
              <w:autoSpaceDN w:val="0"/>
              <w:adjustRightInd w:val="0"/>
              <w:jc w:val="center"/>
              <w:rPr>
                <w:bCs/>
                <w:color w:val="000000"/>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2021</w:t>
            </w:r>
          </w:p>
        </w:tc>
        <w:tc>
          <w:tcPr>
            <w:tcW w:w="778" w:type="dxa"/>
          </w:tcPr>
          <w:p w:rsidR="00DF1563" w:rsidRPr="00890F2E" w:rsidRDefault="00DF1563" w:rsidP="001E0FE4">
            <w:pPr>
              <w:jc w:val="center"/>
              <w:rPr>
                <w:color w:val="000000"/>
                <w:sz w:val="18"/>
                <w:szCs w:val="18"/>
              </w:rPr>
            </w:pPr>
            <w:r w:rsidRPr="00890F2E">
              <w:rPr>
                <w:color w:val="000000"/>
                <w:sz w:val="18"/>
                <w:szCs w:val="18"/>
              </w:rPr>
              <w:t>0,000</w:t>
            </w:r>
          </w:p>
        </w:tc>
        <w:tc>
          <w:tcPr>
            <w:tcW w:w="831" w:type="dxa"/>
          </w:tcPr>
          <w:p w:rsidR="00DF1563" w:rsidRPr="00890F2E" w:rsidRDefault="00DF1563" w:rsidP="001E0FE4">
            <w:pPr>
              <w:jc w:val="center"/>
              <w:rPr>
                <w:color w:val="000000"/>
                <w:sz w:val="18"/>
                <w:szCs w:val="18"/>
              </w:rPr>
            </w:pPr>
            <w:r w:rsidRPr="00890F2E">
              <w:rPr>
                <w:color w:val="000000"/>
                <w:sz w:val="18"/>
                <w:szCs w:val="18"/>
              </w:rPr>
              <w:t>0,000</w:t>
            </w:r>
          </w:p>
        </w:tc>
        <w:tc>
          <w:tcPr>
            <w:tcW w:w="932" w:type="dxa"/>
          </w:tcPr>
          <w:p w:rsidR="00DF1563" w:rsidRPr="00890F2E" w:rsidRDefault="00DF1563" w:rsidP="001E0FE4">
            <w:pPr>
              <w:pStyle w:val="ConsPlusNormal2"/>
              <w:jc w:val="center"/>
              <w:rPr>
                <w:rFonts w:ascii="Times New Roman" w:hAnsi="Times New Roman"/>
                <w:sz w:val="18"/>
                <w:szCs w:val="18"/>
              </w:rPr>
            </w:pPr>
          </w:p>
        </w:tc>
        <w:tc>
          <w:tcPr>
            <w:tcW w:w="931" w:type="dxa"/>
          </w:tcPr>
          <w:p w:rsidR="00DF1563" w:rsidRPr="00890F2E" w:rsidRDefault="00DF1563" w:rsidP="001E0FE4">
            <w:pPr>
              <w:pStyle w:val="ConsPlusNormal2"/>
              <w:jc w:val="center"/>
              <w:rPr>
                <w:rFonts w:ascii="Times New Roman" w:hAnsi="Times New Roman"/>
                <w:sz w:val="18"/>
                <w:szCs w:val="18"/>
              </w:rPr>
            </w:pPr>
          </w:p>
        </w:tc>
        <w:tc>
          <w:tcPr>
            <w:tcW w:w="1033" w:type="dxa"/>
          </w:tcPr>
          <w:p w:rsidR="00DF1563" w:rsidRPr="00890F2E" w:rsidRDefault="00DF1563" w:rsidP="001E0FE4">
            <w:pPr>
              <w:pStyle w:val="ConsPlusNormal2"/>
              <w:jc w:val="center"/>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587" w:type="dxa"/>
            <w:vMerge/>
          </w:tcPr>
          <w:p w:rsidR="00DF1563" w:rsidRPr="00890F2E" w:rsidRDefault="00DF1563" w:rsidP="001E0FE4">
            <w:pPr>
              <w:pStyle w:val="ConsPlusNormal2"/>
              <w:jc w:val="center"/>
              <w:rPr>
                <w:rFonts w:ascii="Times New Roman" w:hAnsi="Times New Roman"/>
                <w:sz w:val="18"/>
                <w:szCs w:val="18"/>
              </w:rPr>
            </w:pPr>
          </w:p>
        </w:tc>
        <w:tc>
          <w:tcPr>
            <w:tcW w:w="1794" w:type="dxa"/>
            <w:vMerge/>
          </w:tcPr>
          <w:p w:rsidR="00DF1563" w:rsidRPr="00890F2E" w:rsidRDefault="00DF1563" w:rsidP="001E0FE4">
            <w:pPr>
              <w:autoSpaceDE w:val="0"/>
              <w:autoSpaceDN w:val="0"/>
              <w:adjustRightInd w:val="0"/>
              <w:rPr>
                <w:color w:val="000000"/>
                <w:sz w:val="18"/>
                <w:szCs w:val="18"/>
              </w:rPr>
            </w:pPr>
          </w:p>
        </w:tc>
        <w:tc>
          <w:tcPr>
            <w:tcW w:w="1274" w:type="dxa"/>
            <w:vMerge/>
          </w:tcPr>
          <w:p w:rsidR="00DF1563" w:rsidRPr="00890F2E" w:rsidRDefault="00DF1563" w:rsidP="001E0FE4">
            <w:pPr>
              <w:autoSpaceDE w:val="0"/>
              <w:autoSpaceDN w:val="0"/>
              <w:adjustRightInd w:val="0"/>
              <w:jc w:val="center"/>
              <w:rPr>
                <w:bCs/>
                <w:color w:val="000000"/>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2022</w:t>
            </w:r>
          </w:p>
        </w:tc>
        <w:tc>
          <w:tcPr>
            <w:tcW w:w="778" w:type="dxa"/>
          </w:tcPr>
          <w:p w:rsidR="00DF1563" w:rsidRPr="00890F2E" w:rsidRDefault="00DF1563" w:rsidP="001E0FE4">
            <w:pPr>
              <w:jc w:val="center"/>
              <w:rPr>
                <w:color w:val="000000"/>
                <w:sz w:val="18"/>
                <w:szCs w:val="18"/>
              </w:rPr>
            </w:pPr>
            <w:r w:rsidRPr="00890F2E">
              <w:rPr>
                <w:color w:val="000000"/>
                <w:sz w:val="18"/>
                <w:szCs w:val="18"/>
              </w:rPr>
              <w:t>0,000</w:t>
            </w:r>
          </w:p>
        </w:tc>
        <w:tc>
          <w:tcPr>
            <w:tcW w:w="831" w:type="dxa"/>
          </w:tcPr>
          <w:p w:rsidR="00DF1563" w:rsidRPr="00890F2E" w:rsidRDefault="00DF1563" w:rsidP="001E0FE4">
            <w:pPr>
              <w:jc w:val="center"/>
              <w:rPr>
                <w:color w:val="000000"/>
                <w:sz w:val="18"/>
                <w:szCs w:val="18"/>
              </w:rPr>
            </w:pPr>
            <w:r w:rsidRPr="00890F2E">
              <w:rPr>
                <w:color w:val="000000"/>
                <w:sz w:val="18"/>
                <w:szCs w:val="18"/>
              </w:rPr>
              <w:t>0,000</w:t>
            </w:r>
          </w:p>
        </w:tc>
        <w:tc>
          <w:tcPr>
            <w:tcW w:w="932" w:type="dxa"/>
          </w:tcPr>
          <w:p w:rsidR="00DF1563" w:rsidRPr="00890F2E" w:rsidRDefault="00DF1563" w:rsidP="001E0FE4">
            <w:pPr>
              <w:pStyle w:val="ConsPlusNormal2"/>
              <w:jc w:val="center"/>
              <w:rPr>
                <w:rFonts w:ascii="Times New Roman" w:hAnsi="Times New Roman"/>
                <w:sz w:val="18"/>
                <w:szCs w:val="18"/>
              </w:rPr>
            </w:pPr>
          </w:p>
        </w:tc>
        <w:tc>
          <w:tcPr>
            <w:tcW w:w="931" w:type="dxa"/>
          </w:tcPr>
          <w:p w:rsidR="00DF1563" w:rsidRPr="00890F2E" w:rsidRDefault="00DF1563" w:rsidP="001E0FE4">
            <w:pPr>
              <w:pStyle w:val="ConsPlusNormal2"/>
              <w:jc w:val="center"/>
              <w:rPr>
                <w:rFonts w:ascii="Times New Roman" w:hAnsi="Times New Roman"/>
                <w:sz w:val="18"/>
                <w:szCs w:val="18"/>
              </w:rPr>
            </w:pPr>
          </w:p>
        </w:tc>
        <w:tc>
          <w:tcPr>
            <w:tcW w:w="1033" w:type="dxa"/>
          </w:tcPr>
          <w:p w:rsidR="00DF1563" w:rsidRPr="00890F2E" w:rsidRDefault="00DF1563" w:rsidP="001E0FE4">
            <w:pPr>
              <w:pStyle w:val="ConsPlusNormal2"/>
              <w:jc w:val="center"/>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587" w:type="dxa"/>
            <w:vMerge/>
          </w:tcPr>
          <w:p w:rsidR="00DF1563" w:rsidRPr="00890F2E" w:rsidRDefault="00DF1563" w:rsidP="001E0FE4">
            <w:pPr>
              <w:pStyle w:val="ConsPlusNormal2"/>
              <w:jc w:val="center"/>
              <w:rPr>
                <w:rFonts w:ascii="Times New Roman" w:hAnsi="Times New Roman"/>
                <w:sz w:val="18"/>
                <w:szCs w:val="18"/>
              </w:rPr>
            </w:pPr>
          </w:p>
        </w:tc>
        <w:tc>
          <w:tcPr>
            <w:tcW w:w="1794" w:type="dxa"/>
            <w:vMerge/>
          </w:tcPr>
          <w:p w:rsidR="00DF1563" w:rsidRPr="00890F2E" w:rsidRDefault="00DF1563" w:rsidP="001E0FE4">
            <w:pPr>
              <w:autoSpaceDE w:val="0"/>
              <w:autoSpaceDN w:val="0"/>
              <w:adjustRightInd w:val="0"/>
              <w:rPr>
                <w:color w:val="000000"/>
                <w:sz w:val="18"/>
                <w:szCs w:val="18"/>
              </w:rPr>
            </w:pPr>
          </w:p>
        </w:tc>
        <w:tc>
          <w:tcPr>
            <w:tcW w:w="1274" w:type="dxa"/>
            <w:vMerge/>
          </w:tcPr>
          <w:p w:rsidR="00DF1563" w:rsidRPr="00890F2E" w:rsidRDefault="00DF1563" w:rsidP="001E0FE4">
            <w:pPr>
              <w:autoSpaceDE w:val="0"/>
              <w:autoSpaceDN w:val="0"/>
              <w:adjustRightInd w:val="0"/>
              <w:jc w:val="center"/>
              <w:rPr>
                <w:bCs/>
                <w:color w:val="000000"/>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2023</w:t>
            </w:r>
          </w:p>
        </w:tc>
        <w:tc>
          <w:tcPr>
            <w:tcW w:w="778" w:type="dxa"/>
          </w:tcPr>
          <w:p w:rsidR="00DF1563" w:rsidRPr="00890F2E" w:rsidRDefault="00DF1563" w:rsidP="001E0FE4">
            <w:pPr>
              <w:jc w:val="center"/>
              <w:rPr>
                <w:color w:val="000000"/>
                <w:sz w:val="18"/>
                <w:szCs w:val="18"/>
              </w:rPr>
            </w:pPr>
            <w:r w:rsidRPr="00890F2E">
              <w:rPr>
                <w:color w:val="000000"/>
                <w:sz w:val="18"/>
                <w:szCs w:val="18"/>
              </w:rPr>
              <w:t>0,000</w:t>
            </w:r>
          </w:p>
        </w:tc>
        <w:tc>
          <w:tcPr>
            <w:tcW w:w="831" w:type="dxa"/>
          </w:tcPr>
          <w:p w:rsidR="00DF1563" w:rsidRPr="00890F2E" w:rsidRDefault="00DF1563" w:rsidP="001E0FE4">
            <w:pPr>
              <w:jc w:val="center"/>
              <w:rPr>
                <w:color w:val="000000"/>
                <w:sz w:val="18"/>
                <w:szCs w:val="18"/>
              </w:rPr>
            </w:pPr>
            <w:r w:rsidRPr="00890F2E">
              <w:rPr>
                <w:color w:val="000000"/>
                <w:sz w:val="18"/>
                <w:szCs w:val="18"/>
              </w:rPr>
              <w:t>0,000</w:t>
            </w:r>
          </w:p>
        </w:tc>
        <w:tc>
          <w:tcPr>
            <w:tcW w:w="932" w:type="dxa"/>
          </w:tcPr>
          <w:p w:rsidR="00DF1563" w:rsidRPr="00890F2E" w:rsidRDefault="00DF1563" w:rsidP="001E0FE4">
            <w:pPr>
              <w:pStyle w:val="ConsPlusNormal2"/>
              <w:jc w:val="center"/>
              <w:rPr>
                <w:rFonts w:ascii="Times New Roman" w:hAnsi="Times New Roman"/>
                <w:sz w:val="18"/>
                <w:szCs w:val="18"/>
              </w:rPr>
            </w:pPr>
          </w:p>
        </w:tc>
        <w:tc>
          <w:tcPr>
            <w:tcW w:w="931" w:type="dxa"/>
          </w:tcPr>
          <w:p w:rsidR="00DF1563" w:rsidRPr="00890F2E" w:rsidRDefault="00DF1563" w:rsidP="001E0FE4">
            <w:pPr>
              <w:pStyle w:val="ConsPlusNormal2"/>
              <w:jc w:val="center"/>
              <w:rPr>
                <w:rFonts w:ascii="Times New Roman" w:hAnsi="Times New Roman"/>
                <w:sz w:val="18"/>
                <w:szCs w:val="18"/>
              </w:rPr>
            </w:pPr>
          </w:p>
        </w:tc>
        <w:tc>
          <w:tcPr>
            <w:tcW w:w="1033" w:type="dxa"/>
          </w:tcPr>
          <w:p w:rsidR="00DF1563" w:rsidRPr="00890F2E" w:rsidRDefault="00DF1563" w:rsidP="001E0FE4">
            <w:pPr>
              <w:pStyle w:val="ConsPlusNormal2"/>
              <w:jc w:val="center"/>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587" w:type="dxa"/>
            <w:vMerge/>
          </w:tcPr>
          <w:p w:rsidR="00DF1563" w:rsidRPr="00890F2E" w:rsidRDefault="00DF1563" w:rsidP="001E0FE4">
            <w:pPr>
              <w:pStyle w:val="ConsPlusNormal2"/>
              <w:jc w:val="center"/>
              <w:rPr>
                <w:rFonts w:ascii="Times New Roman" w:hAnsi="Times New Roman"/>
                <w:sz w:val="18"/>
                <w:szCs w:val="18"/>
              </w:rPr>
            </w:pPr>
          </w:p>
        </w:tc>
        <w:tc>
          <w:tcPr>
            <w:tcW w:w="1794" w:type="dxa"/>
            <w:vMerge/>
          </w:tcPr>
          <w:p w:rsidR="00DF1563" w:rsidRPr="00890F2E" w:rsidRDefault="00DF1563" w:rsidP="001E0FE4">
            <w:pPr>
              <w:autoSpaceDE w:val="0"/>
              <w:autoSpaceDN w:val="0"/>
              <w:adjustRightInd w:val="0"/>
              <w:rPr>
                <w:color w:val="000000"/>
                <w:sz w:val="18"/>
                <w:szCs w:val="18"/>
              </w:rPr>
            </w:pPr>
          </w:p>
        </w:tc>
        <w:tc>
          <w:tcPr>
            <w:tcW w:w="1274" w:type="dxa"/>
            <w:vMerge/>
          </w:tcPr>
          <w:p w:rsidR="00DF1563" w:rsidRPr="00890F2E" w:rsidRDefault="00DF1563" w:rsidP="001E0FE4">
            <w:pPr>
              <w:autoSpaceDE w:val="0"/>
              <w:autoSpaceDN w:val="0"/>
              <w:adjustRightInd w:val="0"/>
              <w:jc w:val="center"/>
              <w:rPr>
                <w:bCs/>
                <w:color w:val="000000"/>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2024</w:t>
            </w:r>
          </w:p>
        </w:tc>
        <w:tc>
          <w:tcPr>
            <w:tcW w:w="778" w:type="dxa"/>
          </w:tcPr>
          <w:p w:rsidR="00DF1563" w:rsidRPr="00890F2E" w:rsidRDefault="00DF1563" w:rsidP="001E0FE4">
            <w:pPr>
              <w:jc w:val="center"/>
              <w:rPr>
                <w:color w:val="000000"/>
                <w:sz w:val="18"/>
                <w:szCs w:val="18"/>
              </w:rPr>
            </w:pPr>
            <w:r w:rsidRPr="00890F2E">
              <w:rPr>
                <w:color w:val="000000"/>
                <w:sz w:val="18"/>
                <w:szCs w:val="18"/>
              </w:rPr>
              <w:t>0,000</w:t>
            </w:r>
          </w:p>
        </w:tc>
        <w:tc>
          <w:tcPr>
            <w:tcW w:w="831" w:type="dxa"/>
          </w:tcPr>
          <w:p w:rsidR="00DF1563" w:rsidRPr="00890F2E" w:rsidRDefault="00DF1563" w:rsidP="001E0FE4">
            <w:pPr>
              <w:jc w:val="center"/>
              <w:rPr>
                <w:color w:val="000000"/>
                <w:sz w:val="18"/>
                <w:szCs w:val="18"/>
              </w:rPr>
            </w:pPr>
            <w:r w:rsidRPr="00890F2E">
              <w:rPr>
                <w:color w:val="000000"/>
                <w:sz w:val="18"/>
                <w:szCs w:val="18"/>
              </w:rPr>
              <w:t>0,000</w:t>
            </w:r>
          </w:p>
        </w:tc>
        <w:tc>
          <w:tcPr>
            <w:tcW w:w="932" w:type="dxa"/>
          </w:tcPr>
          <w:p w:rsidR="00DF1563" w:rsidRPr="00890F2E" w:rsidRDefault="00DF1563" w:rsidP="001E0FE4">
            <w:pPr>
              <w:pStyle w:val="ConsPlusNormal2"/>
              <w:jc w:val="center"/>
              <w:rPr>
                <w:rFonts w:ascii="Times New Roman" w:hAnsi="Times New Roman"/>
                <w:sz w:val="18"/>
                <w:szCs w:val="18"/>
              </w:rPr>
            </w:pPr>
          </w:p>
        </w:tc>
        <w:tc>
          <w:tcPr>
            <w:tcW w:w="931" w:type="dxa"/>
          </w:tcPr>
          <w:p w:rsidR="00DF1563" w:rsidRPr="00890F2E" w:rsidRDefault="00DF1563" w:rsidP="001E0FE4">
            <w:pPr>
              <w:pStyle w:val="ConsPlusNormal2"/>
              <w:jc w:val="center"/>
              <w:rPr>
                <w:rFonts w:ascii="Times New Roman" w:hAnsi="Times New Roman"/>
                <w:sz w:val="18"/>
                <w:szCs w:val="18"/>
              </w:rPr>
            </w:pPr>
          </w:p>
        </w:tc>
        <w:tc>
          <w:tcPr>
            <w:tcW w:w="1033" w:type="dxa"/>
          </w:tcPr>
          <w:p w:rsidR="00DF1563" w:rsidRPr="00890F2E" w:rsidRDefault="00DF1563" w:rsidP="001E0FE4">
            <w:pPr>
              <w:pStyle w:val="ConsPlusNormal2"/>
              <w:jc w:val="center"/>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587" w:type="dxa"/>
            <w:vMerge/>
          </w:tcPr>
          <w:p w:rsidR="00DF1563" w:rsidRPr="00890F2E" w:rsidRDefault="00DF1563" w:rsidP="001E0FE4">
            <w:pPr>
              <w:pStyle w:val="ConsPlusNormal2"/>
              <w:jc w:val="center"/>
              <w:rPr>
                <w:rFonts w:ascii="Times New Roman" w:hAnsi="Times New Roman"/>
                <w:sz w:val="18"/>
                <w:szCs w:val="18"/>
              </w:rPr>
            </w:pPr>
          </w:p>
        </w:tc>
        <w:tc>
          <w:tcPr>
            <w:tcW w:w="1794" w:type="dxa"/>
            <w:vMerge/>
          </w:tcPr>
          <w:p w:rsidR="00DF1563" w:rsidRPr="00890F2E" w:rsidRDefault="00DF1563" w:rsidP="001E0FE4">
            <w:pPr>
              <w:autoSpaceDE w:val="0"/>
              <w:autoSpaceDN w:val="0"/>
              <w:adjustRightInd w:val="0"/>
              <w:rPr>
                <w:color w:val="000000"/>
                <w:sz w:val="18"/>
                <w:szCs w:val="18"/>
              </w:rPr>
            </w:pPr>
          </w:p>
        </w:tc>
        <w:tc>
          <w:tcPr>
            <w:tcW w:w="1274" w:type="dxa"/>
            <w:vMerge/>
          </w:tcPr>
          <w:p w:rsidR="00DF1563" w:rsidRPr="00890F2E" w:rsidRDefault="00DF1563" w:rsidP="001E0FE4">
            <w:pPr>
              <w:autoSpaceDE w:val="0"/>
              <w:autoSpaceDN w:val="0"/>
              <w:adjustRightInd w:val="0"/>
              <w:jc w:val="center"/>
              <w:rPr>
                <w:bCs/>
                <w:color w:val="000000"/>
                <w:sz w:val="18"/>
                <w:szCs w:val="18"/>
              </w:rPr>
            </w:pPr>
          </w:p>
        </w:tc>
        <w:tc>
          <w:tcPr>
            <w:tcW w:w="1032" w:type="dxa"/>
          </w:tcPr>
          <w:p w:rsidR="00DF1563" w:rsidRPr="00890F2E" w:rsidRDefault="00DF1563" w:rsidP="001E0FE4">
            <w:pPr>
              <w:pStyle w:val="ConsPlusNormal2"/>
              <w:rPr>
                <w:rFonts w:ascii="Times New Roman" w:hAnsi="Times New Roman"/>
                <w:sz w:val="18"/>
                <w:szCs w:val="18"/>
              </w:rPr>
            </w:pPr>
            <w:r w:rsidRPr="00890F2E">
              <w:rPr>
                <w:rFonts w:ascii="Times New Roman" w:hAnsi="Times New Roman"/>
                <w:sz w:val="18"/>
                <w:szCs w:val="18"/>
              </w:rPr>
              <w:t>итого</w:t>
            </w:r>
          </w:p>
        </w:tc>
        <w:tc>
          <w:tcPr>
            <w:tcW w:w="778" w:type="dxa"/>
          </w:tcPr>
          <w:p w:rsidR="00DF1563" w:rsidRPr="00890F2E" w:rsidRDefault="00DF1563" w:rsidP="001E0FE4">
            <w:pPr>
              <w:pStyle w:val="ConsPlusNormal2"/>
              <w:jc w:val="center"/>
              <w:rPr>
                <w:rFonts w:ascii="Times New Roman" w:hAnsi="Times New Roman"/>
                <w:color w:val="000000"/>
                <w:sz w:val="18"/>
                <w:szCs w:val="18"/>
              </w:rPr>
            </w:pPr>
            <w:r w:rsidRPr="00890F2E">
              <w:rPr>
                <w:rFonts w:ascii="Times New Roman" w:hAnsi="Times New Roman"/>
                <w:color w:val="000000"/>
                <w:sz w:val="18"/>
                <w:szCs w:val="18"/>
              </w:rPr>
              <w:t>50,000</w:t>
            </w:r>
          </w:p>
        </w:tc>
        <w:tc>
          <w:tcPr>
            <w:tcW w:w="831" w:type="dxa"/>
          </w:tcPr>
          <w:p w:rsidR="00DF1563" w:rsidRPr="00890F2E" w:rsidRDefault="00DF1563" w:rsidP="001E0FE4">
            <w:pPr>
              <w:pStyle w:val="ConsPlusNormal2"/>
              <w:jc w:val="center"/>
              <w:rPr>
                <w:rFonts w:ascii="Times New Roman" w:hAnsi="Times New Roman"/>
                <w:color w:val="000000"/>
                <w:sz w:val="18"/>
                <w:szCs w:val="18"/>
              </w:rPr>
            </w:pPr>
            <w:r w:rsidRPr="00890F2E">
              <w:rPr>
                <w:rFonts w:ascii="Times New Roman" w:hAnsi="Times New Roman"/>
                <w:color w:val="000000"/>
                <w:sz w:val="18"/>
                <w:szCs w:val="18"/>
              </w:rPr>
              <w:t>50,000</w:t>
            </w:r>
          </w:p>
        </w:tc>
        <w:tc>
          <w:tcPr>
            <w:tcW w:w="932" w:type="dxa"/>
          </w:tcPr>
          <w:p w:rsidR="00DF1563" w:rsidRPr="00890F2E" w:rsidRDefault="00DF1563" w:rsidP="001E0FE4">
            <w:pPr>
              <w:pStyle w:val="ConsPlusNormal2"/>
              <w:jc w:val="center"/>
              <w:rPr>
                <w:rFonts w:ascii="Times New Roman" w:hAnsi="Times New Roman"/>
                <w:sz w:val="18"/>
                <w:szCs w:val="18"/>
              </w:rPr>
            </w:pPr>
          </w:p>
        </w:tc>
        <w:tc>
          <w:tcPr>
            <w:tcW w:w="931" w:type="dxa"/>
          </w:tcPr>
          <w:p w:rsidR="00DF1563" w:rsidRPr="00890F2E" w:rsidRDefault="00DF1563" w:rsidP="001E0FE4">
            <w:pPr>
              <w:pStyle w:val="ConsPlusNormal2"/>
              <w:jc w:val="center"/>
              <w:rPr>
                <w:rFonts w:ascii="Times New Roman" w:hAnsi="Times New Roman"/>
                <w:sz w:val="18"/>
                <w:szCs w:val="18"/>
              </w:rPr>
            </w:pPr>
          </w:p>
        </w:tc>
        <w:tc>
          <w:tcPr>
            <w:tcW w:w="1033" w:type="dxa"/>
          </w:tcPr>
          <w:p w:rsidR="00DF1563" w:rsidRPr="00890F2E" w:rsidRDefault="00DF1563" w:rsidP="001E0FE4">
            <w:pPr>
              <w:pStyle w:val="ConsPlusNormal2"/>
              <w:jc w:val="center"/>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val="restart"/>
          </w:tcPr>
          <w:p w:rsidR="00DF1563" w:rsidRPr="00890F2E" w:rsidRDefault="00DF1563" w:rsidP="001E0FE4">
            <w:pPr>
              <w:pStyle w:val="ConsPlusNormal2"/>
              <w:rPr>
                <w:rFonts w:ascii="Times New Roman" w:hAnsi="Times New Roman"/>
                <w:sz w:val="18"/>
                <w:szCs w:val="18"/>
              </w:rPr>
            </w:pPr>
            <w:r w:rsidRPr="00890F2E">
              <w:rPr>
                <w:rFonts w:ascii="Times New Roman" w:hAnsi="Times New Roman"/>
                <w:sz w:val="18"/>
                <w:szCs w:val="18"/>
              </w:rPr>
              <w:t>Итого по подпрограмме № 2</w:t>
            </w:r>
          </w:p>
        </w:tc>
        <w:tc>
          <w:tcPr>
            <w:tcW w:w="1032" w:type="dxa"/>
          </w:tcPr>
          <w:p w:rsidR="00DF1563" w:rsidRPr="00890F2E" w:rsidRDefault="00DF1563" w:rsidP="001E0FE4">
            <w:pPr>
              <w:jc w:val="center"/>
              <w:rPr>
                <w:color w:val="000000"/>
                <w:sz w:val="18"/>
                <w:szCs w:val="18"/>
              </w:rPr>
            </w:pPr>
            <w:r w:rsidRPr="00890F2E">
              <w:rPr>
                <w:color w:val="000000"/>
                <w:sz w:val="18"/>
                <w:szCs w:val="18"/>
              </w:rPr>
              <w:t>2019</w:t>
            </w:r>
          </w:p>
        </w:tc>
        <w:tc>
          <w:tcPr>
            <w:tcW w:w="778" w:type="dxa"/>
          </w:tcPr>
          <w:p w:rsidR="00DF1563" w:rsidRPr="00890F2E" w:rsidRDefault="00DF1563" w:rsidP="001E0FE4">
            <w:pPr>
              <w:jc w:val="center"/>
              <w:rPr>
                <w:color w:val="000000"/>
                <w:sz w:val="18"/>
                <w:szCs w:val="18"/>
              </w:rPr>
            </w:pPr>
            <w:r w:rsidRPr="00890F2E">
              <w:rPr>
                <w:color w:val="000000"/>
                <w:sz w:val="18"/>
                <w:szCs w:val="18"/>
              </w:rPr>
              <w:t>50,000</w:t>
            </w:r>
          </w:p>
        </w:tc>
        <w:tc>
          <w:tcPr>
            <w:tcW w:w="831" w:type="dxa"/>
          </w:tcPr>
          <w:p w:rsidR="00DF1563" w:rsidRPr="00890F2E" w:rsidRDefault="00DF1563" w:rsidP="001E0FE4">
            <w:pPr>
              <w:jc w:val="center"/>
              <w:rPr>
                <w:color w:val="000000"/>
                <w:sz w:val="18"/>
                <w:szCs w:val="18"/>
              </w:rPr>
            </w:pPr>
            <w:r w:rsidRPr="00890F2E">
              <w:rPr>
                <w:color w:val="000000"/>
                <w:sz w:val="18"/>
                <w:szCs w:val="18"/>
              </w:rPr>
              <w:t>50,000</w:t>
            </w:r>
          </w:p>
        </w:tc>
        <w:tc>
          <w:tcPr>
            <w:tcW w:w="932" w:type="dxa"/>
          </w:tcPr>
          <w:p w:rsidR="00DF1563" w:rsidRPr="00890F2E" w:rsidRDefault="00DF1563" w:rsidP="001E0FE4">
            <w:pPr>
              <w:pStyle w:val="ConsPlusNormal2"/>
              <w:jc w:val="center"/>
              <w:rPr>
                <w:rFonts w:ascii="Times New Roman" w:hAnsi="Times New Roman"/>
                <w:sz w:val="18"/>
                <w:szCs w:val="18"/>
              </w:rPr>
            </w:pPr>
          </w:p>
        </w:tc>
        <w:tc>
          <w:tcPr>
            <w:tcW w:w="931" w:type="dxa"/>
          </w:tcPr>
          <w:p w:rsidR="00DF1563" w:rsidRPr="00890F2E" w:rsidRDefault="00DF1563" w:rsidP="001E0FE4">
            <w:pPr>
              <w:pStyle w:val="ConsPlusNormal2"/>
              <w:jc w:val="center"/>
              <w:rPr>
                <w:rFonts w:ascii="Times New Roman" w:hAnsi="Times New Roman"/>
                <w:sz w:val="18"/>
                <w:szCs w:val="18"/>
              </w:rPr>
            </w:pPr>
          </w:p>
        </w:tc>
        <w:tc>
          <w:tcPr>
            <w:tcW w:w="1033" w:type="dxa"/>
          </w:tcPr>
          <w:p w:rsidR="00DF1563" w:rsidRPr="00890F2E" w:rsidRDefault="00DF1563" w:rsidP="001E0FE4">
            <w:pPr>
              <w:pStyle w:val="ConsPlusNormal2"/>
              <w:jc w:val="center"/>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tcPr>
          <w:p w:rsidR="00DF1563" w:rsidRPr="00890F2E" w:rsidRDefault="00DF1563" w:rsidP="001E0FE4">
            <w:pPr>
              <w:autoSpaceDE w:val="0"/>
              <w:autoSpaceDN w:val="0"/>
              <w:adjustRightInd w:val="0"/>
              <w:jc w:val="center"/>
              <w:rPr>
                <w:bCs/>
                <w:color w:val="000000"/>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2020</w:t>
            </w:r>
          </w:p>
        </w:tc>
        <w:tc>
          <w:tcPr>
            <w:tcW w:w="778" w:type="dxa"/>
          </w:tcPr>
          <w:p w:rsidR="00DF1563" w:rsidRPr="00890F2E" w:rsidRDefault="00DF1563" w:rsidP="001E0FE4">
            <w:pPr>
              <w:jc w:val="center"/>
              <w:rPr>
                <w:color w:val="000000"/>
                <w:sz w:val="18"/>
                <w:szCs w:val="18"/>
              </w:rPr>
            </w:pPr>
            <w:r w:rsidRPr="00890F2E">
              <w:rPr>
                <w:color w:val="000000"/>
                <w:sz w:val="18"/>
                <w:szCs w:val="18"/>
              </w:rPr>
              <w:t>0,000</w:t>
            </w:r>
          </w:p>
        </w:tc>
        <w:tc>
          <w:tcPr>
            <w:tcW w:w="831" w:type="dxa"/>
          </w:tcPr>
          <w:p w:rsidR="00DF1563" w:rsidRPr="00890F2E" w:rsidRDefault="00DF1563" w:rsidP="001E0FE4">
            <w:pPr>
              <w:jc w:val="center"/>
              <w:rPr>
                <w:color w:val="000000"/>
                <w:sz w:val="18"/>
                <w:szCs w:val="18"/>
              </w:rPr>
            </w:pPr>
            <w:r w:rsidRPr="00890F2E">
              <w:rPr>
                <w:color w:val="000000"/>
                <w:sz w:val="18"/>
                <w:szCs w:val="18"/>
              </w:rPr>
              <w:t>0,000</w:t>
            </w:r>
          </w:p>
        </w:tc>
        <w:tc>
          <w:tcPr>
            <w:tcW w:w="932" w:type="dxa"/>
          </w:tcPr>
          <w:p w:rsidR="00DF1563" w:rsidRPr="00890F2E" w:rsidRDefault="00DF1563" w:rsidP="001E0FE4">
            <w:pPr>
              <w:pStyle w:val="ConsPlusNormal2"/>
              <w:jc w:val="center"/>
              <w:rPr>
                <w:rFonts w:ascii="Times New Roman" w:hAnsi="Times New Roman"/>
                <w:sz w:val="18"/>
                <w:szCs w:val="18"/>
              </w:rPr>
            </w:pPr>
          </w:p>
        </w:tc>
        <w:tc>
          <w:tcPr>
            <w:tcW w:w="931" w:type="dxa"/>
          </w:tcPr>
          <w:p w:rsidR="00DF1563" w:rsidRPr="00890F2E" w:rsidRDefault="00DF1563" w:rsidP="001E0FE4">
            <w:pPr>
              <w:pStyle w:val="ConsPlusNormal2"/>
              <w:jc w:val="center"/>
              <w:rPr>
                <w:rFonts w:ascii="Times New Roman" w:hAnsi="Times New Roman"/>
                <w:sz w:val="18"/>
                <w:szCs w:val="18"/>
              </w:rPr>
            </w:pPr>
          </w:p>
        </w:tc>
        <w:tc>
          <w:tcPr>
            <w:tcW w:w="1033" w:type="dxa"/>
          </w:tcPr>
          <w:p w:rsidR="00DF1563" w:rsidRPr="00890F2E" w:rsidRDefault="00DF1563" w:rsidP="001E0FE4">
            <w:pPr>
              <w:pStyle w:val="ConsPlusNormal2"/>
              <w:jc w:val="center"/>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tcPr>
          <w:p w:rsidR="00DF1563" w:rsidRPr="00890F2E" w:rsidRDefault="00DF1563" w:rsidP="001E0FE4">
            <w:pPr>
              <w:autoSpaceDE w:val="0"/>
              <w:autoSpaceDN w:val="0"/>
              <w:adjustRightInd w:val="0"/>
              <w:jc w:val="center"/>
              <w:rPr>
                <w:bCs/>
                <w:color w:val="000000"/>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2021</w:t>
            </w:r>
          </w:p>
        </w:tc>
        <w:tc>
          <w:tcPr>
            <w:tcW w:w="778" w:type="dxa"/>
          </w:tcPr>
          <w:p w:rsidR="00DF1563" w:rsidRPr="00890F2E" w:rsidRDefault="00DF1563" w:rsidP="001E0FE4">
            <w:pPr>
              <w:jc w:val="center"/>
              <w:rPr>
                <w:color w:val="000000"/>
                <w:sz w:val="18"/>
                <w:szCs w:val="18"/>
              </w:rPr>
            </w:pPr>
            <w:r w:rsidRPr="00890F2E">
              <w:rPr>
                <w:color w:val="000000"/>
                <w:sz w:val="18"/>
                <w:szCs w:val="18"/>
              </w:rPr>
              <w:t>0,000</w:t>
            </w:r>
          </w:p>
        </w:tc>
        <w:tc>
          <w:tcPr>
            <w:tcW w:w="831" w:type="dxa"/>
          </w:tcPr>
          <w:p w:rsidR="00DF1563" w:rsidRPr="00890F2E" w:rsidRDefault="00DF1563" w:rsidP="001E0FE4">
            <w:pPr>
              <w:jc w:val="center"/>
              <w:rPr>
                <w:color w:val="000000"/>
                <w:sz w:val="18"/>
                <w:szCs w:val="18"/>
              </w:rPr>
            </w:pPr>
            <w:r w:rsidRPr="00890F2E">
              <w:rPr>
                <w:color w:val="000000"/>
                <w:sz w:val="18"/>
                <w:szCs w:val="18"/>
              </w:rPr>
              <w:t>0,000</w:t>
            </w:r>
          </w:p>
        </w:tc>
        <w:tc>
          <w:tcPr>
            <w:tcW w:w="932" w:type="dxa"/>
          </w:tcPr>
          <w:p w:rsidR="00DF1563" w:rsidRPr="00890F2E" w:rsidRDefault="00DF1563" w:rsidP="001E0FE4">
            <w:pPr>
              <w:pStyle w:val="ConsPlusNormal2"/>
              <w:jc w:val="center"/>
              <w:rPr>
                <w:rFonts w:ascii="Times New Roman" w:hAnsi="Times New Roman"/>
                <w:sz w:val="18"/>
                <w:szCs w:val="18"/>
              </w:rPr>
            </w:pPr>
          </w:p>
        </w:tc>
        <w:tc>
          <w:tcPr>
            <w:tcW w:w="931" w:type="dxa"/>
          </w:tcPr>
          <w:p w:rsidR="00DF1563" w:rsidRPr="00890F2E" w:rsidRDefault="00DF1563" w:rsidP="001E0FE4">
            <w:pPr>
              <w:pStyle w:val="ConsPlusNormal2"/>
              <w:jc w:val="center"/>
              <w:rPr>
                <w:rFonts w:ascii="Times New Roman" w:hAnsi="Times New Roman"/>
                <w:sz w:val="18"/>
                <w:szCs w:val="18"/>
              </w:rPr>
            </w:pPr>
          </w:p>
        </w:tc>
        <w:tc>
          <w:tcPr>
            <w:tcW w:w="1033" w:type="dxa"/>
          </w:tcPr>
          <w:p w:rsidR="00DF1563" w:rsidRPr="00890F2E" w:rsidRDefault="00DF1563" w:rsidP="001E0FE4">
            <w:pPr>
              <w:pStyle w:val="ConsPlusNormal2"/>
              <w:jc w:val="center"/>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tcPr>
          <w:p w:rsidR="00DF1563" w:rsidRPr="00890F2E" w:rsidRDefault="00DF1563" w:rsidP="001E0FE4">
            <w:pPr>
              <w:autoSpaceDE w:val="0"/>
              <w:autoSpaceDN w:val="0"/>
              <w:adjustRightInd w:val="0"/>
              <w:jc w:val="center"/>
              <w:rPr>
                <w:bCs/>
                <w:color w:val="000000"/>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2022</w:t>
            </w:r>
          </w:p>
        </w:tc>
        <w:tc>
          <w:tcPr>
            <w:tcW w:w="778" w:type="dxa"/>
          </w:tcPr>
          <w:p w:rsidR="00DF1563" w:rsidRPr="00890F2E" w:rsidRDefault="00DF1563" w:rsidP="001E0FE4">
            <w:pPr>
              <w:jc w:val="center"/>
              <w:rPr>
                <w:color w:val="000000"/>
                <w:sz w:val="18"/>
                <w:szCs w:val="18"/>
              </w:rPr>
            </w:pPr>
            <w:r w:rsidRPr="00890F2E">
              <w:rPr>
                <w:color w:val="000000"/>
                <w:sz w:val="18"/>
                <w:szCs w:val="18"/>
              </w:rPr>
              <w:t>0,000</w:t>
            </w:r>
          </w:p>
        </w:tc>
        <w:tc>
          <w:tcPr>
            <w:tcW w:w="831" w:type="dxa"/>
          </w:tcPr>
          <w:p w:rsidR="00DF1563" w:rsidRPr="00890F2E" w:rsidRDefault="00DF1563" w:rsidP="001E0FE4">
            <w:pPr>
              <w:jc w:val="center"/>
              <w:rPr>
                <w:color w:val="000000"/>
                <w:sz w:val="18"/>
                <w:szCs w:val="18"/>
              </w:rPr>
            </w:pPr>
            <w:r w:rsidRPr="00890F2E">
              <w:rPr>
                <w:color w:val="000000"/>
                <w:sz w:val="18"/>
                <w:szCs w:val="18"/>
              </w:rPr>
              <w:t>0,000</w:t>
            </w:r>
          </w:p>
        </w:tc>
        <w:tc>
          <w:tcPr>
            <w:tcW w:w="932" w:type="dxa"/>
          </w:tcPr>
          <w:p w:rsidR="00DF1563" w:rsidRPr="00890F2E" w:rsidRDefault="00DF1563" w:rsidP="001E0FE4">
            <w:pPr>
              <w:pStyle w:val="ConsPlusNormal2"/>
              <w:jc w:val="center"/>
              <w:rPr>
                <w:rFonts w:ascii="Times New Roman" w:hAnsi="Times New Roman"/>
                <w:sz w:val="18"/>
                <w:szCs w:val="18"/>
              </w:rPr>
            </w:pPr>
          </w:p>
        </w:tc>
        <w:tc>
          <w:tcPr>
            <w:tcW w:w="931" w:type="dxa"/>
          </w:tcPr>
          <w:p w:rsidR="00DF1563" w:rsidRPr="00890F2E" w:rsidRDefault="00DF1563" w:rsidP="001E0FE4">
            <w:pPr>
              <w:pStyle w:val="ConsPlusNormal2"/>
              <w:jc w:val="center"/>
              <w:rPr>
                <w:rFonts w:ascii="Times New Roman" w:hAnsi="Times New Roman"/>
                <w:sz w:val="18"/>
                <w:szCs w:val="18"/>
              </w:rPr>
            </w:pPr>
          </w:p>
        </w:tc>
        <w:tc>
          <w:tcPr>
            <w:tcW w:w="1033" w:type="dxa"/>
          </w:tcPr>
          <w:p w:rsidR="00DF1563" w:rsidRPr="00890F2E" w:rsidRDefault="00DF1563" w:rsidP="001E0FE4">
            <w:pPr>
              <w:pStyle w:val="ConsPlusNormal2"/>
              <w:jc w:val="center"/>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tcPr>
          <w:p w:rsidR="00DF1563" w:rsidRPr="00890F2E" w:rsidRDefault="00DF1563" w:rsidP="001E0FE4">
            <w:pPr>
              <w:autoSpaceDE w:val="0"/>
              <w:autoSpaceDN w:val="0"/>
              <w:adjustRightInd w:val="0"/>
              <w:jc w:val="center"/>
              <w:rPr>
                <w:bCs/>
                <w:color w:val="000000"/>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2023</w:t>
            </w:r>
          </w:p>
        </w:tc>
        <w:tc>
          <w:tcPr>
            <w:tcW w:w="778" w:type="dxa"/>
          </w:tcPr>
          <w:p w:rsidR="00DF1563" w:rsidRPr="00890F2E" w:rsidRDefault="00DF1563" w:rsidP="001E0FE4">
            <w:pPr>
              <w:jc w:val="center"/>
              <w:rPr>
                <w:color w:val="000000"/>
                <w:sz w:val="18"/>
                <w:szCs w:val="18"/>
              </w:rPr>
            </w:pPr>
            <w:r w:rsidRPr="00890F2E">
              <w:rPr>
                <w:color w:val="000000"/>
                <w:sz w:val="18"/>
                <w:szCs w:val="18"/>
              </w:rPr>
              <w:t>0,000</w:t>
            </w:r>
          </w:p>
        </w:tc>
        <w:tc>
          <w:tcPr>
            <w:tcW w:w="831" w:type="dxa"/>
          </w:tcPr>
          <w:p w:rsidR="00DF1563" w:rsidRPr="00890F2E" w:rsidRDefault="00DF1563" w:rsidP="001E0FE4">
            <w:pPr>
              <w:jc w:val="center"/>
              <w:rPr>
                <w:color w:val="000000"/>
                <w:sz w:val="18"/>
                <w:szCs w:val="18"/>
              </w:rPr>
            </w:pPr>
            <w:r w:rsidRPr="00890F2E">
              <w:rPr>
                <w:color w:val="000000"/>
                <w:sz w:val="18"/>
                <w:szCs w:val="18"/>
              </w:rPr>
              <w:t>0,000</w:t>
            </w:r>
          </w:p>
        </w:tc>
        <w:tc>
          <w:tcPr>
            <w:tcW w:w="932" w:type="dxa"/>
          </w:tcPr>
          <w:p w:rsidR="00DF1563" w:rsidRPr="00890F2E" w:rsidRDefault="00DF1563" w:rsidP="001E0FE4">
            <w:pPr>
              <w:pStyle w:val="ConsPlusNormal2"/>
              <w:jc w:val="center"/>
              <w:rPr>
                <w:rFonts w:ascii="Times New Roman" w:hAnsi="Times New Roman"/>
                <w:sz w:val="18"/>
                <w:szCs w:val="18"/>
              </w:rPr>
            </w:pPr>
          </w:p>
        </w:tc>
        <w:tc>
          <w:tcPr>
            <w:tcW w:w="931" w:type="dxa"/>
          </w:tcPr>
          <w:p w:rsidR="00DF1563" w:rsidRPr="00890F2E" w:rsidRDefault="00DF1563" w:rsidP="001E0FE4">
            <w:pPr>
              <w:pStyle w:val="ConsPlusNormal2"/>
              <w:jc w:val="center"/>
              <w:rPr>
                <w:rFonts w:ascii="Times New Roman" w:hAnsi="Times New Roman"/>
                <w:sz w:val="18"/>
                <w:szCs w:val="18"/>
              </w:rPr>
            </w:pPr>
          </w:p>
        </w:tc>
        <w:tc>
          <w:tcPr>
            <w:tcW w:w="1033" w:type="dxa"/>
          </w:tcPr>
          <w:p w:rsidR="00DF1563" w:rsidRPr="00890F2E" w:rsidRDefault="00DF1563" w:rsidP="001E0FE4">
            <w:pPr>
              <w:pStyle w:val="ConsPlusNormal2"/>
              <w:jc w:val="center"/>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tcPr>
          <w:p w:rsidR="00DF1563" w:rsidRPr="00890F2E" w:rsidRDefault="00DF1563" w:rsidP="001E0FE4">
            <w:pPr>
              <w:autoSpaceDE w:val="0"/>
              <w:autoSpaceDN w:val="0"/>
              <w:adjustRightInd w:val="0"/>
              <w:jc w:val="center"/>
              <w:rPr>
                <w:bCs/>
                <w:color w:val="000000"/>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2024</w:t>
            </w:r>
          </w:p>
        </w:tc>
        <w:tc>
          <w:tcPr>
            <w:tcW w:w="778" w:type="dxa"/>
          </w:tcPr>
          <w:p w:rsidR="00DF1563" w:rsidRPr="00890F2E" w:rsidRDefault="00DF1563" w:rsidP="001E0FE4">
            <w:pPr>
              <w:jc w:val="center"/>
              <w:rPr>
                <w:color w:val="000000"/>
                <w:sz w:val="18"/>
                <w:szCs w:val="18"/>
              </w:rPr>
            </w:pPr>
            <w:r w:rsidRPr="00890F2E">
              <w:rPr>
                <w:color w:val="000000"/>
                <w:sz w:val="18"/>
                <w:szCs w:val="18"/>
              </w:rPr>
              <w:t>0,000</w:t>
            </w:r>
          </w:p>
        </w:tc>
        <w:tc>
          <w:tcPr>
            <w:tcW w:w="831" w:type="dxa"/>
          </w:tcPr>
          <w:p w:rsidR="00DF1563" w:rsidRPr="00890F2E" w:rsidRDefault="00DF1563" w:rsidP="001E0FE4">
            <w:pPr>
              <w:jc w:val="center"/>
              <w:rPr>
                <w:color w:val="000000"/>
                <w:sz w:val="18"/>
                <w:szCs w:val="18"/>
              </w:rPr>
            </w:pPr>
            <w:r w:rsidRPr="00890F2E">
              <w:rPr>
                <w:color w:val="000000"/>
                <w:sz w:val="18"/>
                <w:szCs w:val="18"/>
              </w:rPr>
              <w:t>0,000</w:t>
            </w:r>
          </w:p>
        </w:tc>
        <w:tc>
          <w:tcPr>
            <w:tcW w:w="932" w:type="dxa"/>
          </w:tcPr>
          <w:p w:rsidR="00DF1563" w:rsidRPr="00890F2E" w:rsidRDefault="00DF1563" w:rsidP="001E0FE4">
            <w:pPr>
              <w:pStyle w:val="ConsPlusNormal2"/>
              <w:jc w:val="center"/>
              <w:rPr>
                <w:rFonts w:ascii="Times New Roman" w:hAnsi="Times New Roman"/>
                <w:sz w:val="18"/>
                <w:szCs w:val="18"/>
              </w:rPr>
            </w:pPr>
          </w:p>
        </w:tc>
        <w:tc>
          <w:tcPr>
            <w:tcW w:w="931" w:type="dxa"/>
          </w:tcPr>
          <w:p w:rsidR="00DF1563" w:rsidRPr="00890F2E" w:rsidRDefault="00DF1563" w:rsidP="001E0FE4">
            <w:pPr>
              <w:pStyle w:val="ConsPlusNormal2"/>
              <w:jc w:val="center"/>
              <w:rPr>
                <w:rFonts w:ascii="Times New Roman" w:hAnsi="Times New Roman"/>
                <w:sz w:val="18"/>
                <w:szCs w:val="18"/>
              </w:rPr>
            </w:pPr>
          </w:p>
        </w:tc>
        <w:tc>
          <w:tcPr>
            <w:tcW w:w="1033" w:type="dxa"/>
          </w:tcPr>
          <w:p w:rsidR="00DF1563" w:rsidRPr="00890F2E" w:rsidRDefault="00DF1563" w:rsidP="001E0FE4">
            <w:pPr>
              <w:pStyle w:val="ConsPlusNormal2"/>
              <w:jc w:val="center"/>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tcPr>
          <w:p w:rsidR="00DF1563" w:rsidRPr="00890F2E" w:rsidRDefault="00DF1563" w:rsidP="001E0FE4">
            <w:pPr>
              <w:autoSpaceDE w:val="0"/>
              <w:autoSpaceDN w:val="0"/>
              <w:adjustRightInd w:val="0"/>
              <w:jc w:val="center"/>
              <w:rPr>
                <w:bCs/>
                <w:color w:val="000000"/>
                <w:sz w:val="18"/>
                <w:szCs w:val="18"/>
              </w:rPr>
            </w:pPr>
          </w:p>
        </w:tc>
        <w:tc>
          <w:tcPr>
            <w:tcW w:w="1032" w:type="dxa"/>
          </w:tcPr>
          <w:p w:rsidR="00DF1563" w:rsidRPr="00890F2E" w:rsidRDefault="00DF1563" w:rsidP="001E0FE4">
            <w:pPr>
              <w:pStyle w:val="ConsPlusNormal2"/>
              <w:rPr>
                <w:rFonts w:ascii="Times New Roman" w:hAnsi="Times New Roman"/>
                <w:sz w:val="18"/>
                <w:szCs w:val="18"/>
              </w:rPr>
            </w:pPr>
            <w:r w:rsidRPr="00890F2E">
              <w:rPr>
                <w:rFonts w:ascii="Times New Roman" w:hAnsi="Times New Roman"/>
                <w:sz w:val="18"/>
                <w:szCs w:val="18"/>
              </w:rPr>
              <w:t>итого</w:t>
            </w:r>
          </w:p>
        </w:tc>
        <w:tc>
          <w:tcPr>
            <w:tcW w:w="778" w:type="dxa"/>
          </w:tcPr>
          <w:p w:rsidR="00DF1563" w:rsidRPr="00890F2E" w:rsidRDefault="00DF1563" w:rsidP="001E0FE4">
            <w:pPr>
              <w:jc w:val="center"/>
              <w:rPr>
                <w:color w:val="000000"/>
                <w:sz w:val="18"/>
                <w:szCs w:val="18"/>
              </w:rPr>
            </w:pPr>
            <w:r w:rsidRPr="00890F2E">
              <w:rPr>
                <w:color w:val="000000"/>
                <w:sz w:val="18"/>
                <w:szCs w:val="18"/>
              </w:rPr>
              <w:t>50,000</w:t>
            </w:r>
          </w:p>
        </w:tc>
        <w:tc>
          <w:tcPr>
            <w:tcW w:w="831" w:type="dxa"/>
          </w:tcPr>
          <w:p w:rsidR="00DF1563" w:rsidRPr="00890F2E" w:rsidRDefault="00DF1563" w:rsidP="001E0FE4">
            <w:pPr>
              <w:jc w:val="center"/>
              <w:rPr>
                <w:color w:val="000000"/>
                <w:sz w:val="18"/>
                <w:szCs w:val="18"/>
              </w:rPr>
            </w:pPr>
            <w:r w:rsidRPr="00890F2E">
              <w:rPr>
                <w:color w:val="000000"/>
                <w:sz w:val="18"/>
                <w:szCs w:val="18"/>
              </w:rPr>
              <w:t>50,000</w:t>
            </w:r>
          </w:p>
        </w:tc>
        <w:tc>
          <w:tcPr>
            <w:tcW w:w="932" w:type="dxa"/>
          </w:tcPr>
          <w:p w:rsidR="00DF1563" w:rsidRPr="00890F2E" w:rsidRDefault="00DF1563" w:rsidP="001E0FE4">
            <w:pPr>
              <w:pStyle w:val="ConsPlusNormal2"/>
              <w:jc w:val="center"/>
              <w:rPr>
                <w:rFonts w:ascii="Times New Roman" w:hAnsi="Times New Roman"/>
                <w:sz w:val="18"/>
                <w:szCs w:val="18"/>
              </w:rPr>
            </w:pPr>
          </w:p>
        </w:tc>
        <w:tc>
          <w:tcPr>
            <w:tcW w:w="931" w:type="dxa"/>
          </w:tcPr>
          <w:p w:rsidR="00DF1563" w:rsidRPr="00890F2E" w:rsidRDefault="00DF1563" w:rsidP="001E0FE4">
            <w:pPr>
              <w:pStyle w:val="ConsPlusNormal2"/>
              <w:jc w:val="center"/>
              <w:rPr>
                <w:rFonts w:ascii="Times New Roman" w:hAnsi="Times New Roman"/>
                <w:sz w:val="18"/>
                <w:szCs w:val="18"/>
              </w:rPr>
            </w:pPr>
          </w:p>
        </w:tc>
        <w:tc>
          <w:tcPr>
            <w:tcW w:w="1033" w:type="dxa"/>
          </w:tcPr>
          <w:p w:rsidR="00DF1563" w:rsidRPr="00890F2E" w:rsidRDefault="00DF1563" w:rsidP="001E0FE4">
            <w:pPr>
              <w:pStyle w:val="ConsPlusNormal2"/>
              <w:jc w:val="center"/>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10599" w:type="dxa"/>
            <w:gridSpan w:val="10"/>
          </w:tcPr>
          <w:p w:rsidR="00DF1563" w:rsidRPr="00890F2E" w:rsidRDefault="00DF1563" w:rsidP="001E0FE4">
            <w:pPr>
              <w:jc w:val="center"/>
              <w:rPr>
                <w:color w:val="000000"/>
                <w:sz w:val="18"/>
                <w:szCs w:val="18"/>
              </w:rPr>
            </w:pPr>
            <w:r w:rsidRPr="00890F2E">
              <w:rPr>
                <w:sz w:val="18"/>
                <w:szCs w:val="18"/>
              </w:rPr>
              <w:t xml:space="preserve">Подпрограмма 3 «Профилактика экстремизма и терроризма на территории </w:t>
            </w:r>
            <w:r w:rsidRPr="00890F2E">
              <w:rPr>
                <w:color w:val="000000"/>
                <w:sz w:val="18"/>
                <w:szCs w:val="18"/>
              </w:rPr>
              <w:t>Мошковского</w:t>
            </w:r>
            <w:r w:rsidRPr="00890F2E">
              <w:rPr>
                <w:sz w:val="18"/>
                <w:szCs w:val="18"/>
              </w:rPr>
              <w:t xml:space="preserve"> сельсовета Бековского района Пензенской области»</w:t>
            </w:r>
          </w:p>
        </w:tc>
      </w:tr>
      <w:tr w:rsidR="00DF1563" w:rsidRPr="00890F2E" w:rsidTr="001E0FE4">
        <w:trPr>
          <w:jc w:val="center"/>
        </w:trPr>
        <w:tc>
          <w:tcPr>
            <w:tcW w:w="10599" w:type="dxa"/>
            <w:gridSpan w:val="10"/>
          </w:tcPr>
          <w:p w:rsidR="00DF1563" w:rsidRPr="00890F2E" w:rsidRDefault="00DF1563" w:rsidP="001E0FE4">
            <w:pPr>
              <w:autoSpaceDE w:val="0"/>
              <w:autoSpaceDN w:val="0"/>
              <w:adjustRightInd w:val="0"/>
              <w:rPr>
                <w:sz w:val="18"/>
                <w:szCs w:val="18"/>
              </w:rPr>
            </w:pPr>
            <w:r w:rsidRPr="00890F2E">
              <w:rPr>
                <w:color w:val="000000"/>
                <w:sz w:val="18"/>
                <w:szCs w:val="18"/>
              </w:rPr>
              <w:t>Цель подпрограммы:</w:t>
            </w:r>
            <w:r w:rsidRPr="00890F2E">
              <w:rPr>
                <w:sz w:val="18"/>
                <w:szCs w:val="18"/>
              </w:rPr>
              <w:t xml:space="preserve"> Профилактические меры по предупреждению террористических и экстремистских проявлений на территории </w:t>
            </w:r>
            <w:r w:rsidRPr="00890F2E">
              <w:rPr>
                <w:color w:val="000000"/>
                <w:sz w:val="18"/>
                <w:szCs w:val="18"/>
              </w:rPr>
              <w:t>Мошковского</w:t>
            </w:r>
            <w:r w:rsidRPr="00890F2E">
              <w:rPr>
                <w:sz w:val="18"/>
                <w:szCs w:val="18"/>
              </w:rPr>
              <w:t xml:space="preserve"> сельсовета Бековского района Пензенской области</w:t>
            </w:r>
          </w:p>
        </w:tc>
      </w:tr>
      <w:tr w:rsidR="00DF1563" w:rsidRPr="00890F2E" w:rsidTr="001E0FE4">
        <w:trPr>
          <w:jc w:val="center"/>
        </w:trPr>
        <w:tc>
          <w:tcPr>
            <w:tcW w:w="10599" w:type="dxa"/>
            <w:gridSpan w:val="10"/>
          </w:tcPr>
          <w:p w:rsidR="00DF1563" w:rsidRPr="00890F2E" w:rsidRDefault="00DF1563" w:rsidP="001E0FE4">
            <w:pPr>
              <w:tabs>
                <w:tab w:val="left" w:pos="2420"/>
                <w:tab w:val="left" w:pos="4620"/>
                <w:tab w:val="left" w:pos="7020"/>
                <w:tab w:val="left" w:pos="8100"/>
                <w:tab w:val="left" w:pos="8460"/>
              </w:tabs>
              <w:rPr>
                <w:sz w:val="18"/>
                <w:szCs w:val="18"/>
              </w:rPr>
            </w:pPr>
            <w:r w:rsidRPr="00890F2E">
              <w:rPr>
                <w:color w:val="000000"/>
                <w:sz w:val="18"/>
                <w:szCs w:val="18"/>
              </w:rPr>
              <w:t xml:space="preserve">Задача подпрограммы: </w:t>
            </w:r>
            <w:r w:rsidRPr="00890F2E">
              <w:rPr>
                <w:spacing w:val="1"/>
                <w:sz w:val="18"/>
                <w:szCs w:val="18"/>
              </w:rPr>
              <w:t>П</w:t>
            </w:r>
            <w:r w:rsidRPr="00890F2E">
              <w:rPr>
                <w:spacing w:val="-1"/>
                <w:sz w:val="18"/>
                <w:szCs w:val="18"/>
              </w:rPr>
              <w:t>р</w:t>
            </w:r>
            <w:r w:rsidRPr="00890F2E">
              <w:rPr>
                <w:spacing w:val="1"/>
                <w:sz w:val="18"/>
                <w:szCs w:val="18"/>
              </w:rPr>
              <w:t>о</w:t>
            </w:r>
            <w:r w:rsidRPr="00890F2E">
              <w:rPr>
                <w:spacing w:val="-1"/>
                <w:sz w:val="18"/>
                <w:szCs w:val="18"/>
              </w:rPr>
              <w:t>в</w:t>
            </w:r>
            <w:r w:rsidRPr="00890F2E">
              <w:rPr>
                <w:spacing w:val="-2"/>
                <w:sz w:val="18"/>
                <w:szCs w:val="18"/>
              </w:rPr>
              <w:t>е</w:t>
            </w:r>
            <w:r w:rsidRPr="00890F2E">
              <w:rPr>
                <w:spacing w:val="1"/>
                <w:sz w:val="18"/>
                <w:szCs w:val="18"/>
              </w:rPr>
              <w:t>д</w:t>
            </w:r>
            <w:r w:rsidRPr="00890F2E">
              <w:rPr>
                <w:sz w:val="18"/>
                <w:szCs w:val="18"/>
              </w:rPr>
              <w:t>е</w:t>
            </w:r>
            <w:r w:rsidRPr="00890F2E">
              <w:rPr>
                <w:spacing w:val="-1"/>
                <w:sz w:val="18"/>
                <w:szCs w:val="18"/>
              </w:rPr>
              <w:t>н</w:t>
            </w:r>
            <w:r w:rsidRPr="00890F2E">
              <w:rPr>
                <w:spacing w:val="1"/>
                <w:sz w:val="18"/>
                <w:szCs w:val="18"/>
              </w:rPr>
              <w:t>и</w:t>
            </w:r>
            <w:r w:rsidRPr="00890F2E">
              <w:rPr>
                <w:sz w:val="18"/>
                <w:szCs w:val="18"/>
              </w:rPr>
              <w:t xml:space="preserve">е </w:t>
            </w:r>
            <w:r w:rsidRPr="00890F2E">
              <w:rPr>
                <w:spacing w:val="-2"/>
                <w:sz w:val="18"/>
                <w:szCs w:val="18"/>
              </w:rPr>
              <w:t>п</w:t>
            </w:r>
            <w:r w:rsidRPr="00890F2E">
              <w:rPr>
                <w:spacing w:val="-1"/>
                <w:sz w:val="18"/>
                <w:szCs w:val="18"/>
              </w:rPr>
              <w:t>р</w:t>
            </w:r>
            <w:r w:rsidRPr="00890F2E">
              <w:rPr>
                <w:spacing w:val="1"/>
                <w:sz w:val="18"/>
                <w:szCs w:val="18"/>
              </w:rPr>
              <w:t>о</w:t>
            </w:r>
            <w:r w:rsidRPr="00890F2E">
              <w:rPr>
                <w:spacing w:val="-1"/>
                <w:sz w:val="18"/>
                <w:szCs w:val="18"/>
              </w:rPr>
              <w:t>п</w:t>
            </w:r>
            <w:r w:rsidRPr="00890F2E">
              <w:rPr>
                <w:sz w:val="18"/>
                <w:szCs w:val="18"/>
              </w:rPr>
              <w:t>аг</w:t>
            </w:r>
            <w:r w:rsidRPr="00890F2E">
              <w:rPr>
                <w:spacing w:val="-2"/>
                <w:sz w:val="18"/>
                <w:szCs w:val="18"/>
              </w:rPr>
              <w:t>а</w:t>
            </w:r>
            <w:r w:rsidRPr="00890F2E">
              <w:rPr>
                <w:spacing w:val="1"/>
                <w:sz w:val="18"/>
                <w:szCs w:val="18"/>
              </w:rPr>
              <w:t>н</w:t>
            </w:r>
            <w:r w:rsidRPr="00890F2E">
              <w:rPr>
                <w:spacing w:val="-1"/>
                <w:sz w:val="18"/>
                <w:szCs w:val="18"/>
              </w:rPr>
              <w:t>д</w:t>
            </w:r>
            <w:r w:rsidRPr="00890F2E">
              <w:rPr>
                <w:spacing w:val="1"/>
                <w:sz w:val="18"/>
                <w:szCs w:val="18"/>
              </w:rPr>
              <w:t>и</w:t>
            </w:r>
            <w:r w:rsidRPr="00890F2E">
              <w:rPr>
                <w:sz w:val="18"/>
                <w:szCs w:val="18"/>
              </w:rPr>
              <w:t>ст</w:t>
            </w:r>
            <w:r w:rsidRPr="00890F2E">
              <w:rPr>
                <w:spacing w:val="-2"/>
                <w:sz w:val="18"/>
                <w:szCs w:val="18"/>
              </w:rPr>
              <w:t>с</w:t>
            </w:r>
            <w:r w:rsidRPr="00890F2E">
              <w:rPr>
                <w:sz w:val="18"/>
                <w:szCs w:val="18"/>
              </w:rPr>
              <w:t>к</w:t>
            </w:r>
            <w:r w:rsidRPr="00890F2E">
              <w:rPr>
                <w:spacing w:val="-1"/>
                <w:sz w:val="18"/>
                <w:szCs w:val="18"/>
              </w:rPr>
              <w:t>о</w:t>
            </w:r>
            <w:r w:rsidRPr="00890F2E">
              <w:rPr>
                <w:sz w:val="18"/>
                <w:szCs w:val="18"/>
              </w:rPr>
              <w:t xml:space="preserve">й </w:t>
            </w:r>
            <w:r w:rsidRPr="00890F2E">
              <w:rPr>
                <w:spacing w:val="1"/>
                <w:sz w:val="18"/>
                <w:szCs w:val="18"/>
              </w:rPr>
              <w:t>р</w:t>
            </w:r>
            <w:r w:rsidRPr="00890F2E">
              <w:rPr>
                <w:sz w:val="18"/>
                <w:szCs w:val="18"/>
              </w:rPr>
              <w:t>а</w:t>
            </w:r>
            <w:r w:rsidRPr="00890F2E">
              <w:rPr>
                <w:spacing w:val="-1"/>
                <w:sz w:val="18"/>
                <w:szCs w:val="18"/>
              </w:rPr>
              <w:t>б</w:t>
            </w:r>
            <w:r w:rsidRPr="00890F2E">
              <w:rPr>
                <w:spacing w:val="1"/>
                <w:sz w:val="18"/>
                <w:szCs w:val="18"/>
              </w:rPr>
              <w:t>о</w:t>
            </w:r>
            <w:r w:rsidRPr="00890F2E">
              <w:rPr>
                <w:spacing w:val="-3"/>
                <w:sz w:val="18"/>
                <w:szCs w:val="18"/>
              </w:rPr>
              <w:t>т</w:t>
            </w:r>
            <w:r w:rsidRPr="00890F2E">
              <w:rPr>
                <w:sz w:val="18"/>
                <w:szCs w:val="18"/>
              </w:rPr>
              <w:t xml:space="preserve">ы, </w:t>
            </w:r>
            <w:r w:rsidRPr="00890F2E">
              <w:rPr>
                <w:spacing w:val="1"/>
                <w:sz w:val="18"/>
                <w:szCs w:val="18"/>
              </w:rPr>
              <w:t>н</w:t>
            </w:r>
            <w:r w:rsidRPr="00890F2E">
              <w:rPr>
                <w:sz w:val="18"/>
                <w:szCs w:val="18"/>
              </w:rPr>
              <w:t>а</w:t>
            </w:r>
            <w:r w:rsidRPr="00890F2E">
              <w:rPr>
                <w:spacing w:val="-2"/>
                <w:sz w:val="18"/>
                <w:szCs w:val="18"/>
              </w:rPr>
              <w:t>п</w:t>
            </w:r>
            <w:r w:rsidRPr="00890F2E">
              <w:rPr>
                <w:spacing w:val="1"/>
                <w:sz w:val="18"/>
                <w:szCs w:val="18"/>
              </w:rPr>
              <w:t>р</w:t>
            </w:r>
            <w:r w:rsidRPr="00890F2E">
              <w:rPr>
                <w:sz w:val="18"/>
                <w:szCs w:val="18"/>
              </w:rPr>
              <w:t>а</w:t>
            </w:r>
            <w:r w:rsidRPr="00890F2E">
              <w:rPr>
                <w:spacing w:val="-1"/>
                <w:sz w:val="18"/>
                <w:szCs w:val="18"/>
              </w:rPr>
              <w:t>вл</w:t>
            </w:r>
            <w:r w:rsidRPr="00890F2E">
              <w:rPr>
                <w:spacing w:val="-2"/>
                <w:sz w:val="18"/>
                <w:szCs w:val="18"/>
              </w:rPr>
              <w:t>е</w:t>
            </w:r>
            <w:r w:rsidRPr="00890F2E">
              <w:rPr>
                <w:spacing w:val="-1"/>
                <w:sz w:val="18"/>
                <w:szCs w:val="18"/>
              </w:rPr>
              <w:t>н</w:t>
            </w:r>
            <w:r w:rsidRPr="00890F2E">
              <w:rPr>
                <w:spacing w:val="1"/>
                <w:sz w:val="18"/>
                <w:szCs w:val="18"/>
              </w:rPr>
              <w:t>н</w:t>
            </w:r>
            <w:r w:rsidRPr="00890F2E">
              <w:rPr>
                <w:spacing w:val="-1"/>
                <w:sz w:val="18"/>
                <w:szCs w:val="18"/>
              </w:rPr>
              <w:t>о</w:t>
            </w:r>
            <w:r w:rsidRPr="00890F2E">
              <w:rPr>
                <w:sz w:val="18"/>
                <w:szCs w:val="18"/>
              </w:rPr>
              <w:t xml:space="preserve">й </w:t>
            </w:r>
            <w:r w:rsidRPr="00890F2E">
              <w:rPr>
                <w:spacing w:val="1"/>
                <w:sz w:val="18"/>
                <w:szCs w:val="18"/>
              </w:rPr>
              <w:t>н</w:t>
            </w:r>
            <w:r w:rsidRPr="00890F2E">
              <w:rPr>
                <w:sz w:val="18"/>
                <w:szCs w:val="18"/>
              </w:rPr>
              <w:t xml:space="preserve">а </w:t>
            </w:r>
            <w:r w:rsidRPr="00890F2E">
              <w:rPr>
                <w:spacing w:val="1"/>
                <w:sz w:val="18"/>
                <w:szCs w:val="18"/>
              </w:rPr>
              <w:t>пр</w:t>
            </w:r>
            <w:r w:rsidRPr="00890F2E">
              <w:rPr>
                <w:spacing w:val="-2"/>
                <w:sz w:val="18"/>
                <w:szCs w:val="18"/>
              </w:rPr>
              <w:t>е</w:t>
            </w:r>
            <w:r w:rsidRPr="00890F2E">
              <w:rPr>
                <w:spacing w:val="1"/>
                <w:sz w:val="18"/>
                <w:szCs w:val="18"/>
              </w:rPr>
              <w:t>д</w:t>
            </w:r>
            <w:r w:rsidRPr="00890F2E">
              <w:rPr>
                <w:spacing w:val="-4"/>
                <w:sz w:val="18"/>
                <w:szCs w:val="18"/>
              </w:rPr>
              <w:t>у</w:t>
            </w:r>
            <w:r w:rsidRPr="00890F2E">
              <w:rPr>
                <w:spacing w:val="1"/>
                <w:sz w:val="18"/>
                <w:szCs w:val="18"/>
              </w:rPr>
              <w:t>пр</w:t>
            </w:r>
            <w:r w:rsidRPr="00890F2E">
              <w:rPr>
                <w:spacing w:val="-2"/>
                <w:sz w:val="18"/>
                <w:szCs w:val="18"/>
              </w:rPr>
              <w:t>е</w:t>
            </w:r>
            <w:r w:rsidRPr="00890F2E">
              <w:rPr>
                <w:spacing w:val="1"/>
                <w:sz w:val="18"/>
                <w:szCs w:val="18"/>
              </w:rPr>
              <w:t>ж</w:t>
            </w:r>
            <w:r w:rsidRPr="00890F2E">
              <w:rPr>
                <w:spacing w:val="-1"/>
                <w:sz w:val="18"/>
                <w:szCs w:val="18"/>
              </w:rPr>
              <w:t>д</w:t>
            </w:r>
            <w:r w:rsidRPr="00890F2E">
              <w:rPr>
                <w:sz w:val="18"/>
                <w:szCs w:val="18"/>
              </w:rPr>
              <w:t>е</w:t>
            </w:r>
            <w:r w:rsidRPr="00890F2E">
              <w:rPr>
                <w:spacing w:val="1"/>
                <w:sz w:val="18"/>
                <w:szCs w:val="18"/>
              </w:rPr>
              <w:t>н</w:t>
            </w:r>
            <w:r w:rsidRPr="00890F2E">
              <w:rPr>
                <w:spacing w:val="-1"/>
                <w:sz w:val="18"/>
                <w:szCs w:val="18"/>
              </w:rPr>
              <w:t>и</w:t>
            </w:r>
            <w:r w:rsidRPr="00890F2E">
              <w:rPr>
                <w:sz w:val="18"/>
                <w:szCs w:val="18"/>
              </w:rPr>
              <w:t>е т</w:t>
            </w:r>
            <w:r w:rsidRPr="00890F2E">
              <w:rPr>
                <w:spacing w:val="-2"/>
                <w:sz w:val="18"/>
                <w:szCs w:val="18"/>
              </w:rPr>
              <w:t>е</w:t>
            </w:r>
            <w:r w:rsidRPr="00890F2E">
              <w:rPr>
                <w:spacing w:val="1"/>
                <w:sz w:val="18"/>
                <w:szCs w:val="18"/>
              </w:rPr>
              <w:t>р</w:t>
            </w:r>
            <w:r w:rsidRPr="00890F2E">
              <w:rPr>
                <w:spacing w:val="-1"/>
                <w:sz w:val="18"/>
                <w:szCs w:val="18"/>
              </w:rPr>
              <w:t>ро</w:t>
            </w:r>
            <w:r w:rsidRPr="00890F2E">
              <w:rPr>
                <w:spacing w:val="1"/>
                <w:sz w:val="18"/>
                <w:szCs w:val="18"/>
              </w:rPr>
              <w:t>ри</w:t>
            </w:r>
            <w:r w:rsidRPr="00890F2E">
              <w:rPr>
                <w:sz w:val="18"/>
                <w:szCs w:val="18"/>
              </w:rPr>
              <w:t>с</w:t>
            </w:r>
            <w:r w:rsidRPr="00890F2E">
              <w:rPr>
                <w:spacing w:val="-3"/>
                <w:sz w:val="18"/>
                <w:szCs w:val="18"/>
              </w:rPr>
              <w:t>т</w:t>
            </w:r>
            <w:r w:rsidRPr="00890F2E">
              <w:rPr>
                <w:spacing w:val="1"/>
                <w:sz w:val="18"/>
                <w:szCs w:val="18"/>
              </w:rPr>
              <w:t>и</w:t>
            </w:r>
            <w:r w:rsidRPr="00890F2E">
              <w:rPr>
                <w:spacing w:val="-2"/>
                <w:sz w:val="18"/>
                <w:szCs w:val="18"/>
              </w:rPr>
              <w:t>ч</w:t>
            </w:r>
            <w:r w:rsidRPr="00890F2E">
              <w:rPr>
                <w:sz w:val="18"/>
                <w:szCs w:val="18"/>
              </w:rPr>
              <w:t>е</w:t>
            </w:r>
            <w:r w:rsidRPr="00890F2E">
              <w:rPr>
                <w:spacing w:val="-2"/>
                <w:sz w:val="18"/>
                <w:szCs w:val="18"/>
              </w:rPr>
              <w:t>с</w:t>
            </w:r>
            <w:r w:rsidRPr="00890F2E">
              <w:rPr>
                <w:sz w:val="18"/>
                <w:szCs w:val="18"/>
              </w:rPr>
              <w:t>к</w:t>
            </w:r>
            <w:r w:rsidRPr="00890F2E">
              <w:rPr>
                <w:spacing w:val="-1"/>
                <w:sz w:val="18"/>
                <w:szCs w:val="18"/>
              </w:rPr>
              <w:t>о</w:t>
            </w:r>
            <w:r w:rsidRPr="00890F2E">
              <w:rPr>
                <w:sz w:val="18"/>
                <w:szCs w:val="18"/>
              </w:rPr>
              <w:t xml:space="preserve">й и </w:t>
            </w:r>
            <w:r w:rsidRPr="00890F2E">
              <w:rPr>
                <w:spacing w:val="-1"/>
                <w:sz w:val="18"/>
                <w:szCs w:val="18"/>
              </w:rPr>
              <w:t>э</w:t>
            </w:r>
            <w:r w:rsidRPr="00890F2E">
              <w:rPr>
                <w:sz w:val="18"/>
                <w:szCs w:val="18"/>
              </w:rPr>
              <w:t>кс</w:t>
            </w:r>
            <w:r w:rsidRPr="00890F2E">
              <w:rPr>
                <w:spacing w:val="-3"/>
                <w:sz w:val="18"/>
                <w:szCs w:val="18"/>
              </w:rPr>
              <w:t>т</w:t>
            </w:r>
            <w:r w:rsidRPr="00890F2E">
              <w:rPr>
                <w:spacing w:val="1"/>
                <w:sz w:val="18"/>
                <w:szCs w:val="18"/>
              </w:rPr>
              <w:t>р</w:t>
            </w:r>
            <w:r w:rsidRPr="00890F2E">
              <w:rPr>
                <w:sz w:val="18"/>
                <w:szCs w:val="18"/>
              </w:rPr>
              <w:t>е</w:t>
            </w:r>
            <w:r w:rsidRPr="00890F2E">
              <w:rPr>
                <w:spacing w:val="-2"/>
                <w:sz w:val="18"/>
                <w:szCs w:val="18"/>
              </w:rPr>
              <w:t>м</w:t>
            </w:r>
            <w:r w:rsidRPr="00890F2E">
              <w:rPr>
                <w:spacing w:val="1"/>
                <w:sz w:val="18"/>
                <w:szCs w:val="18"/>
              </w:rPr>
              <w:t>и</w:t>
            </w:r>
            <w:r w:rsidRPr="00890F2E">
              <w:rPr>
                <w:sz w:val="18"/>
                <w:szCs w:val="18"/>
              </w:rPr>
              <w:t>стс</w:t>
            </w:r>
            <w:r w:rsidRPr="00890F2E">
              <w:rPr>
                <w:spacing w:val="-2"/>
                <w:sz w:val="18"/>
                <w:szCs w:val="18"/>
              </w:rPr>
              <w:t>к</w:t>
            </w:r>
            <w:r w:rsidRPr="00890F2E">
              <w:rPr>
                <w:spacing w:val="-1"/>
                <w:sz w:val="18"/>
                <w:szCs w:val="18"/>
              </w:rPr>
              <w:t>о</w:t>
            </w:r>
            <w:r w:rsidRPr="00890F2E">
              <w:rPr>
                <w:sz w:val="18"/>
                <w:szCs w:val="18"/>
              </w:rPr>
              <w:t xml:space="preserve">й </w:t>
            </w:r>
            <w:r w:rsidRPr="00890F2E">
              <w:rPr>
                <w:spacing w:val="1"/>
                <w:sz w:val="18"/>
                <w:szCs w:val="18"/>
              </w:rPr>
              <w:t>д</w:t>
            </w:r>
            <w:r w:rsidRPr="00890F2E">
              <w:rPr>
                <w:sz w:val="18"/>
                <w:szCs w:val="18"/>
              </w:rPr>
              <w:t>е</w:t>
            </w:r>
            <w:r w:rsidRPr="00890F2E">
              <w:rPr>
                <w:spacing w:val="1"/>
                <w:sz w:val="18"/>
                <w:szCs w:val="18"/>
              </w:rPr>
              <w:t>я</w:t>
            </w:r>
            <w:r w:rsidRPr="00890F2E">
              <w:rPr>
                <w:sz w:val="18"/>
                <w:szCs w:val="18"/>
              </w:rPr>
              <w:t>те</w:t>
            </w:r>
            <w:r w:rsidRPr="00890F2E">
              <w:rPr>
                <w:spacing w:val="-1"/>
                <w:sz w:val="18"/>
                <w:szCs w:val="18"/>
              </w:rPr>
              <w:t>л</w:t>
            </w:r>
            <w:r w:rsidRPr="00890F2E">
              <w:rPr>
                <w:spacing w:val="-3"/>
                <w:sz w:val="18"/>
                <w:szCs w:val="18"/>
              </w:rPr>
              <w:t>ь</w:t>
            </w:r>
            <w:r w:rsidRPr="00890F2E">
              <w:rPr>
                <w:spacing w:val="1"/>
                <w:sz w:val="18"/>
                <w:szCs w:val="18"/>
              </w:rPr>
              <w:t>но</w:t>
            </w:r>
            <w:r w:rsidRPr="00890F2E">
              <w:rPr>
                <w:sz w:val="18"/>
                <w:szCs w:val="18"/>
              </w:rPr>
              <w:t>с</w:t>
            </w:r>
            <w:r w:rsidRPr="00890F2E">
              <w:rPr>
                <w:spacing w:val="-3"/>
                <w:sz w:val="18"/>
                <w:szCs w:val="18"/>
              </w:rPr>
              <w:t>т</w:t>
            </w:r>
            <w:r w:rsidRPr="00890F2E">
              <w:rPr>
                <w:spacing w:val="1"/>
                <w:sz w:val="18"/>
                <w:szCs w:val="18"/>
              </w:rPr>
              <w:t>и</w:t>
            </w:r>
            <w:r w:rsidRPr="00890F2E">
              <w:rPr>
                <w:sz w:val="18"/>
                <w:szCs w:val="18"/>
              </w:rPr>
              <w:t>,</w:t>
            </w:r>
            <w:r w:rsidRPr="00890F2E">
              <w:rPr>
                <w:spacing w:val="-1"/>
                <w:sz w:val="18"/>
                <w:szCs w:val="18"/>
              </w:rPr>
              <w:t xml:space="preserve"> п</w:t>
            </w:r>
            <w:r w:rsidRPr="00890F2E">
              <w:rPr>
                <w:spacing w:val="1"/>
                <w:sz w:val="18"/>
                <w:szCs w:val="18"/>
              </w:rPr>
              <w:t>о</w:t>
            </w:r>
            <w:r w:rsidRPr="00890F2E">
              <w:rPr>
                <w:spacing w:val="-1"/>
                <w:sz w:val="18"/>
                <w:szCs w:val="18"/>
              </w:rPr>
              <w:t>вы</w:t>
            </w:r>
            <w:r w:rsidRPr="00890F2E">
              <w:rPr>
                <w:sz w:val="18"/>
                <w:szCs w:val="18"/>
              </w:rPr>
              <w:t>ше</w:t>
            </w:r>
            <w:r w:rsidRPr="00890F2E">
              <w:rPr>
                <w:spacing w:val="1"/>
                <w:sz w:val="18"/>
                <w:szCs w:val="18"/>
              </w:rPr>
              <w:t>н</w:t>
            </w:r>
            <w:r w:rsidRPr="00890F2E">
              <w:rPr>
                <w:spacing w:val="-1"/>
                <w:sz w:val="18"/>
                <w:szCs w:val="18"/>
              </w:rPr>
              <w:t>и</w:t>
            </w:r>
            <w:r w:rsidRPr="00890F2E">
              <w:rPr>
                <w:sz w:val="18"/>
                <w:szCs w:val="18"/>
              </w:rPr>
              <w:t xml:space="preserve">е </w:t>
            </w:r>
            <w:r w:rsidRPr="00890F2E">
              <w:rPr>
                <w:spacing w:val="-1"/>
                <w:sz w:val="18"/>
                <w:szCs w:val="18"/>
              </w:rPr>
              <w:t>б</w:t>
            </w:r>
            <w:r w:rsidRPr="00890F2E">
              <w:rPr>
                <w:spacing w:val="1"/>
                <w:sz w:val="18"/>
                <w:szCs w:val="18"/>
              </w:rPr>
              <w:t>ди</w:t>
            </w:r>
            <w:r w:rsidRPr="00890F2E">
              <w:rPr>
                <w:spacing w:val="-3"/>
                <w:sz w:val="18"/>
                <w:szCs w:val="18"/>
              </w:rPr>
              <w:t>т</w:t>
            </w:r>
            <w:r w:rsidRPr="00890F2E">
              <w:rPr>
                <w:sz w:val="18"/>
                <w:szCs w:val="18"/>
              </w:rPr>
              <w:t>е</w:t>
            </w:r>
            <w:r w:rsidRPr="00890F2E">
              <w:rPr>
                <w:spacing w:val="-1"/>
                <w:sz w:val="18"/>
                <w:szCs w:val="18"/>
              </w:rPr>
              <w:t>ль</w:t>
            </w:r>
            <w:r w:rsidRPr="00890F2E">
              <w:rPr>
                <w:spacing w:val="1"/>
                <w:sz w:val="18"/>
                <w:szCs w:val="18"/>
              </w:rPr>
              <w:t>н</w:t>
            </w:r>
            <w:r w:rsidRPr="00890F2E">
              <w:rPr>
                <w:spacing w:val="-1"/>
                <w:sz w:val="18"/>
                <w:szCs w:val="18"/>
              </w:rPr>
              <w:t>о</w:t>
            </w:r>
            <w:r w:rsidRPr="00890F2E">
              <w:rPr>
                <w:sz w:val="18"/>
                <w:szCs w:val="18"/>
              </w:rPr>
              <w:t>с</w:t>
            </w:r>
            <w:r w:rsidRPr="00890F2E">
              <w:rPr>
                <w:spacing w:val="-3"/>
                <w:sz w:val="18"/>
                <w:szCs w:val="18"/>
              </w:rPr>
              <w:t>т</w:t>
            </w:r>
            <w:r w:rsidRPr="00890F2E">
              <w:rPr>
                <w:spacing w:val="1"/>
                <w:sz w:val="18"/>
                <w:szCs w:val="18"/>
              </w:rPr>
              <w:t>и</w:t>
            </w:r>
            <w:r w:rsidRPr="00890F2E">
              <w:rPr>
                <w:sz w:val="18"/>
                <w:szCs w:val="18"/>
              </w:rPr>
              <w:t>;</w:t>
            </w:r>
          </w:p>
        </w:tc>
      </w:tr>
      <w:tr w:rsidR="00DF1563" w:rsidRPr="00890F2E" w:rsidTr="001E0FE4">
        <w:trPr>
          <w:jc w:val="center"/>
        </w:trPr>
        <w:tc>
          <w:tcPr>
            <w:tcW w:w="587" w:type="dxa"/>
            <w:vMerge w:val="restart"/>
          </w:tcPr>
          <w:p w:rsidR="00DF1563" w:rsidRPr="00890F2E" w:rsidRDefault="00DF1563" w:rsidP="001E0FE4">
            <w:pPr>
              <w:pStyle w:val="ConsPlusNormal2"/>
              <w:rPr>
                <w:rFonts w:ascii="Times New Roman" w:hAnsi="Times New Roman"/>
                <w:sz w:val="18"/>
                <w:szCs w:val="18"/>
              </w:rPr>
            </w:pPr>
            <w:r w:rsidRPr="00890F2E">
              <w:rPr>
                <w:rFonts w:ascii="Times New Roman" w:hAnsi="Times New Roman"/>
                <w:sz w:val="18"/>
                <w:szCs w:val="18"/>
              </w:rPr>
              <w:t>1.</w:t>
            </w:r>
          </w:p>
        </w:tc>
        <w:tc>
          <w:tcPr>
            <w:tcW w:w="1794" w:type="dxa"/>
            <w:vMerge w:val="restart"/>
          </w:tcPr>
          <w:p w:rsidR="00DF1563" w:rsidRPr="00890F2E" w:rsidRDefault="00DF1563" w:rsidP="001E0FE4">
            <w:pPr>
              <w:autoSpaceDE w:val="0"/>
              <w:autoSpaceDN w:val="0"/>
              <w:adjustRightInd w:val="0"/>
              <w:rPr>
                <w:color w:val="000000"/>
                <w:sz w:val="18"/>
                <w:szCs w:val="18"/>
              </w:rPr>
            </w:pPr>
            <w:r w:rsidRPr="00890F2E">
              <w:rPr>
                <w:sz w:val="18"/>
                <w:szCs w:val="18"/>
              </w:rPr>
              <w:t xml:space="preserve">Профилактика экстремизма и терроризма, а также минимизация и (или) ликвидация последствий терроризма и экстремизма на территории </w:t>
            </w:r>
            <w:r w:rsidRPr="00890F2E">
              <w:rPr>
                <w:color w:val="000000"/>
                <w:sz w:val="18"/>
                <w:szCs w:val="18"/>
              </w:rPr>
              <w:t>Мошковского</w:t>
            </w:r>
            <w:r w:rsidRPr="00890F2E">
              <w:rPr>
                <w:sz w:val="18"/>
                <w:szCs w:val="18"/>
              </w:rPr>
              <w:t xml:space="preserve"> </w:t>
            </w:r>
            <w:r w:rsidRPr="00890F2E">
              <w:rPr>
                <w:sz w:val="18"/>
                <w:szCs w:val="18"/>
              </w:rPr>
              <w:lastRenderedPageBreak/>
              <w:t>сельсовета Бековского района Пензенской области</w:t>
            </w:r>
          </w:p>
        </w:tc>
        <w:tc>
          <w:tcPr>
            <w:tcW w:w="1274" w:type="dxa"/>
            <w:vMerge w:val="restart"/>
          </w:tcPr>
          <w:p w:rsidR="00DF1563" w:rsidRPr="00890F2E" w:rsidRDefault="00DF1563" w:rsidP="001E0FE4">
            <w:pPr>
              <w:autoSpaceDE w:val="0"/>
              <w:autoSpaceDN w:val="0"/>
              <w:adjustRightInd w:val="0"/>
              <w:rPr>
                <w:color w:val="000000"/>
                <w:sz w:val="18"/>
                <w:szCs w:val="18"/>
              </w:rPr>
            </w:pPr>
            <w:r w:rsidRPr="00890F2E">
              <w:rPr>
                <w:bCs/>
                <w:color w:val="000000"/>
                <w:sz w:val="18"/>
                <w:szCs w:val="18"/>
              </w:rPr>
              <w:lastRenderedPageBreak/>
              <w:t xml:space="preserve">Администрация </w:t>
            </w:r>
            <w:r w:rsidRPr="00890F2E">
              <w:rPr>
                <w:color w:val="000000"/>
                <w:sz w:val="18"/>
                <w:szCs w:val="18"/>
              </w:rPr>
              <w:t>Мошковского</w:t>
            </w:r>
            <w:r w:rsidRPr="00890F2E">
              <w:rPr>
                <w:bCs/>
                <w:color w:val="000000"/>
                <w:sz w:val="18"/>
                <w:szCs w:val="18"/>
              </w:rPr>
              <w:t xml:space="preserve"> сельсовета</w:t>
            </w:r>
            <w:r w:rsidRPr="00890F2E">
              <w:rPr>
                <w:color w:val="000000"/>
                <w:sz w:val="18"/>
                <w:szCs w:val="18"/>
              </w:rPr>
              <w:t xml:space="preserve"> Бековского района Пензенской области</w:t>
            </w:r>
          </w:p>
        </w:tc>
        <w:tc>
          <w:tcPr>
            <w:tcW w:w="1032" w:type="dxa"/>
          </w:tcPr>
          <w:p w:rsidR="00DF1563" w:rsidRPr="00890F2E" w:rsidRDefault="00DF1563" w:rsidP="001E0FE4">
            <w:pPr>
              <w:jc w:val="center"/>
              <w:rPr>
                <w:color w:val="000000"/>
                <w:sz w:val="18"/>
                <w:szCs w:val="18"/>
              </w:rPr>
            </w:pPr>
            <w:r w:rsidRPr="00890F2E">
              <w:rPr>
                <w:color w:val="000000"/>
                <w:sz w:val="18"/>
                <w:szCs w:val="18"/>
              </w:rPr>
              <w:t>2019</w:t>
            </w:r>
          </w:p>
        </w:tc>
        <w:tc>
          <w:tcPr>
            <w:tcW w:w="778" w:type="dxa"/>
          </w:tcPr>
          <w:p w:rsidR="00DF1563" w:rsidRPr="00890F2E" w:rsidRDefault="00DF1563" w:rsidP="001E0FE4">
            <w:pPr>
              <w:jc w:val="center"/>
              <w:rPr>
                <w:color w:val="000000"/>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587" w:type="dxa"/>
            <w:vMerge/>
          </w:tcPr>
          <w:p w:rsidR="00DF1563" w:rsidRPr="00890F2E" w:rsidRDefault="00DF1563" w:rsidP="001E0FE4">
            <w:pPr>
              <w:pStyle w:val="ConsPlusNormal2"/>
              <w:rPr>
                <w:rFonts w:ascii="Times New Roman" w:hAnsi="Times New Roman"/>
                <w:sz w:val="18"/>
                <w:szCs w:val="18"/>
              </w:rPr>
            </w:pPr>
          </w:p>
        </w:tc>
        <w:tc>
          <w:tcPr>
            <w:tcW w:w="1794" w:type="dxa"/>
            <w:vMerge/>
          </w:tcPr>
          <w:p w:rsidR="00DF1563" w:rsidRPr="00890F2E" w:rsidRDefault="00DF1563" w:rsidP="001E0FE4">
            <w:pPr>
              <w:pStyle w:val="ConsPlusNormal2"/>
              <w:rPr>
                <w:rFonts w:ascii="Times New Roman" w:hAnsi="Times New Roman"/>
                <w:sz w:val="18"/>
                <w:szCs w:val="18"/>
              </w:rPr>
            </w:pPr>
          </w:p>
        </w:tc>
        <w:tc>
          <w:tcPr>
            <w:tcW w:w="1274" w:type="dxa"/>
            <w:vMerge/>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2020</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587" w:type="dxa"/>
            <w:vMerge/>
          </w:tcPr>
          <w:p w:rsidR="00DF1563" w:rsidRPr="00890F2E" w:rsidRDefault="00DF1563" w:rsidP="001E0FE4">
            <w:pPr>
              <w:pStyle w:val="ConsPlusNormal2"/>
              <w:rPr>
                <w:rFonts w:ascii="Times New Roman" w:hAnsi="Times New Roman"/>
                <w:sz w:val="18"/>
                <w:szCs w:val="18"/>
              </w:rPr>
            </w:pPr>
          </w:p>
        </w:tc>
        <w:tc>
          <w:tcPr>
            <w:tcW w:w="1794" w:type="dxa"/>
            <w:vMerge/>
          </w:tcPr>
          <w:p w:rsidR="00DF1563" w:rsidRPr="00890F2E" w:rsidRDefault="00DF1563" w:rsidP="001E0FE4">
            <w:pPr>
              <w:pStyle w:val="ConsPlusNormal2"/>
              <w:rPr>
                <w:rFonts w:ascii="Times New Roman" w:hAnsi="Times New Roman"/>
                <w:sz w:val="18"/>
                <w:szCs w:val="18"/>
              </w:rPr>
            </w:pPr>
          </w:p>
        </w:tc>
        <w:tc>
          <w:tcPr>
            <w:tcW w:w="1274" w:type="dxa"/>
            <w:vMerge/>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2021</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587" w:type="dxa"/>
            <w:vMerge/>
          </w:tcPr>
          <w:p w:rsidR="00DF1563" w:rsidRPr="00890F2E" w:rsidRDefault="00DF1563" w:rsidP="001E0FE4">
            <w:pPr>
              <w:pStyle w:val="ConsPlusNormal2"/>
              <w:rPr>
                <w:rFonts w:ascii="Times New Roman" w:hAnsi="Times New Roman"/>
                <w:sz w:val="18"/>
                <w:szCs w:val="18"/>
              </w:rPr>
            </w:pPr>
          </w:p>
        </w:tc>
        <w:tc>
          <w:tcPr>
            <w:tcW w:w="1794" w:type="dxa"/>
            <w:vMerge/>
          </w:tcPr>
          <w:p w:rsidR="00DF1563" w:rsidRPr="00890F2E" w:rsidRDefault="00DF1563" w:rsidP="001E0FE4">
            <w:pPr>
              <w:pStyle w:val="ConsPlusNormal2"/>
              <w:rPr>
                <w:rFonts w:ascii="Times New Roman" w:hAnsi="Times New Roman"/>
                <w:sz w:val="18"/>
                <w:szCs w:val="18"/>
              </w:rPr>
            </w:pPr>
          </w:p>
        </w:tc>
        <w:tc>
          <w:tcPr>
            <w:tcW w:w="1274" w:type="dxa"/>
            <w:vMerge/>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2022</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587" w:type="dxa"/>
            <w:vMerge/>
          </w:tcPr>
          <w:p w:rsidR="00DF1563" w:rsidRPr="00890F2E" w:rsidRDefault="00DF1563" w:rsidP="001E0FE4">
            <w:pPr>
              <w:pStyle w:val="ConsPlusNormal2"/>
              <w:rPr>
                <w:rFonts w:ascii="Times New Roman" w:hAnsi="Times New Roman"/>
                <w:sz w:val="18"/>
                <w:szCs w:val="18"/>
              </w:rPr>
            </w:pPr>
          </w:p>
        </w:tc>
        <w:tc>
          <w:tcPr>
            <w:tcW w:w="1794" w:type="dxa"/>
            <w:vMerge/>
          </w:tcPr>
          <w:p w:rsidR="00DF1563" w:rsidRPr="00890F2E" w:rsidRDefault="00DF1563" w:rsidP="001E0FE4">
            <w:pPr>
              <w:pStyle w:val="ConsPlusNormal2"/>
              <w:rPr>
                <w:rFonts w:ascii="Times New Roman" w:hAnsi="Times New Roman"/>
                <w:sz w:val="18"/>
                <w:szCs w:val="18"/>
              </w:rPr>
            </w:pPr>
          </w:p>
        </w:tc>
        <w:tc>
          <w:tcPr>
            <w:tcW w:w="1274" w:type="dxa"/>
            <w:vMerge/>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2023</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587" w:type="dxa"/>
            <w:vMerge/>
          </w:tcPr>
          <w:p w:rsidR="00DF1563" w:rsidRPr="00890F2E" w:rsidRDefault="00DF1563" w:rsidP="001E0FE4">
            <w:pPr>
              <w:pStyle w:val="ConsPlusNormal2"/>
              <w:rPr>
                <w:rFonts w:ascii="Times New Roman" w:hAnsi="Times New Roman"/>
                <w:sz w:val="18"/>
                <w:szCs w:val="18"/>
              </w:rPr>
            </w:pPr>
          </w:p>
        </w:tc>
        <w:tc>
          <w:tcPr>
            <w:tcW w:w="1794" w:type="dxa"/>
            <w:vMerge/>
          </w:tcPr>
          <w:p w:rsidR="00DF1563" w:rsidRPr="00890F2E" w:rsidRDefault="00DF1563" w:rsidP="001E0FE4">
            <w:pPr>
              <w:pStyle w:val="ConsPlusNormal2"/>
              <w:rPr>
                <w:rFonts w:ascii="Times New Roman" w:hAnsi="Times New Roman"/>
                <w:sz w:val="18"/>
                <w:szCs w:val="18"/>
              </w:rPr>
            </w:pPr>
          </w:p>
        </w:tc>
        <w:tc>
          <w:tcPr>
            <w:tcW w:w="1274" w:type="dxa"/>
            <w:vMerge/>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2024</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587" w:type="dxa"/>
            <w:vMerge/>
          </w:tcPr>
          <w:p w:rsidR="00DF1563" w:rsidRPr="00890F2E" w:rsidRDefault="00DF1563" w:rsidP="001E0FE4">
            <w:pPr>
              <w:pStyle w:val="ConsPlusNormal2"/>
              <w:rPr>
                <w:rFonts w:ascii="Times New Roman" w:hAnsi="Times New Roman"/>
                <w:sz w:val="18"/>
                <w:szCs w:val="18"/>
              </w:rPr>
            </w:pPr>
          </w:p>
        </w:tc>
        <w:tc>
          <w:tcPr>
            <w:tcW w:w="1794" w:type="dxa"/>
            <w:vMerge/>
          </w:tcPr>
          <w:p w:rsidR="00DF1563" w:rsidRPr="00890F2E" w:rsidRDefault="00DF1563" w:rsidP="001E0FE4">
            <w:pPr>
              <w:pStyle w:val="ConsPlusNormal2"/>
              <w:rPr>
                <w:rFonts w:ascii="Times New Roman" w:hAnsi="Times New Roman"/>
                <w:sz w:val="18"/>
                <w:szCs w:val="18"/>
              </w:rPr>
            </w:pPr>
          </w:p>
        </w:tc>
        <w:tc>
          <w:tcPr>
            <w:tcW w:w="1274" w:type="dxa"/>
            <w:vMerge/>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pStyle w:val="ConsPlusNormal2"/>
              <w:rPr>
                <w:rFonts w:ascii="Times New Roman" w:hAnsi="Times New Roman"/>
                <w:sz w:val="18"/>
                <w:szCs w:val="18"/>
              </w:rPr>
            </w:pPr>
            <w:r w:rsidRPr="00890F2E">
              <w:rPr>
                <w:rFonts w:ascii="Times New Roman" w:hAnsi="Times New Roman"/>
                <w:sz w:val="18"/>
                <w:szCs w:val="18"/>
              </w:rPr>
              <w:t>итого</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val="restart"/>
          </w:tcPr>
          <w:p w:rsidR="00DF1563" w:rsidRPr="00890F2E" w:rsidRDefault="00DF1563" w:rsidP="001E0FE4">
            <w:pPr>
              <w:pStyle w:val="ConsPlusNormal2"/>
              <w:rPr>
                <w:rFonts w:ascii="Times New Roman" w:hAnsi="Times New Roman"/>
                <w:sz w:val="18"/>
                <w:szCs w:val="18"/>
              </w:rPr>
            </w:pPr>
            <w:r w:rsidRPr="00890F2E">
              <w:rPr>
                <w:rFonts w:ascii="Times New Roman" w:hAnsi="Times New Roman"/>
                <w:sz w:val="18"/>
                <w:szCs w:val="18"/>
              </w:rPr>
              <w:lastRenderedPageBreak/>
              <w:t>Итого по подпрограмме № 3</w:t>
            </w:r>
          </w:p>
        </w:tc>
        <w:tc>
          <w:tcPr>
            <w:tcW w:w="1032" w:type="dxa"/>
          </w:tcPr>
          <w:p w:rsidR="00DF1563" w:rsidRPr="00890F2E" w:rsidRDefault="00DF1563" w:rsidP="001E0FE4">
            <w:pPr>
              <w:jc w:val="center"/>
              <w:rPr>
                <w:color w:val="000000"/>
                <w:sz w:val="18"/>
                <w:szCs w:val="18"/>
              </w:rPr>
            </w:pPr>
            <w:r w:rsidRPr="00890F2E">
              <w:rPr>
                <w:color w:val="000000"/>
                <w:sz w:val="18"/>
                <w:szCs w:val="18"/>
              </w:rPr>
              <w:t>2019</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2020</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2021</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2022</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2023</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2024</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pStyle w:val="ConsPlusNormal2"/>
              <w:rPr>
                <w:rFonts w:ascii="Times New Roman" w:hAnsi="Times New Roman"/>
                <w:sz w:val="18"/>
                <w:szCs w:val="18"/>
              </w:rPr>
            </w:pPr>
            <w:r w:rsidRPr="00890F2E">
              <w:rPr>
                <w:rFonts w:ascii="Times New Roman" w:hAnsi="Times New Roman"/>
                <w:sz w:val="18"/>
                <w:szCs w:val="18"/>
              </w:rPr>
              <w:t>итого</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10599" w:type="dxa"/>
            <w:gridSpan w:val="10"/>
          </w:tcPr>
          <w:p w:rsidR="00DF1563" w:rsidRPr="00890F2E" w:rsidRDefault="00DF1563" w:rsidP="001E0FE4">
            <w:pPr>
              <w:jc w:val="both"/>
              <w:rPr>
                <w:color w:val="000000"/>
                <w:sz w:val="18"/>
                <w:szCs w:val="18"/>
              </w:rPr>
            </w:pPr>
            <w:r w:rsidRPr="00890F2E">
              <w:rPr>
                <w:sz w:val="18"/>
                <w:szCs w:val="18"/>
              </w:rPr>
              <w:t xml:space="preserve">Подпрограмма 4. «Противодействие коррупции на территории </w:t>
            </w:r>
            <w:r w:rsidRPr="00890F2E">
              <w:rPr>
                <w:color w:val="000000"/>
                <w:sz w:val="18"/>
                <w:szCs w:val="18"/>
              </w:rPr>
              <w:t>Мошковского</w:t>
            </w:r>
            <w:r w:rsidRPr="00890F2E">
              <w:rPr>
                <w:sz w:val="18"/>
                <w:szCs w:val="18"/>
              </w:rPr>
              <w:t xml:space="preserve"> сельсовета Бековского района Пензенской области</w:t>
            </w:r>
          </w:p>
        </w:tc>
      </w:tr>
      <w:tr w:rsidR="00DF1563" w:rsidRPr="00890F2E" w:rsidTr="001E0FE4">
        <w:trPr>
          <w:jc w:val="center"/>
        </w:trPr>
        <w:tc>
          <w:tcPr>
            <w:tcW w:w="10599" w:type="dxa"/>
            <w:gridSpan w:val="10"/>
          </w:tcPr>
          <w:p w:rsidR="00DF1563" w:rsidRPr="00890F2E" w:rsidRDefault="00DF1563" w:rsidP="001E0FE4">
            <w:pPr>
              <w:rPr>
                <w:sz w:val="18"/>
                <w:szCs w:val="18"/>
              </w:rPr>
            </w:pPr>
            <w:r w:rsidRPr="00890F2E">
              <w:rPr>
                <w:sz w:val="18"/>
                <w:szCs w:val="18"/>
              </w:rPr>
              <w:t xml:space="preserve">Цель программы: Осуществление мероприятий по противодействию коррупции на территории </w:t>
            </w:r>
            <w:r w:rsidRPr="00890F2E">
              <w:rPr>
                <w:color w:val="000000"/>
                <w:sz w:val="18"/>
                <w:szCs w:val="18"/>
              </w:rPr>
              <w:t>Мошковского</w:t>
            </w:r>
            <w:r w:rsidRPr="00890F2E">
              <w:rPr>
                <w:sz w:val="18"/>
                <w:szCs w:val="18"/>
              </w:rPr>
              <w:t xml:space="preserve"> сельсовета Бековского района Пензенской области.</w:t>
            </w:r>
          </w:p>
        </w:tc>
      </w:tr>
      <w:tr w:rsidR="00DF1563" w:rsidRPr="00890F2E" w:rsidTr="001E0FE4">
        <w:trPr>
          <w:jc w:val="center"/>
        </w:trPr>
        <w:tc>
          <w:tcPr>
            <w:tcW w:w="10599" w:type="dxa"/>
            <w:gridSpan w:val="10"/>
          </w:tcPr>
          <w:p w:rsidR="00DF1563" w:rsidRPr="00890F2E" w:rsidRDefault="00DF1563" w:rsidP="001E0FE4">
            <w:pPr>
              <w:autoSpaceDE w:val="0"/>
              <w:autoSpaceDN w:val="0"/>
              <w:adjustRightInd w:val="0"/>
              <w:rPr>
                <w:bCs/>
                <w:sz w:val="18"/>
                <w:szCs w:val="18"/>
              </w:rPr>
            </w:pPr>
            <w:r w:rsidRPr="00890F2E">
              <w:rPr>
                <w:bCs/>
                <w:sz w:val="18"/>
                <w:szCs w:val="18"/>
              </w:rPr>
              <w:t xml:space="preserve">Задача </w:t>
            </w:r>
            <w:r w:rsidRPr="00890F2E">
              <w:rPr>
                <w:color w:val="000000"/>
                <w:sz w:val="18"/>
                <w:szCs w:val="18"/>
              </w:rPr>
              <w:t xml:space="preserve">подпрограммы: </w:t>
            </w:r>
            <w:r w:rsidRPr="00890F2E">
              <w:rPr>
                <w:bCs/>
                <w:sz w:val="18"/>
                <w:szCs w:val="18"/>
              </w:rPr>
              <w:t>Формирование механизма предупреждения коррупции</w:t>
            </w:r>
          </w:p>
        </w:tc>
      </w:tr>
      <w:tr w:rsidR="00DF1563" w:rsidRPr="00890F2E" w:rsidTr="001E0FE4">
        <w:trPr>
          <w:trHeight w:val="324"/>
          <w:jc w:val="center"/>
        </w:trPr>
        <w:tc>
          <w:tcPr>
            <w:tcW w:w="587" w:type="dxa"/>
            <w:vMerge w:val="restart"/>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1.</w:t>
            </w:r>
          </w:p>
        </w:tc>
        <w:tc>
          <w:tcPr>
            <w:tcW w:w="1794" w:type="dxa"/>
            <w:vMerge w:val="restart"/>
          </w:tcPr>
          <w:p w:rsidR="00DF1563" w:rsidRPr="00890F2E" w:rsidRDefault="00DF1563" w:rsidP="001E0FE4">
            <w:pPr>
              <w:autoSpaceDE w:val="0"/>
              <w:autoSpaceDN w:val="0"/>
              <w:adjustRightInd w:val="0"/>
              <w:rPr>
                <w:bCs/>
                <w:sz w:val="18"/>
                <w:szCs w:val="18"/>
              </w:rPr>
            </w:pPr>
            <w:r w:rsidRPr="00890F2E">
              <w:rPr>
                <w:sz w:val="18"/>
                <w:szCs w:val="18"/>
              </w:rPr>
              <w:t xml:space="preserve">Осуществление мер по противодействию коррупции на территории </w:t>
            </w:r>
            <w:r w:rsidRPr="00890F2E">
              <w:rPr>
                <w:color w:val="000000"/>
                <w:sz w:val="18"/>
                <w:szCs w:val="18"/>
              </w:rPr>
              <w:t>Мошковского</w:t>
            </w:r>
            <w:r w:rsidRPr="00890F2E">
              <w:rPr>
                <w:sz w:val="18"/>
                <w:szCs w:val="18"/>
              </w:rPr>
              <w:t xml:space="preserve"> сельсовета Бековского района Пензенской области</w:t>
            </w:r>
          </w:p>
        </w:tc>
        <w:tc>
          <w:tcPr>
            <w:tcW w:w="1274" w:type="dxa"/>
            <w:vMerge w:val="restart"/>
          </w:tcPr>
          <w:p w:rsidR="00DF1563" w:rsidRPr="00890F2E" w:rsidRDefault="00DF1563" w:rsidP="001E0FE4">
            <w:pPr>
              <w:autoSpaceDE w:val="0"/>
              <w:autoSpaceDN w:val="0"/>
              <w:adjustRightInd w:val="0"/>
              <w:rPr>
                <w:bCs/>
                <w:sz w:val="18"/>
                <w:szCs w:val="18"/>
              </w:rPr>
            </w:pPr>
            <w:r w:rsidRPr="00890F2E">
              <w:rPr>
                <w:bCs/>
                <w:color w:val="000000"/>
                <w:sz w:val="18"/>
                <w:szCs w:val="18"/>
              </w:rPr>
              <w:t xml:space="preserve">Администрация </w:t>
            </w:r>
            <w:r w:rsidRPr="00890F2E">
              <w:rPr>
                <w:color w:val="000000"/>
                <w:sz w:val="18"/>
                <w:szCs w:val="18"/>
              </w:rPr>
              <w:t>Мошковского</w:t>
            </w:r>
            <w:r w:rsidRPr="00890F2E">
              <w:rPr>
                <w:bCs/>
                <w:color w:val="000000"/>
                <w:sz w:val="18"/>
                <w:szCs w:val="18"/>
              </w:rPr>
              <w:t xml:space="preserve"> сельсовета</w:t>
            </w:r>
            <w:r w:rsidRPr="00890F2E">
              <w:rPr>
                <w:color w:val="000000"/>
                <w:sz w:val="18"/>
                <w:szCs w:val="18"/>
              </w:rPr>
              <w:t xml:space="preserve"> Бековского района Пензенской области</w:t>
            </w:r>
          </w:p>
        </w:tc>
        <w:tc>
          <w:tcPr>
            <w:tcW w:w="1032" w:type="dxa"/>
          </w:tcPr>
          <w:p w:rsidR="00DF1563" w:rsidRPr="00890F2E" w:rsidRDefault="00DF1563" w:rsidP="001E0FE4">
            <w:pPr>
              <w:jc w:val="center"/>
              <w:rPr>
                <w:color w:val="000000"/>
                <w:sz w:val="18"/>
                <w:szCs w:val="18"/>
              </w:rPr>
            </w:pPr>
            <w:r w:rsidRPr="00890F2E">
              <w:rPr>
                <w:color w:val="000000"/>
                <w:sz w:val="18"/>
                <w:szCs w:val="18"/>
              </w:rPr>
              <w:t>2019</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587" w:type="dxa"/>
            <w:vMerge/>
          </w:tcPr>
          <w:p w:rsidR="00DF1563" w:rsidRPr="00890F2E" w:rsidRDefault="00DF1563" w:rsidP="001E0FE4">
            <w:pPr>
              <w:pStyle w:val="ConsPlusNormal2"/>
              <w:jc w:val="center"/>
              <w:rPr>
                <w:rFonts w:ascii="Times New Roman" w:hAnsi="Times New Roman"/>
                <w:sz w:val="18"/>
                <w:szCs w:val="18"/>
              </w:rPr>
            </w:pPr>
          </w:p>
        </w:tc>
        <w:tc>
          <w:tcPr>
            <w:tcW w:w="1794" w:type="dxa"/>
            <w:vMerge/>
          </w:tcPr>
          <w:p w:rsidR="00DF1563" w:rsidRPr="00890F2E" w:rsidRDefault="00DF1563" w:rsidP="001E0FE4">
            <w:pPr>
              <w:pStyle w:val="ConsPlusNormal2"/>
              <w:rPr>
                <w:rFonts w:ascii="Times New Roman" w:hAnsi="Times New Roman"/>
                <w:sz w:val="18"/>
                <w:szCs w:val="18"/>
              </w:rPr>
            </w:pPr>
          </w:p>
        </w:tc>
        <w:tc>
          <w:tcPr>
            <w:tcW w:w="1274" w:type="dxa"/>
            <w:vMerge/>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2020</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587" w:type="dxa"/>
            <w:vMerge/>
          </w:tcPr>
          <w:p w:rsidR="00DF1563" w:rsidRPr="00890F2E" w:rsidRDefault="00DF1563" w:rsidP="001E0FE4">
            <w:pPr>
              <w:pStyle w:val="ConsPlusNormal2"/>
              <w:jc w:val="center"/>
              <w:rPr>
                <w:rFonts w:ascii="Times New Roman" w:hAnsi="Times New Roman"/>
                <w:sz w:val="18"/>
                <w:szCs w:val="18"/>
              </w:rPr>
            </w:pPr>
          </w:p>
        </w:tc>
        <w:tc>
          <w:tcPr>
            <w:tcW w:w="1794" w:type="dxa"/>
            <w:vMerge/>
          </w:tcPr>
          <w:p w:rsidR="00DF1563" w:rsidRPr="00890F2E" w:rsidRDefault="00DF1563" w:rsidP="001E0FE4">
            <w:pPr>
              <w:pStyle w:val="ConsPlusNormal2"/>
              <w:rPr>
                <w:rFonts w:ascii="Times New Roman" w:hAnsi="Times New Roman"/>
                <w:sz w:val="18"/>
                <w:szCs w:val="18"/>
              </w:rPr>
            </w:pPr>
          </w:p>
        </w:tc>
        <w:tc>
          <w:tcPr>
            <w:tcW w:w="1274" w:type="dxa"/>
            <w:vMerge/>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2021</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587" w:type="dxa"/>
            <w:vMerge/>
          </w:tcPr>
          <w:p w:rsidR="00DF1563" w:rsidRPr="00890F2E" w:rsidRDefault="00DF1563" w:rsidP="001E0FE4">
            <w:pPr>
              <w:pStyle w:val="ConsPlusNormal2"/>
              <w:jc w:val="center"/>
              <w:rPr>
                <w:rFonts w:ascii="Times New Roman" w:hAnsi="Times New Roman"/>
                <w:sz w:val="18"/>
                <w:szCs w:val="18"/>
              </w:rPr>
            </w:pPr>
          </w:p>
        </w:tc>
        <w:tc>
          <w:tcPr>
            <w:tcW w:w="1794" w:type="dxa"/>
            <w:vMerge/>
          </w:tcPr>
          <w:p w:rsidR="00DF1563" w:rsidRPr="00890F2E" w:rsidRDefault="00DF1563" w:rsidP="001E0FE4">
            <w:pPr>
              <w:pStyle w:val="ConsPlusNormal2"/>
              <w:rPr>
                <w:rFonts w:ascii="Times New Roman" w:hAnsi="Times New Roman"/>
                <w:sz w:val="18"/>
                <w:szCs w:val="18"/>
              </w:rPr>
            </w:pPr>
          </w:p>
        </w:tc>
        <w:tc>
          <w:tcPr>
            <w:tcW w:w="1274" w:type="dxa"/>
            <w:vMerge/>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2022</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587" w:type="dxa"/>
            <w:vMerge/>
          </w:tcPr>
          <w:p w:rsidR="00DF1563" w:rsidRPr="00890F2E" w:rsidRDefault="00DF1563" w:rsidP="001E0FE4">
            <w:pPr>
              <w:pStyle w:val="ConsPlusNormal2"/>
              <w:jc w:val="center"/>
              <w:rPr>
                <w:rFonts w:ascii="Times New Roman" w:hAnsi="Times New Roman"/>
                <w:sz w:val="18"/>
                <w:szCs w:val="18"/>
              </w:rPr>
            </w:pPr>
          </w:p>
        </w:tc>
        <w:tc>
          <w:tcPr>
            <w:tcW w:w="1794" w:type="dxa"/>
            <w:vMerge/>
          </w:tcPr>
          <w:p w:rsidR="00DF1563" w:rsidRPr="00890F2E" w:rsidRDefault="00DF1563" w:rsidP="001E0FE4">
            <w:pPr>
              <w:pStyle w:val="ConsPlusNormal2"/>
              <w:rPr>
                <w:rFonts w:ascii="Times New Roman" w:hAnsi="Times New Roman"/>
                <w:sz w:val="18"/>
                <w:szCs w:val="18"/>
              </w:rPr>
            </w:pPr>
          </w:p>
        </w:tc>
        <w:tc>
          <w:tcPr>
            <w:tcW w:w="1274" w:type="dxa"/>
            <w:vMerge/>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2023</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587" w:type="dxa"/>
            <w:vMerge/>
          </w:tcPr>
          <w:p w:rsidR="00DF1563" w:rsidRPr="00890F2E" w:rsidRDefault="00DF1563" w:rsidP="001E0FE4">
            <w:pPr>
              <w:pStyle w:val="ConsPlusNormal2"/>
              <w:jc w:val="center"/>
              <w:rPr>
                <w:rFonts w:ascii="Times New Roman" w:hAnsi="Times New Roman"/>
                <w:sz w:val="18"/>
                <w:szCs w:val="18"/>
              </w:rPr>
            </w:pPr>
          </w:p>
        </w:tc>
        <w:tc>
          <w:tcPr>
            <w:tcW w:w="1794" w:type="dxa"/>
            <w:vMerge/>
          </w:tcPr>
          <w:p w:rsidR="00DF1563" w:rsidRPr="00890F2E" w:rsidRDefault="00DF1563" w:rsidP="001E0FE4">
            <w:pPr>
              <w:pStyle w:val="ConsPlusNormal2"/>
              <w:rPr>
                <w:rFonts w:ascii="Times New Roman" w:hAnsi="Times New Roman"/>
                <w:sz w:val="18"/>
                <w:szCs w:val="18"/>
              </w:rPr>
            </w:pPr>
          </w:p>
        </w:tc>
        <w:tc>
          <w:tcPr>
            <w:tcW w:w="1274" w:type="dxa"/>
            <w:vMerge/>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2024</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587" w:type="dxa"/>
            <w:vMerge/>
          </w:tcPr>
          <w:p w:rsidR="00DF1563" w:rsidRPr="00890F2E" w:rsidRDefault="00DF1563" w:rsidP="001E0FE4">
            <w:pPr>
              <w:pStyle w:val="ConsPlusNormal2"/>
              <w:jc w:val="center"/>
              <w:rPr>
                <w:rFonts w:ascii="Times New Roman" w:hAnsi="Times New Roman"/>
                <w:sz w:val="18"/>
                <w:szCs w:val="18"/>
              </w:rPr>
            </w:pPr>
          </w:p>
        </w:tc>
        <w:tc>
          <w:tcPr>
            <w:tcW w:w="1794" w:type="dxa"/>
            <w:vMerge/>
          </w:tcPr>
          <w:p w:rsidR="00DF1563" w:rsidRPr="00890F2E" w:rsidRDefault="00DF1563" w:rsidP="001E0FE4">
            <w:pPr>
              <w:pStyle w:val="ConsPlusNormal2"/>
              <w:rPr>
                <w:rFonts w:ascii="Times New Roman" w:hAnsi="Times New Roman"/>
                <w:sz w:val="18"/>
                <w:szCs w:val="18"/>
              </w:rPr>
            </w:pPr>
          </w:p>
        </w:tc>
        <w:tc>
          <w:tcPr>
            <w:tcW w:w="1274" w:type="dxa"/>
            <w:vMerge/>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pStyle w:val="ConsPlusNormal2"/>
              <w:rPr>
                <w:rFonts w:ascii="Times New Roman" w:hAnsi="Times New Roman"/>
                <w:sz w:val="18"/>
                <w:szCs w:val="18"/>
              </w:rPr>
            </w:pPr>
            <w:r w:rsidRPr="00890F2E">
              <w:rPr>
                <w:rFonts w:ascii="Times New Roman" w:hAnsi="Times New Roman"/>
                <w:sz w:val="18"/>
                <w:szCs w:val="18"/>
              </w:rPr>
              <w:t>итого</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val="restart"/>
          </w:tcPr>
          <w:p w:rsidR="00DF1563" w:rsidRPr="00890F2E" w:rsidRDefault="00DF1563" w:rsidP="001E0FE4">
            <w:pPr>
              <w:pStyle w:val="ConsPlusNormal2"/>
              <w:rPr>
                <w:rFonts w:ascii="Times New Roman" w:hAnsi="Times New Roman"/>
                <w:sz w:val="18"/>
                <w:szCs w:val="18"/>
              </w:rPr>
            </w:pPr>
            <w:r w:rsidRPr="00890F2E">
              <w:rPr>
                <w:rFonts w:ascii="Times New Roman" w:hAnsi="Times New Roman"/>
                <w:sz w:val="18"/>
                <w:szCs w:val="18"/>
              </w:rPr>
              <w:t>Итого по подпрограмме № 4</w:t>
            </w:r>
          </w:p>
        </w:tc>
        <w:tc>
          <w:tcPr>
            <w:tcW w:w="1032" w:type="dxa"/>
          </w:tcPr>
          <w:p w:rsidR="00DF1563" w:rsidRPr="00890F2E" w:rsidRDefault="00DF1563" w:rsidP="001E0FE4">
            <w:pPr>
              <w:jc w:val="center"/>
              <w:rPr>
                <w:color w:val="000000"/>
                <w:sz w:val="18"/>
                <w:szCs w:val="18"/>
              </w:rPr>
            </w:pPr>
            <w:r w:rsidRPr="00890F2E">
              <w:rPr>
                <w:color w:val="000000"/>
                <w:sz w:val="18"/>
                <w:szCs w:val="18"/>
              </w:rPr>
              <w:t>2019</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2020</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2021</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2022</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trHeight w:val="349"/>
          <w:jc w:val="center"/>
        </w:trPr>
        <w:tc>
          <w:tcPr>
            <w:tcW w:w="3655" w:type="dxa"/>
            <w:gridSpan w:val="3"/>
            <w:vMerge/>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2023</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2024</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итого</w:t>
            </w:r>
          </w:p>
        </w:tc>
        <w:tc>
          <w:tcPr>
            <w:tcW w:w="778" w:type="dxa"/>
          </w:tcPr>
          <w:p w:rsidR="00DF1563" w:rsidRPr="00890F2E" w:rsidRDefault="00DF1563" w:rsidP="001E0FE4">
            <w:pPr>
              <w:jc w:val="center"/>
              <w:rPr>
                <w:sz w:val="18"/>
                <w:szCs w:val="18"/>
              </w:rPr>
            </w:pPr>
            <w:r w:rsidRPr="00890F2E">
              <w:rPr>
                <w:color w:val="000000"/>
                <w:sz w:val="18"/>
                <w:szCs w:val="18"/>
              </w:rPr>
              <w:t>0,000</w:t>
            </w:r>
          </w:p>
        </w:tc>
        <w:tc>
          <w:tcPr>
            <w:tcW w:w="831" w:type="dxa"/>
          </w:tcPr>
          <w:p w:rsidR="00DF1563" w:rsidRPr="00890F2E" w:rsidRDefault="00DF1563" w:rsidP="001E0FE4">
            <w:pPr>
              <w:jc w:val="center"/>
              <w:rPr>
                <w:sz w:val="18"/>
                <w:szCs w:val="18"/>
              </w:rPr>
            </w:pPr>
            <w:r w:rsidRPr="00890F2E">
              <w:rPr>
                <w:color w:val="000000"/>
                <w:sz w:val="18"/>
                <w:szCs w:val="18"/>
              </w:rPr>
              <w:t>0,000</w:t>
            </w:r>
          </w:p>
        </w:tc>
        <w:tc>
          <w:tcPr>
            <w:tcW w:w="932" w:type="dxa"/>
          </w:tcPr>
          <w:p w:rsidR="00DF1563" w:rsidRPr="00890F2E" w:rsidRDefault="00DF1563" w:rsidP="001E0FE4">
            <w:pPr>
              <w:pStyle w:val="ConsPlusNormal2"/>
              <w:rPr>
                <w:rFonts w:ascii="Times New Roman" w:hAnsi="Times New Roman"/>
                <w:sz w:val="18"/>
                <w:szCs w:val="18"/>
              </w:rPr>
            </w:pPr>
          </w:p>
        </w:tc>
        <w:tc>
          <w:tcPr>
            <w:tcW w:w="931" w:type="dxa"/>
          </w:tcPr>
          <w:p w:rsidR="00DF1563" w:rsidRPr="00890F2E" w:rsidRDefault="00DF1563" w:rsidP="001E0FE4">
            <w:pPr>
              <w:pStyle w:val="ConsPlusNormal2"/>
              <w:rPr>
                <w:rFonts w:ascii="Times New Roman" w:hAnsi="Times New Roman"/>
                <w:sz w:val="18"/>
                <w:szCs w:val="18"/>
              </w:rPr>
            </w:pP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pStyle w:val="ConsPlusNormal2"/>
              <w:rPr>
                <w:rFonts w:ascii="Times New Roman" w:hAnsi="Times New Roman"/>
                <w:sz w:val="18"/>
                <w:szCs w:val="18"/>
              </w:rPr>
            </w:pPr>
            <w:r w:rsidRPr="00890F2E">
              <w:rPr>
                <w:rFonts w:ascii="Times New Roman" w:hAnsi="Times New Roman"/>
                <w:sz w:val="18"/>
                <w:szCs w:val="18"/>
              </w:rPr>
              <w:t xml:space="preserve">              100%</w:t>
            </w:r>
          </w:p>
        </w:tc>
      </w:tr>
      <w:tr w:rsidR="00DF1563" w:rsidRPr="00890F2E" w:rsidTr="001E0FE4">
        <w:trPr>
          <w:jc w:val="center"/>
        </w:trPr>
        <w:tc>
          <w:tcPr>
            <w:tcW w:w="10599" w:type="dxa"/>
            <w:gridSpan w:val="10"/>
          </w:tcPr>
          <w:p w:rsidR="00DF1563" w:rsidRPr="00890F2E" w:rsidRDefault="00DF1563" w:rsidP="001E0FE4">
            <w:pPr>
              <w:pStyle w:val="ConsPlusNormal2"/>
              <w:rPr>
                <w:rFonts w:ascii="Times New Roman" w:hAnsi="Times New Roman"/>
                <w:sz w:val="18"/>
                <w:szCs w:val="18"/>
              </w:rPr>
            </w:pPr>
            <w:r w:rsidRPr="00890F2E">
              <w:rPr>
                <w:rFonts w:ascii="Times New Roman" w:hAnsi="Times New Roman"/>
                <w:sz w:val="18"/>
                <w:szCs w:val="18"/>
              </w:rPr>
              <w:t>Итого по всем мероприятиям</w:t>
            </w:r>
          </w:p>
        </w:tc>
      </w:tr>
      <w:tr w:rsidR="00DF1563" w:rsidRPr="00890F2E" w:rsidTr="001E0FE4">
        <w:trPr>
          <w:jc w:val="center"/>
        </w:trPr>
        <w:tc>
          <w:tcPr>
            <w:tcW w:w="3655" w:type="dxa"/>
            <w:gridSpan w:val="3"/>
            <w:vMerge w:val="restart"/>
          </w:tcPr>
          <w:p w:rsidR="00DF1563" w:rsidRPr="00890F2E" w:rsidRDefault="00DF1563" w:rsidP="001E0FE4">
            <w:pPr>
              <w:pStyle w:val="ConsPlusNormal2"/>
              <w:rPr>
                <w:rFonts w:ascii="Times New Roman" w:hAnsi="Times New Roman"/>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2019</w:t>
            </w:r>
          </w:p>
        </w:tc>
        <w:tc>
          <w:tcPr>
            <w:tcW w:w="778" w:type="dxa"/>
          </w:tcPr>
          <w:p w:rsidR="00DF1563" w:rsidRPr="00890F2E" w:rsidRDefault="00DF1563" w:rsidP="001E0FE4">
            <w:pPr>
              <w:autoSpaceDE w:val="0"/>
              <w:autoSpaceDN w:val="0"/>
              <w:adjustRightInd w:val="0"/>
              <w:jc w:val="center"/>
              <w:rPr>
                <w:bCs/>
                <w:color w:val="000000"/>
                <w:sz w:val="18"/>
                <w:szCs w:val="18"/>
              </w:rPr>
            </w:pPr>
            <w:r w:rsidRPr="00890F2E">
              <w:rPr>
                <w:bCs/>
                <w:color w:val="000000"/>
                <w:sz w:val="18"/>
                <w:szCs w:val="18"/>
              </w:rPr>
              <w:t>80,300</w:t>
            </w:r>
          </w:p>
        </w:tc>
        <w:tc>
          <w:tcPr>
            <w:tcW w:w="831" w:type="dxa"/>
          </w:tcPr>
          <w:p w:rsidR="00DF1563" w:rsidRPr="00890F2E" w:rsidRDefault="00DF1563" w:rsidP="001E0FE4">
            <w:pPr>
              <w:autoSpaceDE w:val="0"/>
              <w:autoSpaceDN w:val="0"/>
              <w:adjustRightInd w:val="0"/>
              <w:jc w:val="center"/>
              <w:rPr>
                <w:bCs/>
                <w:color w:val="000000"/>
                <w:sz w:val="18"/>
                <w:szCs w:val="18"/>
              </w:rPr>
            </w:pPr>
            <w:r w:rsidRPr="00890F2E">
              <w:rPr>
                <w:bCs/>
                <w:color w:val="000000"/>
                <w:sz w:val="18"/>
                <w:szCs w:val="18"/>
              </w:rPr>
              <w:t>50,000</w:t>
            </w:r>
          </w:p>
        </w:tc>
        <w:tc>
          <w:tcPr>
            <w:tcW w:w="932" w:type="dxa"/>
          </w:tcPr>
          <w:p w:rsidR="00DF1563" w:rsidRPr="00890F2E" w:rsidRDefault="00DF1563" w:rsidP="001E0FE4">
            <w:pPr>
              <w:pStyle w:val="ConsPlusNormal2"/>
              <w:rPr>
                <w:rFonts w:ascii="Times New Roman" w:hAnsi="Times New Roman"/>
                <w:color w:val="000000"/>
                <w:sz w:val="18"/>
                <w:szCs w:val="18"/>
              </w:rPr>
            </w:pPr>
          </w:p>
        </w:tc>
        <w:tc>
          <w:tcPr>
            <w:tcW w:w="931" w:type="dxa"/>
          </w:tcPr>
          <w:p w:rsidR="00DF1563" w:rsidRPr="00890F2E" w:rsidRDefault="00DF1563" w:rsidP="001E0FE4">
            <w:pPr>
              <w:jc w:val="center"/>
              <w:rPr>
                <w:color w:val="000000"/>
                <w:sz w:val="18"/>
                <w:szCs w:val="18"/>
              </w:rPr>
            </w:pPr>
            <w:r w:rsidRPr="00890F2E">
              <w:rPr>
                <w:bCs/>
                <w:color w:val="000000"/>
                <w:sz w:val="18"/>
                <w:szCs w:val="18"/>
              </w:rPr>
              <w:t>80,300</w:t>
            </w: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tcPr>
          <w:p w:rsidR="00DF1563" w:rsidRPr="00890F2E" w:rsidRDefault="00DF1563" w:rsidP="001E0FE4">
            <w:pPr>
              <w:rPr>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2020</w:t>
            </w:r>
          </w:p>
        </w:tc>
        <w:tc>
          <w:tcPr>
            <w:tcW w:w="778" w:type="dxa"/>
          </w:tcPr>
          <w:p w:rsidR="00DF1563" w:rsidRPr="00890F2E" w:rsidRDefault="00DF1563" w:rsidP="001E0FE4">
            <w:pPr>
              <w:jc w:val="center"/>
              <w:rPr>
                <w:color w:val="000000"/>
                <w:sz w:val="18"/>
                <w:szCs w:val="18"/>
              </w:rPr>
            </w:pPr>
            <w:r w:rsidRPr="00890F2E">
              <w:rPr>
                <w:bCs/>
                <w:color w:val="000000"/>
                <w:sz w:val="18"/>
                <w:szCs w:val="18"/>
              </w:rPr>
              <w:t>80,300</w:t>
            </w:r>
          </w:p>
        </w:tc>
        <w:tc>
          <w:tcPr>
            <w:tcW w:w="831" w:type="dxa"/>
          </w:tcPr>
          <w:p w:rsidR="00DF1563" w:rsidRPr="00890F2E" w:rsidRDefault="00DF1563" w:rsidP="001E0FE4">
            <w:pPr>
              <w:autoSpaceDE w:val="0"/>
              <w:autoSpaceDN w:val="0"/>
              <w:adjustRightInd w:val="0"/>
              <w:jc w:val="center"/>
              <w:rPr>
                <w:bCs/>
                <w:color w:val="000000"/>
                <w:sz w:val="18"/>
                <w:szCs w:val="18"/>
              </w:rPr>
            </w:pPr>
            <w:r w:rsidRPr="00890F2E">
              <w:rPr>
                <w:bCs/>
                <w:color w:val="000000"/>
                <w:sz w:val="18"/>
                <w:szCs w:val="18"/>
              </w:rPr>
              <w:t>0,000</w:t>
            </w:r>
          </w:p>
        </w:tc>
        <w:tc>
          <w:tcPr>
            <w:tcW w:w="932" w:type="dxa"/>
          </w:tcPr>
          <w:p w:rsidR="00DF1563" w:rsidRPr="00890F2E" w:rsidRDefault="00DF1563" w:rsidP="001E0FE4">
            <w:pPr>
              <w:pStyle w:val="ConsPlusNormal2"/>
              <w:rPr>
                <w:rFonts w:ascii="Times New Roman" w:hAnsi="Times New Roman"/>
                <w:color w:val="000000"/>
                <w:sz w:val="18"/>
                <w:szCs w:val="18"/>
              </w:rPr>
            </w:pPr>
          </w:p>
        </w:tc>
        <w:tc>
          <w:tcPr>
            <w:tcW w:w="931" w:type="dxa"/>
          </w:tcPr>
          <w:p w:rsidR="00DF1563" w:rsidRPr="00890F2E" w:rsidRDefault="00DF1563" w:rsidP="001E0FE4">
            <w:pPr>
              <w:jc w:val="center"/>
              <w:rPr>
                <w:color w:val="000000"/>
                <w:sz w:val="18"/>
                <w:szCs w:val="18"/>
              </w:rPr>
            </w:pPr>
            <w:r w:rsidRPr="00890F2E">
              <w:rPr>
                <w:bCs/>
                <w:color w:val="000000"/>
                <w:sz w:val="18"/>
                <w:szCs w:val="18"/>
              </w:rPr>
              <w:t>80,300</w:t>
            </w: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tcPr>
          <w:p w:rsidR="00DF1563" w:rsidRPr="00890F2E" w:rsidRDefault="00DF1563" w:rsidP="001E0FE4">
            <w:pPr>
              <w:rPr>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2021</w:t>
            </w:r>
          </w:p>
        </w:tc>
        <w:tc>
          <w:tcPr>
            <w:tcW w:w="778" w:type="dxa"/>
          </w:tcPr>
          <w:p w:rsidR="00DF1563" w:rsidRPr="00890F2E" w:rsidRDefault="00DF1563" w:rsidP="001E0FE4">
            <w:pPr>
              <w:jc w:val="center"/>
              <w:rPr>
                <w:color w:val="000000"/>
                <w:sz w:val="18"/>
                <w:szCs w:val="18"/>
              </w:rPr>
            </w:pPr>
            <w:r w:rsidRPr="00890F2E">
              <w:rPr>
                <w:bCs/>
                <w:color w:val="000000"/>
                <w:sz w:val="18"/>
                <w:szCs w:val="18"/>
              </w:rPr>
              <w:t>80,300</w:t>
            </w:r>
          </w:p>
        </w:tc>
        <w:tc>
          <w:tcPr>
            <w:tcW w:w="831" w:type="dxa"/>
          </w:tcPr>
          <w:p w:rsidR="00DF1563" w:rsidRPr="00890F2E" w:rsidRDefault="00DF1563" w:rsidP="001E0FE4">
            <w:pPr>
              <w:jc w:val="center"/>
              <w:rPr>
                <w:color w:val="000000"/>
                <w:sz w:val="18"/>
                <w:szCs w:val="18"/>
              </w:rPr>
            </w:pPr>
            <w:r w:rsidRPr="00890F2E">
              <w:rPr>
                <w:bCs/>
                <w:color w:val="000000"/>
                <w:sz w:val="18"/>
                <w:szCs w:val="18"/>
              </w:rPr>
              <w:t>0,000</w:t>
            </w:r>
          </w:p>
        </w:tc>
        <w:tc>
          <w:tcPr>
            <w:tcW w:w="932" w:type="dxa"/>
          </w:tcPr>
          <w:p w:rsidR="00DF1563" w:rsidRPr="00890F2E" w:rsidRDefault="00DF1563" w:rsidP="001E0FE4">
            <w:pPr>
              <w:pStyle w:val="ConsPlusNormal2"/>
              <w:rPr>
                <w:rFonts w:ascii="Times New Roman" w:hAnsi="Times New Roman"/>
                <w:color w:val="000000"/>
                <w:sz w:val="18"/>
                <w:szCs w:val="18"/>
              </w:rPr>
            </w:pPr>
          </w:p>
        </w:tc>
        <w:tc>
          <w:tcPr>
            <w:tcW w:w="931" w:type="dxa"/>
          </w:tcPr>
          <w:p w:rsidR="00DF1563" w:rsidRPr="00890F2E" w:rsidRDefault="00DF1563" w:rsidP="001E0FE4">
            <w:pPr>
              <w:jc w:val="center"/>
              <w:rPr>
                <w:color w:val="000000"/>
                <w:sz w:val="18"/>
                <w:szCs w:val="18"/>
              </w:rPr>
            </w:pPr>
            <w:r w:rsidRPr="00890F2E">
              <w:rPr>
                <w:bCs/>
                <w:color w:val="000000"/>
                <w:sz w:val="18"/>
                <w:szCs w:val="18"/>
              </w:rPr>
              <w:t>80,300</w:t>
            </w: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tcPr>
          <w:p w:rsidR="00DF1563" w:rsidRPr="00890F2E" w:rsidRDefault="00DF1563" w:rsidP="001E0FE4">
            <w:pPr>
              <w:rPr>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2022</w:t>
            </w:r>
          </w:p>
        </w:tc>
        <w:tc>
          <w:tcPr>
            <w:tcW w:w="778" w:type="dxa"/>
          </w:tcPr>
          <w:p w:rsidR="00DF1563" w:rsidRPr="00890F2E" w:rsidRDefault="00DF1563" w:rsidP="001E0FE4">
            <w:pPr>
              <w:jc w:val="center"/>
              <w:rPr>
                <w:color w:val="000000"/>
                <w:sz w:val="18"/>
                <w:szCs w:val="18"/>
              </w:rPr>
            </w:pPr>
            <w:r w:rsidRPr="00890F2E">
              <w:rPr>
                <w:bCs/>
                <w:color w:val="000000"/>
                <w:sz w:val="18"/>
                <w:szCs w:val="18"/>
              </w:rPr>
              <w:t>80,300</w:t>
            </w:r>
          </w:p>
        </w:tc>
        <w:tc>
          <w:tcPr>
            <w:tcW w:w="831" w:type="dxa"/>
          </w:tcPr>
          <w:p w:rsidR="00DF1563" w:rsidRPr="00890F2E" w:rsidRDefault="00DF1563" w:rsidP="001E0FE4">
            <w:pPr>
              <w:jc w:val="center"/>
              <w:rPr>
                <w:color w:val="000000"/>
                <w:sz w:val="18"/>
                <w:szCs w:val="18"/>
              </w:rPr>
            </w:pPr>
            <w:r w:rsidRPr="00890F2E">
              <w:rPr>
                <w:bCs/>
                <w:color w:val="000000"/>
                <w:sz w:val="18"/>
                <w:szCs w:val="18"/>
              </w:rPr>
              <w:t>0,000</w:t>
            </w:r>
          </w:p>
        </w:tc>
        <w:tc>
          <w:tcPr>
            <w:tcW w:w="932" w:type="dxa"/>
          </w:tcPr>
          <w:p w:rsidR="00DF1563" w:rsidRPr="00890F2E" w:rsidRDefault="00DF1563" w:rsidP="001E0FE4">
            <w:pPr>
              <w:pStyle w:val="ConsPlusNormal2"/>
              <w:rPr>
                <w:rFonts w:ascii="Times New Roman" w:hAnsi="Times New Roman"/>
                <w:color w:val="000000"/>
                <w:sz w:val="18"/>
                <w:szCs w:val="18"/>
              </w:rPr>
            </w:pPr>
          </w:p>
        </w:tc>
        <w:tc>
          <w:tcPr>
            <w:tcW w:w="931" w:type="dxa"/>
          </w:tcPr>
          <w:p w:rsidR="00DF1563" w:rsidRPr="00890F2E" w:rsidRDefault="00DF1563" w:rsidP="001E0FE4">
            <w:pPr>
              <w:jc w:val="center"/>
              <w:rPr>
                <w:color w:val="000000"/>
                <w:sz w:val="18"/>
                <w:szCs w:val="18"/>
              </w:rPr>
            </w:pPr>
            <w:r w:rsidRPr="00890F2E">
              <w:rPr>
                <w:bCs/>
                <w:color w:val="000000"/>
                <w:sz w:val="18"/>
                <w:szCs w:val="18"/>
              </w:rPr>
              <w:t>80,300</w:t>
            </w: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tcPr>
          <w:p w:rsidR="00DF1563" w:rsidRPr="00890F2E" w:rsidRDefault="00DF1563" w:rsidP="001E0FE4">
            <w:pPr>
              <w:rPr>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2023</w:t>
            </w:r>
          </w:p>
        </w:tc>
        <w:tc>
          <w:tcPr>
            <w:tcW w:w="778" w:type="dxa"/>
          </w:tcPr>
          <w:p w:rsidR="00DF1563" w:rsidRPr="00890F2E" w:rsidRDefault="00DF1563" w:rsidP="001E0FE4">
            <w:pPr>
              <w:jc w:val="center"/>
              <w:rPr>
                <w:color w:val="000000"/>
                <w:sz w:val="18"/>
                <w:szCs w:val="18"/>
              </w:rPr>
            </w:pPr>
            <w:r w:rsidRPr="00890F2E">
              <w:rPr>
                <w:bCs/>
                <w:color w:val="000000"/>
                <w:sz w:val="18"/>
                <w:szCs w:val="18"/>
              </w:rPr>
              <w:t>80,300</w:t>
            </w:r>
          </w:p>
        </w:tc>
        <w:tc>
          <w:tcPr>
            <w:tcW w:w="831" w:type="dxa"/>
          </w:tcPr>
          <w:p w:rsidR="00DF1563" w:rsidRPr="00890F2E" w:rsidRDefault="00DF1563" w:rsidP="001E0FE4">
            <w:pPr>
              <w:jc w:val="center"/>
              <w:rPr>
                <w:color w:val="000000"/>
                <w:sz w:val="18"/>
                <w:szCs w:val="18"/>
              </w:rPr>
            </w:pPr>
            <w:r w:rsidRPr="00890F2E">
              <w:rPr>
                <w:bCs/>
                <w:color w:val="000000"/>
                <w:sz w:val="18"/>
                <w:szCs w:val="18"/>
              </w:rPr>
              <w:t>0,000</w:t>
            </w:r>
          </w:p>
        </w:tc>
        <w:tc>
          <w:tcPr>
            <w:tcW w:w="932" w:type="dxa"/>
          </w:tcPr>
          <w:p w:rsidR="00DF1563" w:rsidRPr="00890F2E" w:rsidRDefault="00DF1563" w:rsidP="001E0FE4">
            <w:pPr>
              <w:pStyle w:val="ConsPlusNormal2"/>
              <w:rPr>
                <w:rFonts w:ascii="Times New Roman" w:hAnsi="Times New Roman"/>
                <w:color w:val="000000"/>
                <w:sz w:val="18"/>
                <w:szCs w:val="18"/>
              </w:rPr>
            </w:pPr>
          </w:p>
        </w:tc>
        <w:tc>
          <w:tcPr>
            <w:tcW w:w="931" w:type="dxa"/>
          </w:tcPr>
          <w:p w:rsidR="00DF1563" w:rsidRPr="00890F2E" w:rsidRDefault="00DF1563" w:rsidP="001E0FE4">
            <w:pPr>
              <w:jc w:val="center"/>
              <w:rPr>
                <w:color w:val="000000"/>
                <w:sz w:val="18"/>
                <w:szCs w:val="18"/>
              </w:rPr>
            </w:pPr>
            <w:r w:rsidRPr="00890F2E">
              <w:rPr>
                <w:bCs/>
                <w:color w:val="000000"/>
                <w:sz w:val="18"/>
                <w:szCs w:val="18"/>
              </w:rPr>
              <w:t>80,300</w:t>
            </w: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tcPr>
          <w:p w:rsidR="00DF1563" w:rsidRPr="00890F2E" w:rsidRDefault="00DF1563" w:rsidP="001E0FE4">
            <w:pPr>
              <w:rPr>
                <w:sz w:val="18"/>
                <w:szCs w:val="18"/>
              </w:rPr>
            </w:pPr>
          </w:p>
        </w:tc>
        <w:tc>
          <w:tcPr>
            <w:tcW w:w="1032" w:type="dxa"/>
          </w:tcPr>
          <w:p w:rsidR="00DF1563" w:rsidRPr="00890F2E" w:rsidRDefault="00DF1563" w:rsidP="001E0FE4">
            <w:pPr>
              <w:jc w:val="center"/>
              <w:rPr>
                <w:color w:val="000000"/>
                <w:sz w:val="18"/>
                <w:szCs w:val="18"/>
              </w:rPr>
            </w:pPr>
            <w:r w:rsidRPr="00890F2E">
              <w:rPr>
                <w:color w:val="000000"/>
                <w:sz w:val="18"/>
                <w:szCs w:val="18"/>
              </w:rPr>
              <w:t>2024</w:t>
            </w:r>
          </w:p>
        </w:tc>
        <w:tc>
          <w:tcPr>
            <w:tcW w:w="778" w:type="dxa"/>
          </w:tcPr>
          <w:p w:rsidR="00DF1563" w:rsidRPr="00890F2E" w:rsidRDefault="00DF1563" w:rsidP="001E0FE4">
            <w:pPr>
              <w:jc w:val="center"/>
              <w:rPr>
                <w:color w:val="000000"/>
                <w:sz w:val="18"/>
                <w:szCs w:val="18"/>
              </w:rPr>
            </w:pPr>
            <w:r w:rsidRPr="00890F2E">
              <w:rPr>
                <w:bCs/>
                <w:color w:val="000000"/>
                <w:sz w:val="18"/>
                <w:szCs w:val="18"/>
              </w:rPr>
              <w:t>80,300</w:t>
            </w:r>
          </w:p>
        </w:tc>
        <w:tc>
          <w:tcPr>
            <w:tcW w:w="831" w:type="dxa"/>
          </w:tcPr>
          <w:p w:rsidR="00DF1563" w:rsidRPr="00890F2E" w:rsidRDefault="00DF1563" w:rsidP="001E0FE4">
            <w:pPr>
              <w:jc w:val="center"/>
              <w:rPr>
                <w:color w:val="000000"/>
                <w:sz w:val="18"/>
                <w:szCs w:val="18"/>
              </w:rPr>
            </w:pPr>
            <w:r w:rsidRPr="00890F2E">
              <w:rPr>
                <w:bCs/>
                <w:color w:val="000000"/>
                <w:sz w:val="18"/>
                <w:szCs w:val="18"/>
              </w:rPr>
              <w:t>0,000</w:t>
            </w:r>
          </w:p>
        </w:tc>
        <w:tc>
          <w:tcPr>
            <w:tcW w:w="932" w:type="dxa"/>
          </w:tcPr>
          <w:p w:rsidR="00DF1563" w:rsidRPr="00890F2E" w:rsidRDefault="00DF1563" w:rsidP="001E0FE4">
            <w:pPr>
              <w:pStyle w:val="ConsPlusNormal2"/>
              <w:rPr>
                <w:rFonts w:ascii="Times New Roman" w:hAnsi="Times New Roman"/>
                <w:color w:val="000000"/>
                <w:sz w:val="18"/>
                <w:szCs w:val="18"/>
              </w:rPr>
            </w:pPr>
          </w:p>
        </w:tc>
        <w:tc>
          <w:tcPr>
            <w:tcW w:w="931" w:type="dxa"/>
          </w:tcPr>
          <w:p w:rsidR="00DF1563" w:rsidRPr="00890F2E" w:rsidRDefault="00DF1563" w:rsidP="001E0FE4">
            <w:pPr>
              <w:jc w:val="center"/>
              <w:rPr>
                <w:color w:val="000000"/>
                <w:sz w:val="18"/>
                <w:szCs w:val="18"/>
              </w:rPr>
            </w:pPr>
            <w:r w:rsidRPr="00890F2E">
              <w:rPr>
                <w:bCs/>
                <w:color w:val="000000"/>
                <w:sz w:val="18"/>
                <w:szCs w:val="18"/>
              </w:rPr>
              <w:t>80,300</w:t>
            </w: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r w:rsidR="00DF1563" w:rsidRPr="00890F2E" w:rsidTr="001E0FE4">
        <w:trPr>
          <w:jc w:val="center"/>
        </w:trPr>
        <w:tc>
          <w:tcPr>
            <w:tcW w:w="3655" w:type="dxa"/>
            <w:gridSpan w:val="3"/>
            <w:vMerge/>
          </w:tcPr>
          <w:p w:rsidR="00DF1563" w:rsidRPr="00890F2E" w:rsidRDefault="00DF1563" w:rsidP="001E0FE4">
            <w:pPr>
              <w:rPr>
                <w:sz w:val="18"/>
                <w:szCs w:val="18"/>
              </w:rPr>
            </w:pPr>
          </w:p>
        </w:tc>
        <w:tc>
          <w:tcPr>
            <w:tcW w:w="1032" w:type="dxa"/>
          </w:tcPr>
          <w:p w:rsidR="00DF1563" w:rsidRPr="00890F2E" w:rsidRDefault="00DF1563" w:rsidP="001E0FE4">
            <w:pPr>
              <w:pStyle w:val="ConsPlusNormal2"/>
              <w:jc w:val="center"/>
              <w:rPr>
                <w:rFonts w:ascii="Times New Roman" w:hAnsi="Times New Roman"/>
                <w:sz w:val="18"/>
                <w:szCs w:val="18"/>
              </w:rPr>
            </w:pPr>
            <w:r w:rsidRPr="00890F2E">
              <w:rPr>
                <w:rFonts w:ascii="Times New Roman" w:hAnsi="Times New Roman"/>
                <w:sz w:val="18"/>
                <w:szCs w:val="18"/>
              </w:rPr>
              <w:t>итого</w:t>
            </w:r>
          </w:p>
        </w:tc>
        <w:tc>
          <w:tcPr>
            <w:tcW w:w="778" w:type="dxa"/>
          </w:tcPr>
          <w:p w:rsidR="00DF1563" w:rsidRPr="00890F2E" w:rsidRDefault="00DF1563" w:rsidP="001E0FE4">
            <w:pPr>
              <w:autoSpaceDE w:val="0"/>
              <w:autoSpaceDN w:val="0"/>
              <w:adjustRightInd w:val="0"/>
              <w:jc w:val="center"/>
              <w:rPr>
                <w:bCs/>
                <w:color w:val="000000"/>
                <w:sz w:val="18"/>
                <w:szCs w:val="18"/>
              </w:rPr>
            </w:pPr>
            <w:r w:rsidRPr="00890F2E">
              <w:rPr>
                <w:bCs/>
                <w:color w:val="000000"/>
                <w:sz w:val="18"/>
                <w:szCs w:val="18"/>
              </w:rPr>
              <w:t>481,800</w:t>
            </w:r>
          </w:p>
        </w:tc>
        <w:tc>
          <w:tcPr>
            <w:tcW w:w="831" w:type="dxa"/>
          </w:tcPr>
          <w:p w:rsidR="00DF1563" w:rsidRPr="00890F2E" w:rsidRDefault="00DF1563" w:rsidP="001E0FE4">
            <w:pPr>
              <w:autoSpaceDE w:val="0"/>
              <w:autoSpaceDN w:val="0"/>
              <w:adjustRightInd w:val="0"/>
              <w:jc w:val="center"/>
              <w:rPr>
                <w:bCs/>
                <w:color w:val="000000"/>
                <w:sz w:val="18"/>
                <w:szCs w:val="18"/>
              </w:rPr>
            </w:pPr>
            <w:r w:rsidRPr="00890F2E">
              <w:rPr>
                <w:bCs/>
                <w:color w:val="000000"/>
                <w:sz w:val="18"/>
                <w:szCs w:val="18"/>
              </w:rPr>
              <w:t>50,000</w:t>
            </w:r>
          </w:p>
        </w:tc>
        <w:tc>
          <w:tcPr>
            <w:tcW w:w="932" w:type="dxa"/>
          </w:tcPr>
          <w:p w:rsidR="00DF1563" w:rsidRPr="00890F2E" w:rsidRDefault="00DF1563" w:rsidP="001E0FE4">
            <w:pPr>
              <w:pStyle w:val="ConsPlusNormal2"/>
              <w:rPr>
                <w:rFonts w:ascii="Times New Roman" w:hAnsi="Times New Roman"/>
                <w:color w:val="000000"/>
                <w:sz w:val="18"/>
                <w:szCs w:val="18"/>
              </w:rPr>
            </w:pPr>
          </w:p>
        </w:tc>
        <w:tc>
          <w:tcPr>
            <w:tcW w:w="931" w:type="dxa"/>
          </w:tcPr>
          <w:p w:rsidR="00DF1563" w:rsidRPr="00890F2E" w:rsidRDefault="00DF1563" w:rsidP="001E0FE4">
            <w:pPr>
              <w:pStyle w:val="ConsPlusNormal2"/>
              <w:jc w:val="center"/>
              <w:rPr>
                <w:rFonts w:ascii="Times New Roman" w:hAnsi="Times New Roman"/>
                <w:color w:val="000000"/>
                <w:sz w:val="18"/>
                <w:szCs w:val="18"/>
              </w:rPr>
            </w:pPr>
            <w:r w:rsidRPr="00890F2E">
              <w:rPr>
                <w:rFonts w:ascii="Times New Roman" w:hAnsi="Times New Roman"/>
                <w:color w:val="000000"/>
                <w:sz w:val="18"/>
                <w:szCs w:val="18"/>
              </w:rPr>
              <w:t>481,800</w:t>
            </w:r>
          </w:p>
        </w:tc>
        <w:tc>
          <w:tcPr>
            <w:tcW w:w="1033" w:type="dxa"/>
          </w:tcPr>
          <w:p w:rsidR="00DF1563" w:rsidRPr="00890F2E" w:rsidRDefault="00DF1563" w:rsidP="001E0FE4">
            <w:pPr>
              <w:pStyle w:val="ConsPlusNormal2"/>
              <w:rPr>
                <w:rFonts w:ascii="Times New Roman" w:hAnsi="Times New Roman"/>
                <w:sz w:val="18"/>
                <w:szCs w:val="18"/>
              </w:rPr>
            </w:pPr>
          </w:p>
        </w:tc>
        <w:tc>
          <w:tcPr>
            <w:tcW w:w="1407" w:type="dxa"/>
          </w:tcPr>
          <w:p w:rsidR="00DF1563" w:rsidRPr="00890F2E" w:rsidRDefault="00DF1563" w:rsidP="001E0FE4">
            <w:pPr>
              <w:jc w:val="center"/>
              <w:rPr>
                <w:sz w:val="18"/>
                <w:szCs w:val="18"/>
              </w:rPr>
            </w:pPr>
            <w:r w:rsidRPr="00890F2E">
              <w:rPr>
                <w:sz w:val="18"/>
                <w:szCs w:val="18"/>
              </w:rPr>
              <w:t>100%</w:t>
            </w:r>
          </w:p>
        </w:tc>
      </w:tr>
    </w:tbl>
    <w:p w:rsidR="0023597A" w:rsidRDefault="0023597A" w:rsidP="0023597A">
      <w:pPr>
        <w:tabs>
          <w:tab w:val="left" w:pos="2977"/>
          <w:tab w:val="left" w:pos="7200"/>
        </w:tabs>
        <w:jc w:val="center"/>
        <w:rPr>
          <w:b/>
          <w:sz w:val="18"/>
          <w:szCs w:val="18"/>
        </w:rPr>
      </w:pPr>
      <w:r>
        <w:rPr>
          <w:b/>
          <w:sz w:val="18"/>
          <w:szCs w:val="18"/>
        </w:rPr>
        <w:t>_________________________________________________________________________________________________________________</w:t>
      </w:r>
    </w:p>
    <w:p w:rsidR="00645B4A" w:rsidRPr="00645B4A" w:rsidRDefault="00645B4A" w:rsidP="0023597A">
      <w:pPr>
        <w:tabs>
          <w:tab w:val="left" w:pos="2977"/>
          <w:tab w:val="left" w:pos="7200"/>
        </w:tabs>
        <w:jc w:val="center"/>
        <w:rPr>
          <w:b/>
          <w:bCs/>
          <w:sz w:val="18"/>
          <w:szCs w:val="18"/>
        </w:rPr>
      </w:pPr>
      <w:r w:rsidRPr="00645B4A">
        <w:rPr>
          <w:b/>
          <w:sz w:val="18"/>
          <w:szCs w:val="18"/>
        </w:rPr>
        <w:t>Решение комитета местного самоуправления Мошковского сельсовета Бековского рай она Пензенской области от 20.12.2019 № 43-6/</w:t>
      </w:r>
      <w:r w:rsidRPr="00645B4A">
        <w:rPr>
          <w:b/>
          <w:sz w:val="18"/>
          <w:szCs w:val="18"/>
          <w:lang w:val="en-US"/>
        </w:rPr>
        <w:t>VII</w:t>
      </w:r>
      <w:r w:rsidRPr="00645B4A">
        <w:rPr>
          <w:sz w:val="18"/>
          <w:szCs w:val="18"/>
        </w:rPr>
        <w:t xml:space="preserve"> «</w:t>
      </w:r>
      <w:r w:rsidRPr="00645B4A">
        <w:rPr>
          <w:b/>
          <w:bCs/>
          <w:sz w:val="18"/>
          <w:szCs w:val="18"/>
        </w:rPr>
        <w:t>О внесении изменений в Положение о премировании лиц, замещающих должности муниципальной службы в органах местного самоуправления Мошковского сельсовета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03.03.2016 № 169-32/</w:t>
      </w:r>
      <w:r w:rsidRPr="00645B4A">
        <w:rPr>
          <w:b/>
          <w:bCs/>
          <w:sz w:val="18"/>
          <w:szCs w:val="18"/>
          <w:lang w:val="en-US"/>
        </w:rPr>
        <w:t>VI</w:t>
      </w:r>
      <w:r w:rsidRPr="00645B4A">
        <w:rPr>
          <w:b/>
          <w:bCs/>
          <w:sz w:val="18"/>
          <w:szCs w:val="18"/>
        </w:rPr>
        <w:t>»</w:t>
      </w:r>
    </w:p>
    <w:p w:rsidR="00645B4A" w:rsidRPr="00645B4A" w:rsidRDefault="00645B4A" w:rsidP="00645B4A">
      <w:pPr>
        <w:tabs>
          <w:tab w:val="left" w:pos="3213"/>
        </w:tabs>
        <w:suppressAutoHyphens/>
        <w:jc w:val="both"/>
        <w:rPr>
          <w:sz w:val="18"/>
          <w:szCs w:val="18"/>
          <w:lang w:eastAsia="ar-SA"/>
        </w:rPr>
      </w:pPr>
      <w:r w:rsidRPr="00645B4A">
        <w:rPr>
          <w:sz w:val="18"/>
          <w:szCs w:val="18"/>
          <w:lang w:eastAsia="ar-SA"/>
        </w:rPr>
        <w:t xml:space="preserve">Руководствуясь Федеральными законами от 06.10.2003 </w:t>
      </w:r>
      <w:hyperlink r:id="rId13" w:history="1">
        <w:r w:rsidRPr="00645B4A">
          <w:rPr>
            <w:sz w:val="18"/>
            <w:szCs w:val="18"/>
            <w:lang w:eastAsia="ar-SA"/>
          </w:rPr>
          <w:t>№ 131-ФЗ</w:t>
        </w:r>
      </w:hyperlink>
      <w:r w:rsidRPr="00645B4A">
        <w:rPr>
          <w:sz w:val="18"/>
          <w:szCs w:val="18"/>
          <w:lang w:eastAsia="ar-SA"/>
        </w:rPr>
        <w:t xml:space="preserve"> «Об общих принципах организации местного самоуправления в Российской Федерации» (с последующими изменениями), от 02.03.2007 </w:t>
      </w:r>
      <w:hyperlink r:id="rId14" w:history="1">
        <w:r w:rsidRPr="00645B4A">
          <w:rPr>
            <w:sz w:val="18"/>
            <w:szCs w:val="18"/>
            <w:lang w:eastAsia="ar-SA"/>
          </w:rPr>
          <w:t>№ 25-ФЗ</w:t>
        </w:r>
      </w:hyperlink>
      <w:r w:rsidRPr="00645B4A">
        <w:rPr>
          <w:sz w:val="18"/>
          <w:szCs w:val="18"/>
          <w:lang w:eastAsia="ar-SA"/>
        </w:rPr>
        <w:t xml:space="preserve"> «О муниципальной службе в Российской Федерации» (с последующими изменениями), </w:t>
      </w:r>
      <w:hyperlink r:id="rId15" w:history="1">
        <w:r w:rsidRPr="00645B4A">
          <w:rPr>
            <w:sz w:val="18"/>
            <w:szCs w:val="18"/>
            <w:lang w:eastAsia="ar-SA"/>
          </w:rPr>
          <w:t>законом</w:t>
        </w:r>
      </w:hyperlink>
      <w:r w:rsidRPr="00645B4A">
        <w:rPr>
          <w:sz w:val="18"/>
          <w:szCs w:val="18"/>
          <w:lang w:eastAsia="ar-SA"/>
        </w:rPr>
        <w:t xml:space="preserve"> Пензенской области от 10.10.2007 № 1390-ЗПО «О муниципальной службе в Пензенской области» (с последующими изменениями), решением Комитета местного самоуправления </w:t>
      </w:r>
      <w:r w:rsidRPr="00645B4A">
        <w:rPr>
          <w:bCs/>
          <w:sz w:val="18"/>
          <w:szCs w:val="18"/>
        </w:rPr>
        <w:t>Мошковского сельсовета</w:t>
      </w:r>
      <w:r w:rsidRPr="00645B4A">
        <w:rPr>
          <w:b/>
          <w:bCs/>
          <w:sz w:val="18"/>
          <w:szCs w:val="18"/>
        </w:rPr>
        <w:t xml:space="preserve"> </w:t>
      </w:r>
      <w:r w:rsidRPr="00645B4A">
        <w:rPr>
          <w:sz w:val="18"/>
          <w:szCs w:val="18"/>
          <w:lang w:eastAsia="ar-SA"/>
        </w:rPr>
        <w:t>Бековского района Пензенской области от 31.07.2019 № 481-100/</w:t>
      </w:r>
      <w:r w:rsidRPr="00645B4A">
        <w:rPr>
          <w:sz w:val="18"/>
          <w:szCs w:val="18"/>
          <w:lang w:val="en-US" w:eastAsia="ar-SA"/>
        </w:rPr>
        <w:t>VI</w:t>
      </w:r>
      <w:r w:rsidRPr="00645B4A">
        <w:rPr>
          <w:sz w:val="18"/>
          <w:szCs w:val="18"/>
          <w:lang w:eastAsia="ar-SA"/>
        </w:rPr>
        <w:t xml:space="preserve"> «Об утверждении Положения об оплате труда муниципальных служащих органов местного самоуправления </w:t>
      </w:r>
      <w:r w:rsidRPr="00645B4A">
        <w:rPr>
          <w:bCs/>
          <w:sz w:val="18"/>
          <w:szCs w:val="18"/>
        </w:rPr>
        <w:t>Мошковского сельсовета</w:t>
      </w:r>
      <w:r w:rsidRPr="00645B4A">
        <w:rPr>
          <w:sz w:val="18"/>
          <w:szCs w:val="18"/>
          <w:lang w:eastAsia="ar-SA"/>
        </w:rPr>
        <w:t xml:space="preserve"> Бековского района Пензенской области» (с последующими изменениями), на основании статьи 20 Устава </w:t>
      </w:r>
      <w:r w:rsidRPr="00645B4A">
        <w:rPr>
          <w:bCs/>
          <w:sz w:val="18"/>
          <w:szCs w:val="18"/>
        </w:rPr>
        <w:t>Мошковского сельсовета</w:t>
      </w:r>
      <w:r w:rsidRPr="00645B4A">
        <w:rPr>
          <w:sz w:val="18"/>
          <w:szCs w:val="18"/>
          <w:lang w:eastAsia="ar-SA"/>
        </w:rPr>
        <w:t xml:space="preserve"> Бековского района Пензенской области</w:t>
      </w:r>
    </w:p>
    <w:p w:rsidR="00645B4A" w:rsidRPr="00645B4A" w:rsidRDefault="00645B4A" w:rsidP="00645B4A">
      <w:pPr>
        <w:suppressAutoHyphens/>
        <w:autoSpaceDE w:val="0"/>
        <w:autoSpaceDN w:val="0"/>
        <w:adjustRightInd w:val="0"/>
        <w:jc w:val="center"/>
        <w:rPr>
          <w:b/>
          <w:sz w:val="18"/>
          <w:szCs w:val="18"/>
          <w:lang w:eastAsia="ar-SA"/>
        </w:rPr>
      </w:pPr>
      <w:r w:rsidRPr="00645B4A">
        <w:rPr>
          <w:sz w:val="18"/>
          <w:szCs w:val="18"/>
          <w:lang w:eastAsia="ar-SA"/>
        </w:rPr>
        <w:t xml:space="preserve">Комитет местного самоуправления </w:t>
      </w:r>
      <w:r w:rsidRPr="00645B4A">
        <w:rPr>
          <w:bCs/>
          <w:sz w:val="18"/>
          <w:szCs w:val="18"/>
        </w:rPr>
        <w:t>Мошковского сельсовета</w:t>
      </w:r>
      <w:r w:rsidRPr="00645B4A">
        <w:rPr>
          <w:b/>
          <w:sz w:val="18"/>
          <w:szCs w:val="18"/>
          <w:lang w:eastAsia="ar-SA"/>
        </w:rPr>
        <w:t xml:space="preserve"> решил:</w:t>
      </w:r>
    </w:p>
    <w:p w:rsidR="00645B4A" w:rsidRPr="00645B4A" w:rsidRDefault="00645B4A" w:rsidP="00645B4A">
      <w:pPr>
        <w:tabs>
          <w:tab w:val="left" w:pos="709"/>
        </w:tabs>
        <w:autoSpaceDE w:val="0"/>
        <w:autoSpaceDN w:val="0"/>
        <w:adjustRightInd w:val="0"/>
        <w:jc w:val="both"/>
        <w:rPr>
          <w:bCs/>
          <w:sz w:val="18"/>
          <w:szCs w:val="18"/>
        </w:rPr>
      </w:pPr>
      <w:r w:rsidRPr="00645B4A">
        <w:rPr>
          <w:bCs/>
          <w:sz w:val="18"/>
          <w:szCs w:val="18"/>
        </w:rPr>
        <w:t xml:space="preserve">          1. Внести изменения в Положение о премировании лиц, замещающих должности муниципальной службы в органах местного самоуправления Мошковского сельсовета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03.03.2016 № 169-32/</w:t>
      </w:r>
      <w:r w:rsidRPr="00645B4A">
        <w:rPr>
          <w:bCs/>
          <w:sz w:val="18"/>
          <w:szCs w:val="18"/>
          <w:lang w:val="en-US"/>
        </w:rPr>
        <w:t>VI</w:t>
      </w:r>
      <w:r w:rsidRPr="00645B4A">
        <w:rPr>
          <w:bCs/>
          <w:sz w:val="18"/>
          <w:szCs w:val="18"/>
        </w:rPr>
        <w:t>, изложив пункт 18 в следующей редакции:</w:t>
      </w:r>
    </w:p>
    <w:p w:rsidR="00645B4A" w:rsidRPr="00645B4A" w:rsidRDefault="00645B4A" w:rsidP="00645B4A">
      <w:pPr>
        <w:suppressAutoHyphens/>
        <w:autoSpaceDE w:val="0"/>
        <w:autoSpaceDN w:val="0"/>
        <w:adjustRightInd w:val="0"/>
        <w:jc w:val="both"/>
        <w:rPr>
          <w:sz w:val="18"/>
          <w:szCs w:val="18"/>
          <w:lang w:eastAsia="ar-SA"/>
        </w:rPr>
      </w:pPr>
      <w:r w:rsidRPr="00645B4A">
        <w:rPr>
          <w:sz w:val="18"/>
          <w:szCs w:val="18"/>
          <w:lang w:eastAsia="ar-SA"/>
        </w:rPr>
        <w:t>«18. В конце последнего месяца отчетного года при наличии экономии фонда оплаты труда выплачивается премия по итогам работы за год, размер которой определяется исходя из результатов деятельности муниципального служащего и максимальными размерами не ограничивается.</w:t>
      </w:r>
    </w:p>
    <w:p w:rsidR="00645B4A" w:rsidRPr="00645B4A" w:rsidRDefault="00645B4A" w:rsidP="00645B4A">
      <w:pPr>
        <w:suppressAutoHyphens/>
        <w:autoSpaceDE w:val="0"/>
        <w:autoSpaceDN w:val="0"/>
        <w:adjustRightInd w:val="0"/>
        <w:jc w:val="both"/>
        <w:rPr>
          <w:sz w:val="18"/>
          <w:szCs w:val="18"/>
          <w:lang w:eastAsia="ar-SA"/>
        </w:rPr>
      </w:pPr>
      <w:r w:rsidRPr="00645B4A">
        <w:rPr>
          <w:sz w:val="18"/>
          <w:szCs w:val="18"/>
          <w:lang w:eastAsia="ar-SA"/>
        </w:rPr>
        <w:t xml:space="preserve">Представление о премировании по итогам работы за год в отношении главы администрации </w:t>
      </w:r>
      <w:r w:rsidRPr="00645B4A">
        <w:rPr>
          <w:bCs/>
          <w:sz w:val="18"/>
          <w:szCs w:val="18"/>
        </w:rPr>
        <w:t xml:space="preserve">Мошковского сельсовета </w:t>
      </w:r>
      <w:r w:rsidRPr="00645B4A">
        <w:rPr>
          <w:sz w:val="18"/>
          <w:szCs w:val="18"/>
          <w:lang w:eastAsia="ar-SA"/>
        </w:rPr>
        <w:t xml:space="preserve">Бековского района Пензенской области вносится главой муниципального образования, в отношении муниципальных служащих администрации </w:t>
      </w:r>
      <w:r w:rsidRPr="00645B4A">
        <w:rPr>
          <w:bCs/>
          <w:sz w:val="18"/>
          <w:szCs w:val="18"/>
        </w:rPr>
        <w:t>Мошковского сельсовета</w:t>
      </w:r>
      <w:r w:rsidRPr="00645B4A">
        <w:rPr>
          <w:sz w:val="18"/>
          <w:szCs w:val="18"/>
          <w:lang w:eastAsia="ar-SA"/>
        </w:rPr>
        <w:t xml:space="preserve"> Бековского района Пензенской области представления о премировании по итогам работы за год вносятся главой администрации </w:t>
      </w:r>
      <w:r w:rsidRPr="00645B4A">
        <w:rPr>
          <w:bCs/>
          <w:sz w:val="18"/>
          <w:szCs w:val="18"/>
        </w:rPr>
        <w:t xml:space="preserve">Мошковского сельсовета </w:t>
      </w:r>
      <w:r w:rsidRPr="00645B4A">
        <w:rPr>
          <w:sz w:val="18"/>
          <w:szCs w:val="18"/>
          <w:lang w:eastAsia="ar-SA"/>
        </w:rPr>
        <w:t>Бековского района Пензенской области.</w:t>
      </w:r>
    </w:p>
    <w:p w:rsidR="00645B4A" w:rsidRPr="00645B4A" w:rsidRDefault="00645B4A" w:rsidP="00645B4A">
      <w:pPr>
        <w:suppressAutoHyphens/>
        <w:autoSpaceDE w:val="0"/>
        <w:autoSpaceDN w:val="0"/>
        <w:adjustRightInd w:val="0"/>
        <w:jc w:val="both"/>
        <w:rPr>
          <w:sz w:val="18"/>
          <w:szCs w:val="18"/>
          <w:lang w:eastAsia="ar-SA"/>
        </w:rPr>
      </w:pPr>
      <w:r w:rsidRPr="00645B4A">
        <w:rPr>
          <w:sz w:val="18"/>
          <w:szCs w:val="18"/>
          <w:lang w:eastAsia="ar-SA"/>
        </w:rPr>
        <w:t>Премия по итогам работы за год выплачивается за фактически отработанное время. Периоды нахождения в ежегодном оплачиваемом отпуске, учебном отпуске, отпуске без сохранения денежного содержания, по временной нетрудоспособности не подлежат исключению из расчетного периода.</w:t>
      </w:r>
    </w:p>
    <w:p w:rsidR="00645B4A" w:rsidRPr="00645B4A" w:rsidRDefault="00645B4A" w:rsidP="00645B4A">
      <w:pPr>
        <w:suppressAutoHyphens/>
        <w:autoSpaceDE w:val="0"/>
        <w:autoSpaceDN w:val="0"/>
        <w:adjustRightInd w:val="0"/>
        <w:jc w:val="both"/>
        <w:rPr>
          <w:sz w:val="18"/>
          <w:szCs w:val="18"/>
          <w:lang w:eastAsia="ar-SA"/>
        </w:rPr>
      </w:pPr>
      <w:r w:rsidRPr="00645B4A">
        <w:rPr>
          <w:sz w:val="18"/>
          <w:szCs w:val="18"/>
          <w:lang w:eastAsia="ar-SA"/>
        </w:rPr>
        <w:t>Периоды нахождения в отпуске по беременности и родам, отпуске по уходу за ребенком до достижения им возраста трех лет в расчетный период не включаются.».</w:t>
      </w:r>
    </w:p>
    <w:p w:rsidR="00645B4A" w:rsidRPr="00645B4A" w:rsidRDefault="00645B4A" w:rsidP="00645B4A">
      <w:pPr>
        <w:autoSpaceDE w:val="0"/>
        <w:autoSpaceDN w:val="0"/>
        <w:adjustRightInd w:val="0"/>
        <w:jc w:val="both"/>
        <w:rPr>
          <w:sz w:val="18"/>
          <w:szCs w:val="18"/>
        </w:rPr>
      </w:pPr>
      <w:r w:rsidRPr="00645B4A">
        <w:rPr>
          <w:bCs/>
          <w:sz w:val="18"/>
          <w:szCs w:val="18"/>
        </w:rPr>
        <w:t xml:space="preserve">2. </w:t>
      </w:r>
      <w:r w:rsidRPr="00645B4A">
        <w:rPr>
          <w:sz w:val="18"/>
          <w:szCs w:val="18"/>
        </w:rPr>
        <w:t xml:space="preserve">Опубликовать настоящее решение в информационном бюллетене «Ведомости </w:t>
      </w:r>
      <w:r w:rsidRPr="00645B4A">
        <w:rPr>
          <w:bCs/>
          <w:sz w:val="18"/>
          <w:szCs w:val="18"/>
        </w:rPr>
        <w:t>Мошковского сельсовета</w:t>
      </w:r>
      <w:r w:rsidRPr="00645B4A">
        <w:rPr>
          <w:sz w:val="18"/>
          <w:szCs w:val="18"/>
        </w:rPr>
        <w:t>».</w:t>
      </w:r>
    </w:p>
    <w:p w:rsidR="00645B4A" w:rsidRPr="00645B4A" w:rsidRDefault="00645B4A" w:rsidP="00645B4A">
      <w:pPr>
        <w:jc w:val="both"/>
        <w:rPr>
          <w:sz w:val="18"/>
          <w:szCs w:val="18"/>
          <w:lang w:val="x-none" w:eastAsia="x-none"/>
        </w:rPr>
      </w:pPr>
      <w:r w:rsidRPr="00645B4A">
        <w:rPr>
          <w:sz w:val="18"/>
          <w:szCs w:val="18"/>
          <w:lang w:eastAsia="x-none"/>
        </w:rPr>
        <w:lastRenderedPageBreak/>
        <w:t>3</w:t>
      </w:r>
      <w:r w:rsidRPr="00645B4A">
        <w:rPr>
          <w:sz w:val="18"/>
          <w:szCs w:val="18"/>
          <w:lang w:val="x-none" w:eastAsia="x-none"/>
        </w:rPr>
        <w:t>. Настоящее решение вступает в силу</w:t>
      </w:r>
      <w:r w:rsidRPr="00645B4A">
        <w:rPr>
          <w:sz w:val="18"/>
          <w:szCs w:val="18"/>
          <w:lang w:eastAsia="x-none"/>
        </w:rPr>
        <w:t xml:space="preserve"> после</w:t>
      </w:r>
      <w:r w:rsidRPr="00645B4A">
        <w:rPr>
          <w:sz w:val="18"/>
          <w:szCs w:val="18"/>
          <w:lang w:val="x-none" w:eastAsia="x-none"/>
        </w:rPr>
        <w:t xml:space="preserve"> </w:t>
      </w:r>
      <w:r w:rsidRPr="00645B4A">
        <w:rPr>
          <w:sz w:val="18"/>
          <w:szCs w:val="18"/>
          <w:lang w:eastAsia="x-none"/>
        </w:rPr>
        <w:t xml:space="preserve">его </w:t>
      </w:r>
      <w:r w:rsidRPr="00645B4A">
        <w:rPr>
          <w:sz w:val="18"/>
          <w:szCs w:val="18"/>
          <w:lang w:val="x-none" w:eastAsia="x-none"/>
        </w:rPr>
        <w:t>официального опубликования</w:t>
      </w:r>
      <w:r w:rsidRPr="00645B4A">
        <w:rPr>
          <w:sz w:val="18"/>
          <w:szCs w:val="18"/>
          <w:lang w:eastAsia="x-none"/>
        </w:rPr>
        <w:t xml:space="preserve"> и распространяется на правоотношения, возникшие с 01.01.2019</w:t>
      </w:r>
      <w:r w:rsidRPr="00645B4A">
        <w:rPr>
          <w:sz w:val="18"/>
          <w:szCs w:val="18"/>
          <w:lang w:val="x-none" w:eastAsia="x-none"/>
        </w:rPr>
        <w:t>.</w:t>
      </w:r>
    </w:p>
    <w:p w:rsidR="00645B4A" w:rsidRPr="00645B4A" w:rsidRDefault="00645B4A" w:rsidP="00645B4A">
      <w:pPr>
        <w:jc w:val="both"/>
        <w:rPr>
          <w:sz w:val="18"/>
          <w:szCs w:val="18"/>
          <w:lang w:eastAsia="x-none"/>
        </w:rPr>
      </w:pPr>
      <w:r w:rsidRPr="00645B4A">
        <w:rPr>
          <w:sz w:val="18"/>
          <w:szCs w:val="18"/>
          <w:lang w:eastAsia="x-none"/>
        </w:rPr>
        <w:t>4</w:t>
      </w:r>
      <w:r w:rsidRPr="00645B4A">
        <w:rPr>
          <w:sz w:val="18"/>
          <w:szCs w:val="18"/>
          <w:lang w:val="x-none" w:eastAsia="x-none"/>
        </w:rPr>
        <w:t xml:space="preserve">. Контроль за исполнением настоящего решения возложить на главу </w:t>
      </w:r>
      <w:r w:rsidRPr="00645B4A">
        <w:rPr>
          <w:bCs/>
          <w:sz w:val="18"/>
          <w:szCs w:val="18"/>
        </w:rPr>
        <w:t>Мошковского сельсовета Артамошкину И.А.</w:t>
      </w:r>
    </w:p>
    <w:p w:rsidR="00645B4A" w:rsidRPr="00645B4A" w:rsidRDefault="00645B4A" w:rsidP="00645B4A">
      <w:pPr>
        <w:jc w:val="both"/>
        <w:rPr>
          <w:sz w:val="18"/>
          <w:szCs w:val="18"/>
          <w:lang w:eastAsia="x-none"/>
        </w:rPr>
      </w:pPr>
      <w:r w:rsidRPr="00645B4A">
        <w:rPr>
          <w:sz w:val="18"/>
          <w:szCs w:val="18"/>
          <w:lang w:eastAsia="x-none"/>
        </w:rPr>
        <w:t xml:space="preserve">Глава </w:t>
      </w:r>
      <w:r w:rsidRPr="00645B4A">
        <w:rPr>
          <w:bCs/>
          <w:sz w:val="18"/>
          <w:szCs w:val="18"/>
        </w:rPr>
        <w:t>Мошковского сельсовета                                              И.А. Артамошкина</w:t>
      </w:r>
    </w:p>
    <w:p w:rsidR="00645B4A" w:rsidRPr="00645B4A" w:rsidRDefault="00645B4A" w:rsidP="00645B4A">
      <w:pPr>
        <w:jc w:val="both"/>
        <w:rPr>
          <w:sz w:val="18"/>
          <w:szCs w:val="18"/>
          <w:lang w:eastAsia="x-none"/>
        </w:rPr>
      </w:pPr>
      <w:r w:rsidRPr="00645B4A">
        <w:rPr>
          <w:sz w:val="18"/>
          <w:szCs w:val="18"/>
          <w:lang w:eastAsia="x-none"/>
        </w:rPr>
        <w:t>_______________________________________________________________________</w:t>
      </w:r>
      <w:r w:rsidR="00D135CD">
        <w:rPr>
          <w:sz w:val="18"/>
          <w:szCs w:val="18"/>
          <w:lang w:eastAsia="x-none"/>
        </w:rPr>
        <w:t>__________________________________________</w:t>
      </w:r>
    </w:p>
    <w:p w:rsidR="00645B4A" w:rsidRPr="00645B4A" w:rsidRDefault="00645B4A" w:rsidP="00645B4A">
      <w:pPr>
        <w:jc w:val="center"/>
        <w:rPr>
          <w:b/>
          <w:sz w:val="18"/>
          <w:szCs w:val="18"/>
        </w:rPr>
      </w:pPr>
      <w:r w:rsidRPr="00645B4A">
        <w:rPr>
          <w:b/>
          <w:sz w:val="18"/>
          <w:szCs w:val="18"/>
        </w:rPr>
        <w:t>Решение комитета местного самоуправления Мошковского сельсовета Бековского рай она Пензенской области от 20.12.2019 № 44-6/</w:t>
      </w:r>
      <w:r w:rsidRPr="00645B4A">
        <w:rPr>
          <w:b/>
          <w:sz w:val="18"/>
          <w:szCs w:val="18"/>
          <w:lang w:val="en-US"/>
        </w:rPr>
        <w:t>VII</w:t>
      </w:r>
      <w:r w:rsidRPr="00645B4A">
        <w:rPr>
          <w:b/>
          <w:sz w:val="18"/>
          <w:szCs w:val="18"/>
        </w:rPr>
        <w:t xml:space="preserve"> «О внесении изменений в Положение о порядке организации и проведения общественных обсуждений, публичных слушаний в сфере градостроительной деятельности, утвержденное решением Комитета местного самоуправления</w:t>
      </w:r>
      <w:r w:rsidRPr="00645B4A">
        <w:rPr>
          <w:sz w:val="18"/>
          <w:szCs w:val="18"/>
        </w:rPr>
        <w:t xml:space="preserve"> </w:t>
      </w:r>
      <w:r w:rsidRPr="00645B4A">
        <w:rPr>
          <w:b/>
          <w:sz w:val="18"/>
          <w:szCs w:val="18"/>
        </w:rPr>
        <w:t>Мошковского</w:t>
      </w:r>
      <w:r w:rsidRPr="00645B4A">
        <w:rPr>
          <w:sz w:val="18"/>
          <w:szCs w:val="18"/>
        </w:rPr>
        <w:t xml:space="preserve"> </w:t>
      </w:r>
      <w:r w:rsidRPr="00645B4A">
        <w:rPr>
          <w:b/>
          <w:sz w:val="18"/>
          <w:szCs w:val="18"/>
        </w:rPr>
        <w:t>сельсовета Бековского района Пензенской области от 29.11.2019 № 36-5/V</w:t>
      </w:r>
      <w:r w:rsidRPr="00645B4A">
        <w:rPr>
          <w:b/>
          <w:sz w:val="18"/>
          <w:szCs w:val="18"/>
          <w:lang w:val="en-US"/>
        </w:rPr>
        <w:t>II</w:t>
      </w:r>
      <w:r w:rsidRPr="00645B4A">
        <w:rPr>
          <w:b/>
          <w:sz w:val="18"/>
          <w:szCs w:val="18"/>
        </w:rPr>
        <w:t xml:space="preserve">» </w:t>
      </w:r>
    </w:p>
    <w:p w:rsidR="00645B4A" w:rsidRPr="00645B4A" w:rsidRDefault="00645B4A" w:rsidP="00645B4A">
      <w:pPr>
        <w:jc w:val="both"/>
        <w:rPr>
          <w:sz w:val="18"/>
          <w:szCs w:val="18"/>
        </w:rPr>
      </w:pPr>
      <w:r w:rsidRPr="00645B4A">
        <w:rPr>
          <w:sz w:val="18"/>
          <w:szCs w:val="18"/>
        </w:rPr>
        <w:t xml:space="preserve">В соответствии со статьей 28 Федерального закона от 06.10.2003 № 131-ФЗ «Об общих принципах организации местного самоуправления в Российской Федерации» (с последующими изменениями), статьей 5.1 Градостроительного кодекса Российской Федерации, руководствуясь статьей 20 Устава Мошковского сельсовета Бековского района Пензенской области, </w:t>
      </w:r>
    </w:p>
    <w:p w:rsidR="00645B4A" w:rsidRPr="00645B4A" w:rsidRDefault="00645B4A" w:rsidP="00645B4A">
      <w:pPr>
        <w:jc w:val="center"/>
        <w:rPr>
          <w:sz w:val="18"/>
          <w:szCs w:val="18"/>
        </w:rPr>
      </w:pPr>
      <w:r w:rsidRPr="00645B4A">
        <w:rPr>
          <w:sz w:val="18"/>
          <w:szCs w:val="18"/>
        </w:rPr>
        <w:t xml:space="preserve">Комитет местного самоуправления Мошковского сельсовета </w:t>
      </w:r>
      <w:r w:rsidRPr="00645B4A">
        <w:rPr>
          <w:b/>
          <w:sz w:val="18"/>
          <w:szCs w:val="18"/>
        </w:rPr>
        <w:t>решил:</w:t>
      </w:r>
    </w:p>
    <w:p w:rsidR="00645B4A" w:rsidRPr="00645B4A" w:rsidRDefault="00645B4A" w:rsidP="00645B4A">
      <w:pPr>
        <w:jc w:val="both"/>
        <w:rPr>
          <w:sz w:val="18"/>
          <w:szCs w:val="18"/>
        </w:rPr>
      </w:pPr>
      <w:r w:rsidRPr="00645B4A">
        <w:rPr>
          <w:sz w:val="18"/>
          <w:szCs w:val="18"/>
        </w:rPr>
        <w:t>1. Внести в Положение о порядке организации и проведения общественных обсуждений, публичных слушаний в сфере градостроительной деятельности, утвержденное решением Комитета местного самоуправления Мошковского сельсовета Бековского района Пензенской области от 29.11.2019 № 36-5/V</w:t>
      </w:r>
      <w:r w:rsidRPr="00645B4A">
        <w:rPr>
          <w:sz w:val="18"/>
          <w:szCs w:val="18"/>
          <w:lang w:val="en-US"/>
        </w:rPr>
        <w:t>II</w:t>
      </w:r>
      <w:r w:rsidRPr="00645B4A">
        <w:rPr>
          <w:sz w:val="18"/>
          <w:szCs w:val="18"/>
        </w:rPr>
        <w:t>, следующие изменения:</w:t>
      </w:r>
    </w:p>
    <w:p w:rsidR="00645B4A" w:rsidRPr="00645B4A" w:rsidRDefault="00645B4A" w:rsidP="00645B4A">
      <w:pPr>
        <w:jc w:val="both"/>
        <w:rPr>
          <w:sz w:val="18"/>
          <w:szCs w:val="18"/>
        </w:rPr>
      </w:pPr>
      <w:r w:rsidRPr="00645B4A">
        <w:rPr>
          <w:sz w:val="18"/>
          <w:szCs w:val="18"/>
        </w:rPr>
        <w:t>1.1. Пункт 2.1 изложить в следующей редакции:</w:t>
      </w:r>
    </w:p>
    <w:p w:rsidR="00645B4A" w:rsidRPr="00645B4A" w:rsidRDefault="00645B4A" w:rsidP="00645B4A">
      <w:pPr>
        <w:jc w:val="both"/>
        <w:rPr>
          <w:sz w:val="18"/>
          <w:szCs w:val="18"/>
          <w:lang w:eastAsia="en-US"/>
        </w:rPr>
      </w:pPr>
      <w:r w:rsidRPr="00645B4A">
        <w:rPr>
          <w:sz w:val="18"/>
          <w:szCs w:val="18"/>
        </w:rPr>
        <w:t>«2.1. Общественные обсуждения, публичные слушания проводятся в зданиях администрации, учреждений культуры, образования и иных местах на территории населенного пункта Мошковского сельсовета Бековского района Пензенской области</w:t>
      </w:r>
      <w:r w:rsidRPr="00645B4A">
        <w:rPr>
          <w:sz w:val="18"/>
          <w:szCs w:val="18"/>
          <w:lang w:eastAsia="en-US"/>
        </w:rPr>
        <w:t>.»;</w:t>
      </w:r>
    </w:p>
    <w:p w:rsidR="00645B4A" w:rsidRPr="00645B4A" w:rsidRDefault="00645B4A" w:rsidP="00645B4A">
      <w:pPr>
        <w:jc w:val="both"/>
        <w:rPr>
          <w:sz w:val="18"/>
          <w:szCs w:val="18"/>
          <w:lang w:eastAsia="en-US"/>
        </w:rPr>
      </w:pPr>
      <w:r w:rsidRPr="00645B4A">
        <w:rPr>
          <w:sz w:val="18"/>
          <w:szCs w:val="18"/>
          <w:lang w:eastAsia="en-US"/>
        </w:rPr>
        <w:t>1.2. Абзац второй пункта 2.4 изложить в следующей редакции:</w:t>
      </w:r>
    </w:p>
    <w:p w:rsidR="00645B4A" w:rsidRPr="00645B4A" w:rsidRDefault="00645B4A" w:rsidP="00645B4A">
      <w:pPr>
        <w:jc w:val="both"/>
        <w:rPr>
          <w:sz w:val="18"/>
          <w:szCs w:val="18"/>
        </w:rPr>
      </w:pPr>
      <w:r w:rsidRPr="00645B4A">
        <w:rPr>
          <w:sz w:val="18"/>
          <w:szCs w:val="18"/>
          <w:lang w:eastAsia="en-US"/>
        </w:rPr>
        <w:t>«</w:t>
      </w:r>
      <w:r w:rsidRPr="00645B4A">
        <w:rPr>
          <w:sz w:val="18"/>
          <w:szCs w:val="18"/>
        </w:rPr>
        <w:t xml:space="preserve">Оповещение о начале общественных обсуждений, публичных слушаний размещается также на информационных стендах, оборудованных около зданий администрации поселения, учреждений культуры, образования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статьи 5.1 </w:t>
      </w:r>
      <w:proofErr w:type="spellStart"/>
      <w:r w:rsidRPr="00645B4A">
        <w:rPr>
          <w:sz w:val="18"/>
          <w:szCs w:val="18"/>
        </w:rPr>
        <w:t>ГрК</w:t>
      </w:r>
      <w:proofErr w:type="spellEnd"/>
      <w:r w:rsidRPr="00645B4A">
        <w:rPr>
          <w:sz w:val="18"/>
          <w:szCs w:val="18"/>
        </w:rPr>
        <w:t xml:space="preserve"> РФ, иными способами, обеспечивающими доступ участников общественных обсуждений, публичных слушаний к указанной информации не позднее чем за десять дней до дня проведения публичных слушаний.».</w:t>
      </w:r>
    </w:p>
    <w:p w:rsidR="00645B4A" w:rsidRPr="00645B4A" w:rsidRDefault="00645B4A" w:rsidP="00645B4A">
      <w:pPr>
        <w:jc w:val="both"/>
        <w:rPr>
          <w:sz w:val="18"/>
          <w:szCs w:val="18"/>
        </w:rPr>
      </w:pPr>
      <w:r w:rsidRPr="00645B4A">
        <w:rPr>
          <w:sz w:val="18"/>
          <w:szCs w:val="18"/>
        </w:rPr>
        <w:t>2. Опубликовать настоящее решение в информационном бюллетене «Ведомости Мошковского сельсовета».</w:t>
      </w:r>
    </w:p>
    <w:p w:rsidR="00645B4A" w:rsidRPr="00645B4A" w:rsidRDefault="00645B4A" w:rsidP="00645B4A">
      <w:pPr>
        <w:jc w:val="both"/>
        <w:rPr>
          <w:sz w:val="18"/>
          <w:szCs w:val="18"/>
        </w:rPr>
      </w:pPr>
      <w:r w:rsidRPr="00645B4A">
        <w:rPr>
          <w:sz w:val="18"/>
          <w:szCs w:val="18"/>
        </w:rPr>
        <w:t>3. Настоящее решение вступает в силу после его официального опубликования.</w:t>
      </w:r>
    </w:p>
    <w:p w:rsidR="00645B4A" w:rsidRPr="00645B4A" w:rsidRDefault="00645B4A" w:rsidP="00645B4A">
      <w:pPr>
        <w:jc w:val="both"/>
        <w:rPr>
          <w:sz w:val="18"/>
          <w:szCs w:val="18"/>
        </w:rPr>
      </w:pPr>
      <w:r w:rsidRPr="00645B4A">
        <w:rPr>
          <w:sz w:val="18"/>
          <w:szCs w:val="18"/>
        </w:rPr>
        <w:t>4. Контроль за исполнением настоящего решения возложить на главу Мошковского сельсовета Артамошкину И.А.</w:t>
      </w:r>
    </w:p>
    <w:p w:rsidR="00645B4A" w:rsidRPr="00645B4A" w:rsidRDefault="00645B4A" w:rsidP="00645B4A">
      <w:pPr>
        <w:jc w:val="both"/>
        <w:rPr>
          <w:sz w:val="18"/>
          <w:szCs w:val="18"/>
        </w:rPr>
      </w:pPr>
      <w:r w:rsidRPr="00645B4A">
        <w:rPr>
          <w:sz w:val="18"/>
          <w:szCs w:val="18"/>
        </w:rPr>
        <w:t>Глава Мошковского о сельсовета                                          И.А. Артамошкина</w:t>
      </w:r>
    </w:p>
    <w:p w:rsidR="00645B4A" w:rsidRPr="00645B4A" w:rsidRDefault="00645B4A" w:rsidP="00645B4A">
      <w:pPr>
        <w:jc w:val="both"/>
        <w:rPr>
          <w:sz w:val="18"/>
          <w:szCs w:val="18"/>
          <w:lang w:eastAsia="x-none"/>
        </w:rPr>
      </w:pPr>
      <w:r w:rsidRPr="00645B4A">
        <w:rPr>
          <w:sz w:val="18"/>
          <w:szCs w:val="18"/>
          <w:lang w:eastAsia="x-none"/>
        </w:rPr>
        <w:t>________________________________________________________________________</w:t>
      </w:r>
      <w:r>
        <w:rPr>
          <w:sz w:val="18"/>
          <w:szCs w:val="18"/>
          <w:lang w:eastAsia="x-none"/>
        </w:rPr>
        <w:t>_________________________________________</w:t>
      </w:r>
    </w:p>
    <w:p w:rsidR="00645B4A" w:rsidRPr="00645B4A" w:rsidRDefault="00645B4A" w:rsidP="00645B4A">
      <w:pPr>
        <w:autoSpaceDE w:val="0"/>
        <w:autoSpaceDN w:val="0"/>
        <w:adjustRightInd w:val="0"/>
        <w:jc w:val="center"/>
        <w:rPr>
          <w:b/>
          <w:sz w:val="18"/>
          <w:szCs w:val="18"/>
        </w:rPr>
      </w:pPr>
      <w:r w:rsidRPr="00645B4A">
        <w:rPr>
          <w:b/>
          <w:sz w:val="18"/>
          <w:szCs w:val="18"/>
        </w:rPr>
        <w:t>Решение комитета местного самоуправления Мошковского сельсовета Бековского рай она Пензенской области от 20.12.2019 № 45-6/</w:t>
      </w:r>
      <w:r w:rsidRPr="00645B4A">
        <w:rPr>
          <w:b/>
          <w:sz w:val="18"/>
          <w:szCs w:val="18"/>
          <w:lang w:val="en-US"/>
        </w:rPr>
        <w:t>VII</w:t>
      </w:r>
      <w:r w:rsidRPr="00645B4A">
        <w:rPr>
          <w:b/>
          <w:sz w:val="18"/>
          <w:szCs w:val="18"/>
        </w:rPr>
        <w:t xml:space="preserve"> «</w:t>
      </w:r>
      <w:r w:rsidRPr="00645B4A">
        <w:rPr>
          <w:b/>
          <w:bCs/>
          <w:sz w:val="18"/>
          <w:szCs w:val="18"/>
        </w:rPr>
        <w:t xml:space="preserve">О внесении изменений в Положение об оплате труда муниципальных служащих органов местного самоуправления Мошковского сельсовета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31.07.2019 № </w:t>
      </w:r>
      <w:r w:rsidRPr="00645B4A">
        <w:rPr>
          <w:b/>
          <w:sz w:val="18"/>
          <w:szCs w:val="18"/>
        </w:rPr>
        <w:t>481-100/</w:t>
      </w:r>
      <w:r w:rsidRPr="00645B4A">
        <w:rPr>
          <w:b/>
          <w:sz w:val="18"/>
          <w:szCs w:val="18"/>
          <w:lang w:val="en-US"/>
        </w:rPr>
        <w:t>VI</w:t>
      </w:r>
      <w:r w:rsidRPr="00645B4A">
        <w:rPr>
          <w:b/>
          <w:sz w:val="18"/>
          <w:szCs w:val="18"/>
        </w:rPr>
        <w:t>»</w:t>
      </w:r>
    </w:p>
    <w:p w:rsidR="00645B4A" w:rsidRPr="00645B4A" w:rsidRDefault="00645B4A" w:rsidP="00645B4A">
      <w:pPr>
        <w:tabs>
          <w:tab w:val="left" w:pos="3213"/>
        </w:tabs>
        <w:jc w:val="both"/>
        <w:rPr>
          <w:sz w:val="18"/>
          <w:szCs w:val="18"/>
        </w:rPr>
      </w:pPr>
      <w:r w:rsidRPr="00645B4A">
        <w:rPr>
          <w:iCs/>
          <w:sz w:val="18"/>
          <w:szCs w:val="18"/>
        </w:rPr>
        <w:t xml:space="preserve">В соответствии со статьей 86 Бюджетного кодекса РФ, статьей 22 Федерального закона от 02.03.2007 № 25-ФЗ «О муниципальной службе в Российской Федерации» (с последующими изменениями), статьей 9 Закона Пензенской области от 10.10.2007 № 1390-ЗПО «О муниципальной службе в Пензенской области» (с последующими изменениями), </w:t>
      </w:r>
      <w:r w:rsidRPr="00645B4A">
        <w:rPr>
          <w:sz w:val="18"/>
          <w:szCs w:val="18"/>
        </w:rPr>
        <w:t xml:space="preserve">руководствуясь статьей 20 Устава Мошковского сельсовета Бековского района Пензенской области, </w:t>
      </w:r>
    </w:p>
    <w:p w:rsidR="00645B4A" w:rsidRPr="00645B4A" w:rsidRDefault="00645B4A" w:rsidP="00645B4A">
      <w:pPr>
        <w:tabs>
          <w:tab w:val="left" w:pos="3213"/>
        </w:tabs>
        <w:jc w:val="center"/>
        <w:rPr>
          <w:b/>
          <w:sz w:val="18"/>
          <w:szCs w:val="18"/>
        </w:rPr>
      </w:pPr>
      <w:r w:rsidRPr="00645B4A">
        <w:rPr>
          <w:sz w:val="18"/>
          <w:szCs w:val="18"/>
        </w:rPr>
        <w:t>Комитет местного самоуправления Мошковского сельсовета</w:t>
      </w:r>
      <w:r w:rsidRPr="00645B4A">
        <w:rPr>
          <w:b/>
          <w:sz w:val="18"/>
          <w:szCs w:val="18"/>
        </w:rPr>
        <w:t xml:space="preserve"> решил:</w:t>
      </w:r>
    </w:p>
    <w:p w:rsidR="00645B4A" w:rsidRPr="00645B4A" w:rsidRDefault="00645B4A" w:rsidP="00645B4A">
      <w:pPr>
        <w:autoSpaceDE w:val="0"/>
        <w:autoSpaceDN w:val="0"/>
        <w:adjustRightInd w:val="0"/>
        <w:jc w:val="both"/>
        <w:rPr>
          <w:bCs/>
          <w:sz w:val="18"/>
          <w:szCs w:val="18"/>
        </w:rPr>
      </w:pPr>
      <w:r w:rsidRPr="00645B4A">
        <w:rPr>
          <w:iCs/>
          <w:sz w:val="18"/>
          <w:szCs w:val="18"/>
        </w:rPr>
        <w:t xml:space="preserve">          1. Внести в </w:t>
      </w:r>
      <w:r w:rsidRPr="00645B4A">
        <w:rPr>
          <w:bCs/>
          <w:sz w:val="18"/>
          <w:szCs w:val="18"/>
        </w:rPr>
        <w:t xml:space="preserve">Положение об оплате труда муниципальных служащих органов местного самоуправления </w:t>
      </w:r>
      <w:r w:rsidRPr="00645B4A">
        <w:rPr>
          <w:sz w:val="18"/>
          <w:szCs w:val="18"/>
        </w:rPr>
        <w:t>Мошковского сельсовета</w:t>
      </w:r>
      <w:r w:rsidRPr="00645B4A">
        <w:rPr>
          <w:bCs/>
          <w:sz w:val="18"/>
          <w:szCs w:val="18"/>
        </w:rPr>
        <w:t xml:space="preserve"> Бековского района Пензенской области, утвержденное решением Комитета местного самоуправления </w:t>
      </w:r>
      <w:r w:rsidRPr="00645B4A">
        <w:rPr>
          <w:sz w:val="18"/>
          <w:szCs w:val="18"/>
        </w:rPr>
        <w:t>Мошковского сельсовета</w:t>
      </w:r>
      <w:r w:rsidRPr="00645B4A">
        <w:rPr>
          <w:bCs/>
          <w:sz w:val="18"/>
          <w:szCs w:val="18"/>
        </w:rPr>
        <w:t xml:space="preserve"> Бековского района Пензенской области от 31.07.2019 № </w:t>
      </w:r>
      <w:r w:rsidRPr="00645B4A">
        <w:rPr>
          <w:sz w:val="18"/>
          <w:szCs w:val="18"/>
        </w:rPr>
        <w:t>481-100/</w:t>
      </w:r>
      <w:r w:rsidRPr="00645B4A">
        <w:rPr>
          <w:sz w:val="18"/>
          <w:szCs w:val="18"/>
          <w:lang w:val="en-US"/>
        </w:rPr>
        <w:t>VI</w:t>
      </w:r>
      <w:r w:rsidRPr="00645B4A">
        <w:rPr>
          <w:bCs/>
          <w:sz w:val="18"/>
          <w:szCs w:val="18"/>
        </w:rPr>
        <w:t>, следующие изменения:</w:t>
      </w:r>
    </w:p>
    <w:p w:rsidR="00645B4A" w:rsidRPr="00645B4A" w:rsidRDefault="00645B4A" w:rsidP="00645B4A">
      <w:pPr>
        <w:autoSpaceDE w:val="0"/>
        <w:autoSpaceDN w:val="0"/>
        <w:adjustRightInd w:val="0"/>
        <w:jc w:val="both"/>
        <w:rPr>
          <w:iCs/>
          <w:sz w:val="18"/>
          <w:szCs w:val="18"/>
        </w:rPr>
      </w:pPr>
      <w:r w:rsidRPr="00645B4A">
        <w:rPr>
          <w:iCs/>
          <w:sz w:val="18"/>
          <w:szCs w:val="18"/>
        </w:rPr>
        <w:t>1.1. Пункт 11 изложить в следующей редакции:</w:t>
      </w:r>
    </w:p>
    <w:p w:rsidR="00645B4A" w:rsidRPr="00645B4A" w:rsidRDefault="00645B4A" w:rsidP="00645B4A">
      <w:pPr>
        <w:autoSpaceDE w:val="0"/>
        <w:autoSpaceDN w:val="0"/>
        <w:adjustRightInd w:val="0"/>
        <w:jc w:val="both"/>
        <w:rPr>
          <w:rFonts w:eastAsia="Calibri"/>
          <w:bCs/>
          <w:sz w:val="18"/>
          <w:szCs w:val="18"/>
          <w:lang w:eastAsia="en-US"/>
        </w:rPr>
      </w:pPr>
      <w:r w:rsidRPr="00645B4A">
        <w:rPr>
          <w:iCs/>
          <w:sz w:val="18"/>
          <w:szCs w:val="18"/>
        </w:rPr>
        <w:t>«</w:t>
      </w:r>
      <w:r w:rsidRPr="00645B4A">
        <w:rPr>
          <w:rFonts w:eastAsia="Calibri"/>
          <w:bCs/>
          <w:sz w:val="18"/>
          <w:szCs w:val="18"/>
          <w:lang w:eastAsia="en-US"/>
        </w:rPr>
        <w:t>11. Муниципальным служащим устанавливается ежемесячное денежное поощрение в размере одного должностного оклада.»;</w:t>
      </w:r>
    </w:p>
    <w:p w:rsidR="00645B4A" w:rsidRPr="00645B4A" w:rsidRDefault="00645B4A" w:rsidP="00645B4A">
      <w:pPr>
        <w:autoSpaceDE w:val="0"/>
        <w:autoSpaceDN w:val="0"/>
        <w:adjustRightInd w:val="0"/>
        <w:jc w:val="both"/>
        <w:rPr>
          <w:rFonts w:eastAsia="Calibri"/>
          <w:bCs/>
          <w:sz w:val="18"/>
          <w:szCs w:val="18"/>
          <w:lang w:eastAsia="en-US"/>
        </w:rPr>
      </w:pPr>
      <w:r w:rsidRPr="00645B4A">
        <w:rPr>
          <w:rFonts w:eastAsia="Calibri"/>
          <w:bCs/>
          <w:sz w:val="18"/>
          <w:szCs w:val="18"/>
          <w:lang w:eastAsia="en-US"/>
        </w:rPr>
        <w:t>1.2. Пункт 26 изложить в следующей редакции:</w:t>
      </w:r>
    </w:p>
    <w:p w:rsidR="00645B4A" w:rsidRPr="00645B4A" w:rsidRDefault="00645B4A" w:rsidP="00645B4A">
      <w:pPr>
        <w:autoSpaceDE w:val="0"/>
        <w:autoSpaceDN w:val="0"/>
        <w:adjustRightInd w:val="0"/>
        <w:jc w:val="both"/>
        <w:rPr>
          <w:iCs/>
          <w:sz w:val="18"/>
          <w:szCs w:val="18"/>
        </w:rPr>
      </w:pPr>
      <w:r w:rsidRPr="00645B4A">
        <w:rPr>
          <w:rFonts w:eastAsia="Calibri"/>
          <w:bCs/>
          <w:sz w:val="18"/>
          <w:szCs w:val="18"/>
          <w:lang w:eastAsia="en-US"/>
        </w:rPr>
        <w:t>«</w:t>
      </w:r>
      <w:r w:rsidRPr="00645B4A">
        <w:rPr>
          <w:iCs/>
          <w:sz w:val="18"/>
          <w:szCs w:val="18"/>
        </w:rPr>
        <w:t>26. При формировании фонда оплаты труда муниципальных служащих сверх суммы средств, направляемой на выплату должностных окладов, предусматриваются следующие средства для выплаты (в расчете на год):</w:t>
      </w:r>
    </w:p>
    <w:p w:rsidR="00645B4A" w:rsidRPr="00645B4A" w:rsidRDefault="00645B4A" w:rsidP="00645B4A">
      <w:pPr>
        <w:autoSpaceDE w:val="0"/>
        <w:autoSpaceDN w:val="0"/>
        <w:adjustRightInd w:val="0"/>
        <w:jc w:val="both"/>
        <w:rPr>
          <w:sz w:val="18"/>
          <w:szCs w:val="18"/>
        </w:rPr>
      </w:pPr>
      <w:r w:rsidRPr="00645B4A">
        <w:rPr>
          <w:sz w:val="18"/>
          <w:szCs w:val="18"/>
        </w:rPr>
        <w:t>1) на выплату ежемесячной доплаты за классный чин - в размере четырех должностных окладов;</w:t>
      </w:r>
    </w:p>
    <w:p w:rsidR="00645B4A" w:rsidRPr="00645B4A" w:rsidRDefault="00645B4A" w:rsidP="00645B4A">
      <w:pPr>
        <w:autoSpaceDE w:val="0"/>
        <w:autoSpaceDN w:val="0"/>
        <w:adjustRightInd w:val="0"/>
        <w:jc w:val="both"/>
        <w:rPr>
          <w:sz w:val="18"/>
          <w:szCs w:val="18"/>
        </w:rPr>
      </w:pPr>
      <w:r w:rsidRPr="00645B4A">
        <w:rPr>
          <w:sz w:val="18"/>
          <w:szCs w:val="18"/>
        </w:rPr>
        <w:t>2) на выплату ежемесячной надбавки к должностному окладу за выслугу лет - в размере трех должностных окладов;</w:t>
      </w:r>
    </w:p>
    <w:p w:rsidR="00645B4A" w:rsidRPr="00645B4A" w:rsidRDefault="00645B4A" w:rsidP="00645B4A">
      <w:pPr>
        <w:autoSpaceDE w:val="0"/>
        <w:autoSpaceDN w:val="0"/>
        <w:adjustRightInd w:val="0"/>
        <w:jc w:val="both"/>
        <w:rPr>
          <w:sz w:val="18"/>
          <w:szCs w:val="18"/>
        </w:rPr>
      </w:pPr>
      <w:r w:rsidRPr="00645B4A">
        <w:rPr>
          <w:sz w:val="18"/>
          <w:szCs w:val="18"/>
        </w:rPr>
        <w:t>3) на выплату ежемесячной надбавки к должностному окладу за особые условия муниципальной службы:</w:t>
      </w:r>
    </w:p>
    <w:p w:rsidR="00645B4A" w:rsidRPr="00645B4A" w:rsidRDefault="00645B4A" w:rsidP="00645B4A">
      <w:pPr>
        <w:autoSpaceDE w:val="0"/>
        <w:autoSpaceDN w:val="0"/>
        <w:adjustRightInd w:val="0"/>
        <w:jc w:val="both"/>
        <w:rPr>
          <w:sz w:val="18"/>
          <w:szCs w:val="18"/>
        </w:rPr>
      </w:pPr>
      <w:r w:rsidRPr="00645B4A">
        <w:rPr>
          <w:sz w:val="18"/>
          <w:szCs w:val="18"/>
        </w:rPr>
        <w:t>- муниципальным служащим, за исключением главы администрации - в размере четырнадцати должностных окладов;</w:t>
      </w:r>
    </w:p>
    <w:p w:rsidR="00645B4A" w:rsidRPr="00645B4A" w:rsidRDefault="00645B4A" w:rsidP="00645B4A">
      <w:pPr>
        <w:autoSpaceDE w:val="0"/>
        <w:autoSpaceDN w:val="0"/>
        <w:adjustRightInd w:val="0"/>
        <w:jc w:val="both"/>
        <w:rPr>
          <w:sz w:val="18"/>
          <w:szCs w:val="18"/>
        </w:rPr>
      </w:pPr>
      <w:r w:rsidRPr="00645B4A">
        <w:rPr>
          <w:sz w:val="18"/>
          <w:szCs w:val="18"/>
        </w:rPr>
        <w:t>- главе администрации - в размере семнадцати целых и семидесяти шести сотых должностного оклада;</w:t>
      </w:r>
    </w:p>
    <w:p w:rsidR="00645B4A" w:rsidRPr="00645B4A" w:rsidRDefault="00645B4A" w:rsidP="00645B4A">
      <w:pPr>
        <w:autoSpaceDE w:val="0"/>
        <w:autoSpaceDN w:val="0"/>
        <w:adjustRightInd w:val="0"/>
        <w:jc w:val="both"/>
        <w:rPr>
          <w:sz w:val="18"/>
          <w:szCs w:val="18"/>
        </w:rPr>
      </w:pPr>
      <w:r w:rsidRPr="00645B4A">
        <w:rPr>
          <w:sz w:val="18"/>
          <w:szCs w:val="18"/>
        </w:rPr>
        <w:t>4) на выплату ежемесячной надбавки к должностному окладу за работу со сведениями, составляющими государственную тайну - в размере полутора должностных окладов;</w:t>
      </w:r>
    </w:p>
    <w:p w:rsidR="00645B4A" w:rsidRPr="00645B4A" w:rsidRDefault="00645B4A" w:rsidP="00645B4A">
      <w:pPr>
        <w:autoSpaceDE w:val="0"/>
        <w:autoSpaceDN w:val="0"/>
        <w:adjustRightInd w:val="0"/>
        <w:jc w:val="both"/>
        <w:rPr>
          <w:sz w:val="18"/>
          <w:szCs w:val="18"/>
        </w:rPr>
      </w:pPr>
      <w:r w:rsidRPr="00645B4A">
        <w:rPr>
          <w:sz w:val="18"/>
          <w:szCs w:val="18"/>
        </w:rPr>
        <w:t>5) на выплату премии - в размере двух должностных окладов с учетом ежемесячной доплаты за классный чин;</w:t>
      </w:r>
    </w:p>
    <w:p w:rsidR="00645B4A" w:rsidRPr="00645B4A" w:rsidRDefault="00645B4A" w:rsidP="00645B4A">
      <w:pPr>
        <w:autoSpaceDE w:val="0"/>
        <w:autoSpaceDN w:val="0"/>
        <w:adjustRightInd w:val="0"/>
        <w:jc w:val="both"/>
        <w:rPr>
          <w:sz w:val="18"/>
          <w:szCs w:val="18"/>
        </w:rPr>
      </w:pPr>
      <w:r w:rsidRPr="00645B4A">
        <w:rPr>
          <w:sz w:val="18"/>
          <w:szCs w:val="18"/>
        </w:rPr>
        <w:t>6) на выплату ежемесячного денежного поощрения - в размере двенадцати должностных окладов;</w:t>
      </w:r>
    </w:p>
    <w:p w:rsidR="00645B4A" w:rsidRPr="00645B4A" w:rsidRDefault="00645B4A" w:rsidP="00645B4A">
      <w:pPr>
        <w:autoSpaceDE w:val="0"/>
        <w:autoSpaceDN w:val="0"/>
        <w:adjustRightInd w:val="0"/>
        <w:jc w:val="both"/>
        <w:rPr>
          <w:sz w:val="18"/>
          <w:szCs w:val="18"/>
        </w:rPr>
      </w:pPr>
      <w:r w:rsidRPr="00645B4A">
        <w:rPr>
          <w:sz w:val="18"/>
          <w:szCs w:val="18"/>
        </w:rPr>
        <w:t>7) на единовременную выплату при предоставлении ежегодного оплачиваемого отпуска - в размере двух должностных окладов;</w:t>
      </w:r>
    </w:p>
    <w:p w:rsidR="00645B4A" w:rsidRPr="00645B4A" w:rsidRDefault="00645B4A" w:rsidP="00645B4A">
      <w:pPr>
        <w:autoSpaceDE w:val="0"/>
        <w:autoSpaceDN w:val="0"/>
        <w:adjustRightInd w:val="0"/>
        <w:jc w:val="both"/>
        <w:rPr>
          <w:sz w:val="18"/>
          <w:szCs w:val="18"/>
        </w:rPr>
      </w:pPr>
      <w:r w:rsidRPr="00645B4A">
        <w:rPr>
          <w:sz w:val="18"/>
          <w:szCs w:val="18"/>
        </w:rPr>
        <w:t>8) на выплату материальной помощи - в размере двух должностных окладов.».</w:t>
      </w:r>
    </w:p>
    <w:p w:rsidR="00645B4A" w:rsidRPr="00645B4A" w:rsidRDefault="00645B4A" w:rsidP="00645B4A">
      <w:pPr>
        <w:jc w:val="both"/>
        <w:rPr>
          <w:sz w:val="18"/>
          <w:szCs w:val="18"/>
        </w:rPr>
      </w:pPr>
      <w:r w:rsidRPr="00645B4A">
        <w:rPr>
          <w:sz w:val="18"/>
          <w:szCs w:val="18"/>
        </w:rPr>
        <w:t>2. Опубликовать настоящее решение в информационном бюллетене «Ведомости Мошковского сельсовета».</w:t>
      </w:r>
    </w:p>
    <w:p w:rsidR="00645B4A" w:rsidRPr="00645B4A" w:rsidRDefault="00645B4A" w:rsidP="00645B4A">
      <w:pPr>
        <w:jc w:val="both"/>
        <w:rPr>
          <w:sz w:val="18"/>
          <w:szCs w:val="18"/>
        </w:rPr>
      </w:pPr>
      <w:r w:rsidRPr="00645B4A">
        <w:rPr>
          <w:sz w:val="18"/>
          <w:szCs w:val="18"/>
        </w:rPr>
        <w:t xml:space="preserve">3. Настоящее решение вступает в силу с 1 января 2020 года. </w:t>
      </w:r>
    </w:p>
    <w:p w:rsidR="00645B4A" w:rsidRPr="00645B4A" w:rsidRDefault="00645B4A" w:rsidP="00645B4A">
      <w:pPr>
        <w:jc w:val="both"/>
        <w:rPr>
          <w:sz w:val="18"/>
          <w:szCs w:val="18"/>
        </w:rPr>
      </w:pPr>
      <w:r w:rsidRPr="00645B4A">
        <w:rPr>
          <w:sz w:val="18"/>
          <w:szCs w:val="18"/>
        </w:rPr>
        <w:t>4. Контроль за исполнением настоящего решения возложить на главу Мошковского сельсовета Артамошкину И.А.</w:t>
      </w:r>
    </w:p>
    <w:p w:rsidR="00645B4A" w:rsidRPr="00645B4A" w:rsidRDefault="00645B4A" w:rsidP="00645B4A">
      <w:pPr>
        <w:jc w:val="both"/>
        <w:rPr>
          <w:sz w:val="18"/>
          <w:szCs w:val="18"/>
          <w:lang w:eastAsia="x-none"/>
        </w:rPr>
      </w:pPr>
      <w:r w:rsidRPr="00645B4A">
        <w:rPr>
          <w:sz w:val="18"/>
          <w:szCs w:val="18"/>
          <w:lang w:eastAsia="x-none"/>
        </w:rPr>
        <w:t xml:space="preserve">Глава </w:t>
      </w:r>
      <w:r w:rsidRPr="00645B4A">
        <w:rPr>
          <w:bCs/>
          <w:sz w:val="18"/>
          <w:szCs w:val="18"/>
        </w:rPr>
        <w:t>Мошковского сельсовета                                              И.А. Артамошкина</w:t>
      </w:r>
    </w:p>
    <w:p w:rsidR="00645B4A" w:rsidRPr="00645B4A" w:rsidRDefault="00645B4A" w:rsidP="00645B4A">
      <w:pPr>
        <w:jc w:val="both"/>
        <w:rPr>
          <w:sz w:val="18"/>
          <w:szCs w:val="18"/>
          <w:lang w:eastAsia="x-none"/>
        </w:rPr>
      </w:pPr>
      <w:r>
        <w:rPr>
          <w:sz w:val="18"/>
          <w:szCs w:val="18"/>
          <w:lang w:eastAsia="x-none"/>
        </w:rPr>
        <w:t>_________________________________________________________________________________________________________________</w:t>
      </w:r>
    </w:p>
    <w:p w:rsidR="00645B4A" w:rsidRDefault="00645B4A" w:rsidP="00645B4A">
      <w:pPr>
        <w:jc w:val="both"/>
        <w:rPr>
          <w:b/>
          <w:sz w:val="18"/>
          <w:szCs w:val="18"/>
        </w:rPr>
      </w:pPr>
    </w:p>
    <w:p w:rsidR="001E0FE4" w:rsidRPr="001E0FE4" w:rsidRDefault="00D135CD" w:rsidP="001E0FE4">
      <w:pPr>
        <w:jc w:val="center"/>
        <w:rPr>
          <w:b/>
          <w:sz w:val="18"/>
          <w:szCs w:val="18"/>
        </w:rPr>
      </w:pPr>
      <w:r w:rsidRPr="001E0FE4">
        <w:rPr>
          <w:b/>
          <w:sz w:val="18"/>
          <w:szCs w:val="18"/>
        </w:rPr>
        <w:t>Решение комитета местного самоуправления Мошковского сельсовета Бековского рай она Пензенской области от 20.12.2019 № 46-6/</w:t>
      </w:r>
      <w:r w:rsidRPr="001E0FE4">
        <w:rPr>
          <w:b/>
          <w:sz w:val="18"/>
          <w:szCs w:val="18"/>
          <w:lang w:val="en-US"/>
        </w:rPr>
        <w:t>VII</w:t>
      </w:r>
      <w:r w:rsidR="001E0FE4" w:rsidRPr="001E0FE4">
        <w:rPr>
          <w:b/>
          <w:sz w:val="18"/>
          <w:szCs w:val="18"/>
        </w:rPr>
        <w:t xml:space="preserve"> «О внесении изменений в решение Комитета местного самоуправления Мошковского сельсовета Бековского района Пензенской области от 27.12.2018 № 441-89/</w:t>
      </w:r>
      <w:r w:rsidR="001E0FE4" w:rsidRPr="001E0FE4">
        <w:rPr>
          <w:b/>
          <w:sz w:val="18"/>
          <w:szCs w:val="18"/>
          <w:lang w:val="en-US"/>
        </w:rPr>
        <w:t>VI</w:t>
      </w:r>
      <w:r w:rsidR="001E0FE4" w:rsidRPr="001E0FE4">
        <w:rPr>
          <w:b/>
          <w:sz w:val="18"/>
          <w:szCs w:val="18"/>
        </w:rPr>
        <w:t xml:space="preserve"> «О бюджете Мошковского сельсовета Бековского района Пензенской области на 2019 год и на плановый период 2020 и 2021 годов»»</w:t>
      </w:r>
    </w:p>
    <w:p w:rsidR="001E0FE4" w:rsidRPr="001E0FE4" w:rsidRDefault="001E0FE4" w:rsidP="001E0FE4">
      <w:pPr>
        <w:shd w:val="clear" w:color="auto" w:fill="FFFFFF"/>
        <w:rPr>
          <w:sz w:val="18"/>
          <w:szCs w:val="18"/>
        </w:rPr>
      </w:pPr>
      <w:r w:rsidRPr="001E0FE4">
        <w:rPr>
          <w:sz w:val="18"/>
          <w:szCs w:val="18"/>
        </w:rPr>
        <w:lastRenderedPageBreak/>
        <w:t>В соответствии с Бюджетным кодексом Российской Федерации, Положением о бюджетном устройстве и бюджетном процессе в Мошковском сельсовете Бековского района Пензенской области, утвержденным решением Комитета местного самоуправления Мошковского сельсовета Бековского района Пензенской области от 26.07.2013 № 378-88/V (с последующими изменениями), руководствуясь статьей 20 Устава Мошковского сельсовета Бековского района Пензенской области,</w:t>
      </w:r>
    </w:p>
    <w:p w:rsidR="001E0FE4" w:rsidRPr="001E0FE4" w:rsidRDefault="001E0FE4" w:rsidP="001E0FE4">
      <w:pPr>
        <w:jc w:val="center"/>
        <w:rPr>
          <w:b/>
          <w:sz w:val="18"/>
          <w:szCs w:val="18"/>
        </w:rPr>
      </w:pPr>
      <w:r w:rsidRPr="001E0FE4">
        <w:rPr>
          <w:sz w:val="18"/>
          <w:szCs w:val="18"/>
        </w:rPr>
        <w:t xml:space="preserve">Комитет местного самоуправления Мошковского сельсовета </w:t>
      </w:r>
      <w:r w:rsidRPr="001E0FE4">
        <w:rPr>
          <w:b/>
          <w:sz w:val="18"/>
          <w:szCs w:val="18"/>
        </w:rPr>
        <w:t>решил:</w:t>
      </w:r>
    </w:p>
    <w:p w:rsidR="001E0FE4" w:rsidRPr="001E0FE4" w:rsidRDefault="001E0FE4" w:rsidP="001E0FE4">
      <w:pPr>
        <w:rPr>
          <w:sz w:val="18"/>
          <w:szCs w:val="18"/>
        </w:rPr>
      </w:pPr>
      <w:r w:rsidRPr="001E0FE4">
        <w:rPr>
          <w:sz w:val="18"/>
          <w:szCs w:val="18"/>
        </w:rPr>
        <w:t>1. Внести в решение Комитета местного самоуправления Мошковского сельсовета Бековского района Пензенской области</w:t>
      </w:r>
      <w:r w:rsidRPr="001E0FE4">
        <w:rPr>
          <w:b/>
          <w:sz w:val="18"/>
          <w:szCs w:val="18"/>
        </w:rPr>
        <w:t xml:space="preserve"> </w:t>
      </w:r>
      <w:r w:rsidRPr="001E0FE4">
        <w:rPr>
          <w:sz w:val="18"/>
          <w:szCs w:val="18"/>
        </w:rPr>
        <w:t>от 27.12.2018 № 441-89/</w:t>
      </w:r>
      <w:r w:rsidRPr="001E0FE4">
        <w:rPr>
          <w:sz w:val="18"/>
          <w:szCs w:val="18"/>
          <w:lang w:val="en-US"/>
        </w:rPr>
        <w:t>VI</w:t>
      </w:r>
      <w:r w:rsidRPr="001E0FE4">
        <w:rPr>
          <w:sz w:val="18"/>
          <w:szCs w:val="18"/>
        </w:rPr>
        <w:t xml:space="preserve"> «О бюджете Мошковского сельсовета Бековского района Пензенской области на 2019 год</w:t>
      </w:r>
      <w:r w:rsidRPr="001E0FE4">
        <w:rPr>
          <w:b/>
          <w:sz w:val="18"/>
          <w:szCs w:val="18"/>
        </w:rPr>
        <w:t xml:space="preserve"> </w:t>
      </w:r>
      <w:r w:rsidRPr="001E0FE4">
        <w:rPr>
          <w:sz w:val="18"/>
          <w:szCs w:val="18"/>
        </w:rPr>
        <w:t>и</w:t>
      </w:r>
      <w:r w:rsidRPr="001E0FE4">
        <w:rPr>
          <w:b/>
          <w:sz w:val="18"/>
          <w:szCs w:val="18"/>
        </w:rPr>
        <w:t xml:space="preserve"> </w:t>
      </w:r>
      <w:r w:rsidRPr="001E0FE4">
        <w:rPr>
          <w:sz w:val="18"/>
          <w:szCs w:val="18"/>
        </w:rPr>
        <w:t xml:space="preserve">на плановый период 2020 и 2021 годов» следующие изменения: </w:t>
      </w:r>
    </w:p>
    <w:p w:rsidR="001E0FE4" w:rsidRPr="001E0FE4" w:rsidRDefault="001E0FE4" w:rsidP="001E0FE4">
      <w:pPr>
        <w:pStyle w:val="1fe"/>
        <w:spacing w:before="0"/>
        <w:ind w:firstLine="0"/>
        <w:outlineLvl w:val="9"/>
        <w:rPr>
          <w:sz w:val="18"/>
        </w:rPr>
      </w:pPr>
      <w:r w:rsidRPr="001E0FE4">
        <w:rPr>
          <w:sz w:val="18"/>
        </w:rPr>
        <w:t>1.1. Пункт 1 изложить в следующей редакции:</w:t>
      </w:r>
    </w:p>
    <w:p w:rsidR="001E0FE4" w:rsidRPr="001E0FE4" w:rsidRDefault="001E0FE4" w:rsidP="001E0FE4">
      <w:pPr>
        <w:rPr>
          <w:sz w:val="18"/>
          <w:szCs w:val="18"/>
        </w:rPr>
      </w:pPr>
      <w:r w:rsidRPr="001E0FE4">
        <w:rPr>
          <w:sz w:val="18"/>
          <w:szCs w:val="18"/>
        </w:rPr>
        <w:t>«1. Утвердить основные характеристики бюджета Мошковского сельсовета Бековского района Пензенской области (далее – бюджет Мошковского сельсовета) на 2019 год:</w:t>
      </w:r>
    </w:p>
    <w:p w:rsidR="001E0FE4" w:rsidRPr="001E0FE4" w:rsidRDefault="001E0FE4" w:rsidP="001E0FE4">
      <w:pPr>
        <w:rPr>
          <w:sz w:val="18"/>
          <w:szCs w:val="18"/>
        </w:rPr>
      </w:pPr>
      <w:r w:rsidRPr="001E0FE4">
        <w:rPr>
          <w:sz w:val="18"/>
          <w:szCs w:val="18"/>
        </w:rPr>
        <w:t>1) прогнозируемый общий объем доходов бюджета Мошковского сельсовета в сумме 3277,846 тыс. рублей;</w:t>
      </w:r>
    </w:p>
    <w:p w:rsidR="001E0FE4" w:rsidRPr="001E0FE4" w:rsidRDefault="001E0FE4" w:rsidP="001E0FE4">
      <w:pPr>
        <w:rPr>
          <w:sz w:val="18"/>
          <w:szCs w:val="18"/>
        </w:rPr>
      </w:pPr>
      <w:r w:rsidRPr="001E0FE4">
        <w:rPr>
          <w:sz w:val="18"/>
          <w:szCs w:val="18"/>
        </w:rPr>
        <w:t>2) общий объем расходов бюджета Мошковского сельсовета в сумме 3300,105-18 тыс. рублей;</w:t>
      </w:r>
    </w:p>
    <w:p w:rsidR="001E0FE4" w:rsidRPr="001E0FE4" w:rsidRDefault="001E0FE4" w:rsidP="001E0FE4">
      <w:pPr>
        <w:rPr>
          <w:sz w:val="18"/>
          <w:szCs w:val="18"/>
        </w:rPr>
      </w:pPr>
      <w:r w:rsidRPr="001E0FE4">
        <w:rPr>
          <w:sz w:val="18"/>
          <w:szCs w:val="18"/>
        </w:rPr>
        <w:t xml:space="preserve">3) размер резервного фонда администрации Мошковского сельсовета в сумме 0,000 тыс. рублей; </w:t>
      </w:r>
    </w:p>
    <w:p w:rsidR="001E0FE4" w:rsidRPr="001E0FE4" w:rsidRDefault="001E0FE4" w:rsidP="001E0FE4">
      <w:pPr>
        <w:rPr>
          <w:sz w:val="18"/>
          <w:szCs w:val="18"/>
        </w:rPr>
      </w:pPr>
      <w:r w:rsidRPr="001E0FE4">
        <w:rPr>
          <w:sz w:val="18"/>
          <w:szCs w:val="18"/>
        </w:rPr>
        <w:t xml:space="preserve">4) верхний предел муниципального внутреннего долга Мошковского сельсовета на 1 января 2020 год равным нулю рублей, в том числе верхний предел </w:t>
      </w:r>
    </w:p>
    <w:p w:rsidR="001E0FE4" w:rsidRPr="001E0FE4" w:rsidRDefault="001E0FE4" w:rsidP="001E0FE4">
      <w:pPr>
        <w:pStyle w:val="20"/>
        <w:numPr>
          <w:ilvl w:val="6"/>
          <w:numId w:val="0"/>
        </w:numPr>
        <w:spacing w:before="0"/>
        <w:rPr>
          <w:sz w:val="18"/>
        </w:rPr>
      </w:pPr>
      <w:r w:rsidRPr="001E0FE4">
        <w:rPr>
          <w:sz w:val="18"/>
        </w:rPr>
        <w:t>долга по муниципальным гарантиям равным нулю рублей;</w:t>
      </w:r>
    </w:p>
    <w:p w:rsidR="001E0FE4" w:rsidRPr="001E0FE4" w:rsidRDefault="001E0FE4" w:rsidP="001E0FE4">
      <w:pPr>
        <w:rPr>
          <w:sz w:val="18"/>
          <w:szCs w:val="18"/>
        </w:rPr>
      </w:pPr>
      <w:r w:rsidRPr="001E0FE4">
        <w:rPr>
          <w:sz w:val="18"/>
          <w:szCs w:val="18"/>
        </w:rPr>
        <w:t>5) предельный объем муниципального долга Мошковского сельсовета на 2019 год равным нулю рублей;</w:t>
      </w:r>
    </w:p>
    <w:p w:rsidR="001E0FE4" w:rsidRPr="001E0FE4" w:rsidRDefault="001E0FE4" w:rsidP="001E0FE4">
      <w:pPr>
        <w:rPr>
          <w:sz w:val="18"/>
          <w:szCs w:val="18"/>
          <w:highlight w:val="yellow"/>
        </w:rPr>
      </w:pPr>
      <w:r w:rsidRPr="001E0FE4">
        <w:rPr>
          <w:sz w:val="18"/>
          <w:szCs w:val="18"/>
        </w:rPr>
        <w:t>6) прогнозируемый дефицит бюджета Мошковского сельсовета в сумме 22,259-18 тыс. рублей.»;</w:t>
      </w:r>
    </w:p>
    <w:p w:rsidR="001E0FE4" w:rsidRPr="001E0FE4" w:rsidRDefault="001E0FE4" w:rsidP="001E0FE4">
      <w:pPr>
        <w:pStyle w:val="1fe"/>
        <w:spacing w:before="0"/>
        <w:ind w:firstLine="0"/>
        <w:outlineLvl w:val="9"/>
        <w:rPr>
          <w:sz w:val="18"/>
        </w:rPr>
      </w:pPr>
      <w:r w:rsidRPr="001E0FE4">
        <w:rPr>
          <w:sz w:val="18"/>
        </w:rPr>
        <w:t>1.2. Пункт 4 изложить в следующей редакции:</w:t>
      </w:r>
    </w:p>
    <w:p w:rsidR="001E0FE4" w:rsidRPr="001E0FE4" w:rsidRDefault="001E0FE4" w:rsidP="001E0FE4">
      <w:pPr>
        <w:rPr>
          <w:sz w:val="18"/>
          <w:szCs w:val="18"/>
        </w:rPr>
      </w:pPr>
      <w:r w:rsidRPr="001E0FE4">
        <w:rPr>
          <w:sz w:val="18"/>
          <w:szCs w:val="18"/>
        </w:rPr>
        <w:t>«4. Утвердить объем поступлений в бюджет Мошковского сельсовета по видам доходов на 2019 год и на плановый период 2020 и 2021 годов:</w:t>
      </w:r>
    </w:p>
    <w:p w:rsidR="001E0FE4" w:rsidRPr="001E0FE4" w:rsidRDefault="001E0FE4" w:rsidP="001E0FE4">
      <w:pPr>
        <w:rPr>
          <w:sz w:val="18"/>
          <w:szCs w:val="18"/>
        </w:rPr>
      </w:pPr>
      <w:r w:rsidRPr="001E0FE4">
        <w:rPr>
          <w:sz w:val="18"/>
          <w:szCs w:val="18"/>
        </w:rPr>
        <w:t>- объем налоговых и неналоговых доходов согласно приложению № 2 к настоящему решению;</w:t>
      </w:r>
    </w:p>
    <w:p w:rsidR="001E0FE4" w:rsidRPr="001E0FE4" w:rsidRDefault="001E0FE4" w:rsidP="001E0FE4">
      <w:pPr>
        <w:rPr>
          <w:sz w:val="18"/>
          <w:szCs w:val="18"/>
        </w:rPr>
      </w:pPr>
      <w:r w:rsidRPr="001E0FE4">
        <w:rPr>
          <w:sz w:val="18"/>
          <w:szCs w:val="18"/>
        </w:rPr>
        <w:t>- объем безвозмездных поступлений согласно приложению № 3 к настоящему решению, из них объем межбюджетных трансфертов:</w:t>
      </w:r>
    </w:p>
    <w:p w:rsidR="001E0FE4" w:rsidRPr="001E0FE4" w:rsidRDefault="001E0FE4" w:rsidP="001E0FE4">
      <w:pPr>
        <w:rPr>
          <w:sz w:val="18"/>
          <w:szCs w:val="18"/>
        </w:rPr>
      </w:pPr>
      <w:r w:rsidRPr="001E0FE4">
        <w:rPr>
          <w:sz w:val="18"/>
          <w:szCs w:val="18"/>
        </w:rPr>
        <w:t xml:space="preserve">в 2019 году – в сумме </w:t>
      </w:r>
      <w:r w:rsidRPr="001E0FE4">
        <w:rPr>
          <w:bCs/>
          <w:color w:val="000000"/>
          <w:sz w:val="18"/>
          <w:szCs w:val="18"/>
        </w:rPr>
        <w:t xml:space="preserve">2112,846 </w:t>
      </w:r>
      <w:r w:rsidRPr="001E0FE4">
        <w:rPr>
          <w:sz w:val="18"/>
          <w:szCs w:val="18"/>
        </w:rPr>
        <w:t>тыс. рублей;</w:t>
      </w:r>
    </w:p>
    <w:p w:rsidR="001E0FE4" w:rsidRPr="001E0FE4" w:rsidRDefault="001E0FE4" w:rsidP="001E0FE4">
      <w:pPr>
        <w:rPr>
          <w:sz w:val="18"/>
          <w:szCs w:val="18"/>
        </w:rPr>
      </w:pPr>
      <w:r w:rsidRPr="001E0FE4">
        <w:rPr>
          <w:sz w:val="18"/>
          <w:szCs w:val="18"/>
        </w:rPr>
        <w:t>в 2020 году – в сумме 1028,119 тыс. рублей;</w:t>
      </w:r>
    </w:p>
    <w:p w:rsidR="001E0FE4" w:rsidRPr="001E0FE4" w:rsidRDefault="001E0FE4" w:rsidP="001E0FE4">
      <w:pPr>
        <w:rPr>
          <w:sz w:val="18"/>
          <w:szCs w:val="18"/>
        </w:rPr>
      </w:pPr>
      <w:r w:rsidRPr="001E0FE4">
        <w:rPr>
          <w:sz w:val="18"/>
          <w:szCs w:val="18"/>
        </w:rPr>
        <w:t>в 2021 году - в сумме 1034,466 тыс. рублей.»;</w:t>
      </w:r>
    </w:p>
    <w:p w:rsidR="001E0FE4" w:rsidRPr="001E0FE4" w:rsidRDefault="001E0FE4" w:rsidP="001E0FE4">
      <w:pPr>
        <w:pStyle w:val="20"/>
        <w:numPr>
          <w:ilvl w:val="6"/>
          <w:numId w:val="0"/>
        </w:numPr>
        <w:spacing w:before="0"/>
        <w:rPr>
          <w:sz w:val="18"/>
        </w:rPr>
      </w:pPr>
      <w:r w:rsidRPr="001E0FE4">
        <w:rPr>
          <w:sz w:val="18"/>
        </w:rPr>
        <w:t>1.3. Приложение № 1 утвердить в новой редакции согласно приложению № 1 к настоящему решению;</w:t>
      </w:r>
    </w:p>
    <w:p w:rsidR="001E0FE4" w:rsidRPr="001E0FE4" w:rsidRDefault="001E0FE4" w:rsidP="001E0FE4">
      <w:pPr>
        <w:pStyle w:val="20"/>
        <w:numPr>
          <w:ilvl w:val="6"/>
          <w:numId w:val="0"/>
        </w:numPr>
        <w:spacing w:before="0"/>
        <w:rPr>
          <w:sz w:val="18"/>
        </w:rPr>
      </w:pPr>
      <w:r w:rsidRPr="001E0FE4">
        <w:rPr>
          <w:sz w:val="18"/>
        </w:rPr>
        <w:t>1.4. Приложение № 3 утвердить в новой редакции согласно приложению № 2 к настоящему решению;</w:t>
      </w:r>
    </w:p>
    <w:p w:rsidR="001E0FE4" w:rsidRPr="001E0FE4" w:rsidRDefault="001E0FE4" w:rsidP="001E0FE4">
      <w:pPr>
        <w:pStyle w:val="20"/>
        <w:numPr>
          <w:ilvl w:val="6"/>
          <w:numId w:val="0"/>
        </w:numPr>
        <w:spacing w:before="0"/>
        <w:rPr>
          <w:sz w:val="18"/>
        </w:rPr>
      </w:pPr>
      <w:r w:rsidRPr="001E0FE4">
        <w:rPr>
          <w:sz w:val="18"/>
        </w:rPr>
        <w:t>1.5. Приложение № 5 утвердить в новой редакции согласно приложению № 3 к настоящему решению;</w:t>
      </w:r>
    </w:p>
    <w:p w:rsidR="001E0FE4" w:rsidRPr="001E0FE4" w:rsidRDefault="001E0FE4" w:rsidP="001E0FE4">
      <w:pPr>
        <w:pStyle w:val="20"/>
        <w:numPr>
          <w:ilvl w:val="6"/>
          <w:numId w:val="0"/>
        </w:numPr>
        <w:spacing w:before="0"/>
        <w:rPr>
          <w:sz w:val="18"/>
        </w:rPr>
      </w:pPr>
      <w:r w:rsidRPr="001E0FE4">
        <w:rPr>
          <w:sz w:val="18"/>
        </w:rPr>
        <w:t>1.6. Приложение № 11 утвердить в новой редакции согласно приложению № 4 к настоящему решению;</w:t>
      </w:r>
    </w:p>
    <w:p w:rsidR="001E0FE4" w:rsidRPr="001E0FE4" w:rsidRDefault="001E0FE4" w:rsidP="001E0FE4">
      <w:pPr>
        <w:pStyle w:val="20"/>
        <w:numPr>
          <w:ilvl w:val="6"/>
          <w:numId w:val="0"/>
        </w:numPr>
        <w:spacing w:before="0"/>
        <w:rPr>
          <w:sz w:val="18"/>
        </w:rPr>
      </w:pPr>
      <w:r w:rsidRPr="001E0FE4">
        <w:rPr>
          <w:sz w:val="18"/>
        </w:rPr>
        <w:t>1.7. Приложение № 12 утвердить в новой редакции согласно приложению №</w:t>
      </w:r>
      <w:r>
        <w:rPr>
          <w:sz w:val="18"/>
        </w:rPr>
        <w:t xml:space="preserve"> </w:t>
      </w:r>
      <w:r w:rsidRPr="001E0FE4">
        <w:rPr>
          <w:sz w:val="18"/>
        </w:rPr>
        <w:t>5 к настоящему решению;</w:t>
      </w:r>
    </w:p>
    <w:p w:rsidR="001E0FE4" w:rsidRPr="001E0FE4" w:rsidRDefault="001E0FE4" w:rsidP="001E0FE4">
      <w:pPr>
        <w:pStyle w:val="20"/>
        <w:numPr>
          <w:ilvl w:val="6"/>
          <w:numId w:val="0"/>
        </w:numPr>
        <w:spacing w:before="0"/>
        <w:rPr>
          <w:sz w:val="18"/>
        </w:rPr>
      </w:pPr>
      <w:r w:rsidRPr="001E0FE4">
        <w:rPr>
          <w:sz w:val="18"/>
        </w:rPr>
        <w:t>1.8. Приложение № 13 утвердить в новой редакции согласно приложению № 6 к настоящему решению;</w:t>
      </w:r>
    </w:p>
    <w:p w:rsidR="001E0FE4" w:rsidRPr="001E0FE4" w:rsidRDefault="001E0FE4" w:rsidP="001E0FE4">
      <w:pPr>
        <w:pStyle w:val="1fe"/>
        <w:spacing w:before="0"/>
        <w:ind w:firstLine="0"/>
        <w:outlineLvl w:val="9"/>
        <w:rPr>
          <w:sz w:val="18"/>
        </w:rPr>
      </w:pPr>
      <w:r w:rsidRPr="001E0FE4">
        <w:rPr>
          <w:sz w:val="18"/>
        </w:rPr>
        <w:t>1.9. Пункт 12 изложить в следующей редакции:</w:t>
      </w:r>
    </w:p>
    <w:p w:rsidR="001E0FE4" w:rsidRPr="001E0FE4" w:rsidRDefault="001E0FE4" w:rsidP="001E0FE4">
      <w:pPr>
        <w:rPr>
          <w:sz w:val="18"/>
          <w:szCs w:val="18"/>
        </w:rPr>
      </w:pPr>
      <w:r w:rsidRPr="001E0FE4">
        <w:rPr>
          <w:sz w:val="18"/>
          <w:szCs w:val="18"/>
        </w:rPr>
        <w:t>«12. В соответствии с решением Комитета местного самоуправления Мошковского сельсовета Бековского района Пензенской области от 13.11.2013 № 414-95/</w:t>
      </w:r>
      <w:r w:rsidRPr="001E0FE4">
        <w:rPr>
          <w:sz w:val="18"/>
          <w:szCs w:val="18"/>
          <w:lang w:val="en-US"/>
        </w:rPr>
        <w:t>V</w:t>
      </w:r>
      <w:r w:rsidRPr="001E0FE4">
        <w:rPr>
          <w:sz w:val="18"/>
          <w:szCs w:val="18"/>
        </w:rPr>
        <w:t xml:space="preserve"> «О создании дорожного фонда Мошковского сельсовета Бековского района Пензенской области»</w:t>
      </w:r>
      <w:r w:rsidRPr="001E0FE4">
        <w:rPr>
          <w:i/>
          <w:sz w:val="18"/>
          <w:szCs w:val="18"/>
        </w:rPr>
        <w:t xml:space="preserve"> </w:t>
      </w:r>
      <w:r w:rsidRPr="001E0FE4">
        <w:rPr>
          <w:sz w:val="18"/>
          <w:szCs w:val="18"/>
        </w:rPr>
        <w:t xml:space="preserve">в пределах общего объема расходов, установленного </w:t>
      </w:r>
      <w:hyperlink r:id="rId16" w:history="1">
        <w:r w:rsidRPr="001E0FE4">
          <w:rPr>
            <w:sz w:val="18"/>
            <w:szCs w:val="18"/>
          </w:rPr>
          <w:t>пунктами 1</w:t>
        </w:r>
      </w:hyperlink>
      <w:r w:rsidRPr="001E0FE4">
        <w:rPr>
          <w:sz w:val="18"/>
          <w:szCs w:val="18"/>
        </w:rPr>
        <w:t xml:space="preserve"> и 2 настоящего решения, утвердить объем бюджетных ассигнований дорожного фонда Мошковского сельсовета Бековского района Пензенской области:</w:t>
      </w:r>
    </w:p>
    <w:p w:rsidR="001E0FE4" w:rsidRPr="001E0FE4" w:rsidRDefault="001E0FE4" w:rsidP="001E0FE4">
      <w:pPr>
        <w:rPr>
          <w:sz w:val="18"/>
          <w:szCs w:val="18"/>
        </w:rPr>
      </w:pPr>
      <w:r w:rsidRPr="001E0FE4">
        <w:rPr>
          <w:sz w:val="18"/>
          <w:szCs w:val="18"/>
        </w:rPr>
        <w:t>на 2019 год в сумме 361,000 тыс. рублей;</w:t>
      </w:r>
    </w:p>
    <w:p w:rsidR="001E0FE4" w:rsidRPr="001E0FE4" w:rsidRDefault="001E0FE4" w:rsidP="001E0FE4">
      <w:pPr>
        <w:rPr>
          <w:sz w:val="18"/>
          <w:szCs w:val="18"/>
        </w:rPr>
      </w:pPr>
      <w:r w:rsidRPr="001E0FE4">
        <w:rPr>
          <w:sz w:val="18"/>
          <w:szCs w:val="18"/>
        </w:rPr>
        <w:t>на 2020 год в сумме 361,000 тыс. рублей;</w:t>
      </w:r>
    </w:p>
    <w:p w:rsidR="001E0FE4" w:rsidRPr="001E0FE4" w:rsidRDefault="001E0FE4" w:rsidP="001E0FE4">
      <w:pPr>
        <w:rPr>
          <w:sz w:val="18"/>
          <w:szCs w:val="18"/>
        </w:rPr>
      </w:pPr>
      <w:r w:rsidRPr="001E0FE4">
        <w:rPr>
          <w:sz w:val="18"/>
          <w:szCs w:val="18"/>
        </w:rPr>
        <w:t>на 2021 год в сумме 361,000 тыс. рублей.».</w:t>
      </w:r>
    </w:p>
    <w:p w:rsidR="001E0FE4" w:rsidRPr="001E0FE4" w:rsidRDefault="001E0FE4" w:rsidP="001E0FE4">
      <w:pPr>
        <w:pStyle w:val="1fe"/>
        <w:numPr>
          <w:ilvl w:val="5"/>
          <w:numId w:val="0"/>
        </w:numPr>
        <w:tabs>
          <w:tab w:val="num" w:pos="927"/>
        </w:tabs>
        <w:spacing w:before="0"/>
        <w:rPr>
          <w:sz w:val="18"/>
        </w:rPr>
      </w:pPr>
      <w:r w:rsidRPr="001E0FE4">
        <w:rPr>
          <w:sz w:val="18"/>
        </w:rPr>
        <w:t>2. Опубликовать настоящее решение в информационном бюллетене «Ведомости Мошковского сельсовета».</w:t>
      </w:r>
    </w:p>
    <w:p w:rsidR="001E0FE4" w:rsidRDefault="001E0FE4" w:rsidP="001E0FE4">
      <w:pPr>
        <w:pStyle w:val="a0"/>
        <w:spacing w:after="0"/>
        <w:rPr>
          <w:b w:val="0"/>
          <w:i w:val="0"/>
          <w:sz w:val="18"/>
          <w:szCs w:val="18"/>
        </w:rPr>
      </w:pPr>
      <w:r w:rsidRPr="001E0FE4">
        <w:rPr>
          <w:b w:val="0"/>
          <w:i w:val="0"/>
          <w:sz w:val="18"/>
          <w:szCs w:val="18"/>
        </w:rPr>
        <w:t>3. Настоящее решение вступает в силу после его официального опубликования.</w:t>
      </w:r>
    </w:p>
    <w:p w:rsidR="001E0FE4" w:rsidRPr="001E0FE4" w:rsidRDefault="001E0FE4" w:rsidP="001E0FE4">
      <w:pPr>
        <w:pStyle w:val="a0"/>
        <w:spacing w:after="0"/>
        <w:rPr>
          <w:b w:val="0"/>
          <w:i w:val="0"/>
          <w:sz w:val="18"/>
          <w:szCs w:val="18"/>
        </w:rPr>
      </w:pPr>
      <w:r>
        <w:rPr>
          <w:b w:val="0"/>
          <w:i w:val="0"/>
          <w:sz w:val="18"/>
          <w:szCs w:val="18"/>
        </w:rPr>
        <w:t>Глава Мошковского сельсовета                                                              И.А. Артамошкина</w:t>
      </w:r>
    </w:p>
    <w:p w:rsidR="001E0FE4" w:rsidRPr="001E0FE4" w:rsidRDefault="001E0FE4" w:rsidP="001E0FE4">
      <w:pPr>
        <w:rPr>
          <w:sz w:val="18"/>
          <w:szCs w:val="18"/>
        </w:rPr>
      </w:pPr>
    </w:p>
    <w:p w:rsidR="001E0FE4" w:rsidRPr="001E0FE4" w:rsidRDefault="001E0FE4" w:rsidP="001E0FE4">
      <w:pPr>
        <w:pStyle w:val="8"/>
        <w:tabs>
          <w:tab w:val="left" w:pos="0"/>
        </w:tabs>
        <w:spacing w:before="0" w:after="0"/>
        <w:jc w:val="center"/>
        <w:rPr>
          <w:i w:val="0"/>
          <w:sz w:val="18"/>
          <w:szCs w:val="18"/>
        </w:rPr>
      </w:pPr>
      <w:r w:rsidRPr="001E0FE4">
        <w:rPr>
          <w:i w:val="0"/>
          <w:sz w:val="18"/>
          <w:szCs w:val="18"/>
        </w:rPr>
        <w:t>Приложение № 1 к решению Комитета местного самоуправления Мошковского сельсовета от 20.12.2019 № 46-6/</w:t>
      </w:r>
      <w:r w:rsidRPr="001E0FE4">
        <w:rPr>
          <w:i w:val="0"/>
          <w:sz w:val="18"/>
          <w:szCs w:val="18"/>
          <w:lang w:val="en-US"/>
        </w:rPr>
        <w:t>VII</w:t>
      </w:r>
    </w:p>
    <w:p w:rsidR="001E0FE4" w:rsidRPr="00D7090D" w:rsidRDefault="001E0FE4" w:rsidP="001E0FE4">
      <w:pPr>
        <w:jc w:val="right"/>
        <w:rPr>
          <w:b/>
          <w:sz w:val="18"/>
          <w:szCs w:val="18"/>
        </w:rPr>
      </w:pPr>
    </w:p>
    <w:p w:rsidR="001E0FE4" w:rsidRPr="00D7090D" w:rsidRDefault="001E0FE4" w:rsidP="001E0FE4">
      <w:pPr>
        <w:jc w:val="center"/>
        <w:rPr>
          <w:b/>
          <w:sz w:val="18"/>
          <w:szCs w:val="18"/>
        </w:rPr>
      </w:pPr>
      <w:r w:rsidRPr="00D7090D">
        <w:rPr>
          <w:b/>
          <w:sz w:val="18"/>
          <w:szCs w:val="18"/>
        </w:rPr>
        <w:t>Источники финансирования дефицита бюджета Мошковского сельсовета</w:t>
      </w:r>
    </w:p>
    <w:p w:rsidR="001E0FE4" w:rsidRPr="00D7090D" w:rsidRDefault="001E0FE4" w:rsidP="001E0FE4">
      <w:pPr>
        <w:jc w:val="center"/>
        <w:rPr>
          <w:b/>
          <w:sz w:val="18"/>
          <w:szCs w:val="18"/>
        </w:rPr>
      </w:pPr>
      <w:r w:rsidRPr="00D7090D">
        <w:rPr>
          <w:b/>
          <w:sz w:val="18"/>
          <w:szCs w:val="18"/>
        </w:rPr>
        <w:t xml:space="preserve"> на 2019 год и </w:t>
      </w:r>
      <w:r w:rsidRPr="00D7090D">
        <w:rPr>
          <w:b/>
          <w:bCs/>
          <w:sz w:val="18"/>
          <w:szCs w:val="18"/>
        </w:rPr>
        <w:t>на плановый период 2020 и 2021 годов</w:t>
      </w:r>
    </w:p>
    <w:p w:rsidR="001E0FE4" w:rsidRPr="00D7090D" w:rsidRDefault="001E0FE4" w:rsidP="001E0FE4">
      <w:pPr>
        <w:jc w:val="center"/>
        <w:rPr>
          <w:sz w:val="18"/>
          <w:szCs w:val="18"/>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15"/>
        <w:gridCol w:w="2268"/>
        <w:gridCol w:w="1134"/>
        <w:gridCol w:w="1134"/>
        <w:gridCol w:w="992"/>
      </w:tblGrid>
      <w:tr w:rsidR="001E0FE4" w:rsidRPr="00D7090D" w:rsidTr="001E0FE4">
        <w:trPr>
          <w:trHeight w:val="359"/>
        </w:trPr>
        <w:tc>
          <w:tcPr>
            <w:tcW w:w="3715" w:type="dxa"/>
            <w:vMerge w:val="restart"/>
          </w:tcPr>
          <w:p w:rsidR="001E0FE4" w:rsidRPr="00D7090D" w:rsidRDefault="001E0FE4" w:rsidP="001E0FE4">
            <w:pPr>
              <w:tabs>
                <w:tab w:val="left" w:pos="69"/>
              </w:tabs>
              <w:ind w:left="317" w:right="-391" w:firstLine="392"/>
              <w:rPr>
                <w:sz w:val="18"/>
                <w:szCs w:val="18"/>
              </w:rPr>
            </w:pPr>
          </w:p>
        </w:tc>
        <w:tc>
          <w:tcPr>
            <w:tcW w:w="2268" w:type="dxa"/>
            <w:vMerge w:val="restart"/>
          </w:tcPr>
          <w:p w:rsidR="001E0FE4" w:rsidRPr="00D7090D" w:rsidRDefault="001E0FE4" w:rsidP="001E0FE4">
            <w:pPr>
              <w:tabs>
                <w:tab w:val="left" w:pos="552"/>
              </w:tabs>
              <w:jc w:val="center"/>
              <w:rPr>
                <w:sz w:val="18"/>
                <w:szCs w:val="18"/>
              </w:rPr>
            </w:pPr>
            <w:r w:rsidRPr="00D7090D">
              <w:rPr>
                <w:sz w:val="18"/>
                <w:szCs w:val="18"/>
              </w:rPr>
              <w:t>Код источника финансирования по бюджетной классификации</w:t>
            </w:r>
          </w:p>
        </w:tc>
        <w:tc>
          <w:tcPr>
            <w:tcW w:w="3260" w:type="dxa"/>
            <w:gridSpan w:val="3"/>
            <w:tcBorders>
              <w:right w:val="single" w:sz="4" w:space="0" w:color="auto"/>
            </w:tcBorders>
          </w:tcPr>
          <w:p w:rsidR="001E0FE4" w:rsidRPr="00D7090D" w:rsidRDefault="001E0FE4" w:rsidP="001E0FE4">
            <w:pPr>
              <w:tabs>
                <w:tab w:val="left" w:pos="552"/>
              </w:tabs>
              <w:ind w:firstLine="34"/>
              <w:jc w:val="center"/>
              <w:rPr>
                <w:sz w:val="18"/>
                <w:szCs w:val="18"/>
              </w:rPr>
            </w:pPr>
            <w:r w:rsidRPr="00D7090D">
              <w:rPr>
                <w:sz w:val="18"/>
                <w:szCs w:val="18"/>
              </w:rPr>
              <w:t>Сумма, тыс. рублей</w:t>
            </w:r>
          </w:p>
        </w:tc>
      </w:tr>
      <w:tr w:rsidR="001E0FE4" w:rsidRPr="00D7090D" w:rsidTr="001E0FE4">
        <w:trPr>
          <w:trHeight w:val="413"/>
        </w:trPr>
        <w:tc>
          <w:tcPr>
            <w:tcW w:w="3715" w:type="dxa"/>
            <w:vMerge/>
          </w:tcPr>
          <w:p w:rsidR="001E0FE4" w:rsidRPr="00D7090D" w:rsidRDefault="001E0FE4" w:rsidP="001E0FE4">
            <w:pPr>
              <w:tabs>
                <w:tab w:val="left" w:pos="69"/>
              </w:tabs>
              <w:ind w:left="317" w:right="-391" w:firstLine="392"/>
              <w:rPr>
                <w:sz w:val="18"/>
                <w:szCs w:val="18"/>
              </w:rPr>
            </w:pPr>
          </w:p>
        </w:tc>
        <w:tc>
          <w:tcPr>
            <w:tcW w:w="2268" w:type="dxa"/>
            <w:vMerge/>
          </w:tcPr>
          <w:p w:rsidR="001E0FE4" w:rsidRPr="00D7090D" w:rsidRDefault="001E0FE4" w:rsidP="001E0FE4">
            <w:pPr>
              <w:tabs>
                <w:tab w:val="left" w:pos="552"/>
              </w:tabs>
              <w:jc w:val="center"/>
              <w:rPr>
                <w:sz w:val="18"/>
                <w:szCs w:val="18"/>
              </w:rPr>
            </w:pPr>
          </w:p>
        </w:tc>
        <w:tc>
          <w:tcPr>
            <w:tcW w:w="1134" w:type="dxa"/>
            <w:tcBorders>
              <w:right w:val="single" w:sz="4" w:space="0" w:color="auto"/>
            </w:tcBorders>
          </w:tcPr>
          <w:p w:rsidR="001E0FE4" w:rsidRPr="00D7090D" w:rsidRDefault="001E0FE4" w:rsidP="001E0FE4">
            <w:pPr>
              <w:jc w:val="center"/>
              <w:rPr>
                <w:sz w:val="18"/>
                <w:szCs w:val="18"/>
              </w:rPr>
            </w:pPr>
            <w:r w:rsidRPr="00D7090D">
              <w:rPr>
                <w:sz w:val="18"/>
                <w:szCs w:val="18"/>
              </w:rPr>
              <w:t>2019 год</w:t>
            </w:r>
          </w:p>
        </w:tc>
        <w:tc>
          <w:tcPr>
            <w:tcW w:w="1134" w:type="dxa"/>
            <w:tcBorders>
              <w:right w:val="single" w:sz="4" w:space="0" w:color="auto"/>
            </w:tcBorders>
          </w:tcPr>
          <w:p w:rsidR="001E0FE4" w:rsidRPr="00D7090D" w:rsidRDefault="001E0FE4" w:rsidP="001E0FE4">
            <w:pPr>
              <w:jc w:val="center"/>
              <w:rPr>
                <w:sz w:val="18"/>
                <w:szCs w:val="18"/>
              </w:rPr>
            </w:pPr>
            <w:r w:rsidRPr="00D7090D">
              <w:rPr>
                <w:sz w:val="18"/>
                <w:szCs w:val="18"/>
              </w:rPr>
              <w:t>2020 год</w:t>
            </w:r>
          </w:p>
        </w:tc>
        <w:tc>
          <w:tcPr>
            <w:tcW w:w="992" w:type="dxa"/>
            <w:tcBorders>
              <w:right w:val="single" w:sz="4" w:space="0" w:color="auto"/>
            </w:tcBorders>
          </w:tcPr>
          <w:p w:rsidR="001E0FE4" w:rsidRPr="00D7090D" w:rsidRDefault="001E0FE4" w:rsidP="001E0FE4">
            <w:pPr>
              <w:jc w:val="center"/>
              <w:rPr>
                <w:sz w:val="18"/>
                <w:szCs w:val="18"/>
              </w:rPr>
            </w:pPr>
            <w:r w:rsidRPr="00D7090D">
              <w:rPr>
                <w:sz w:val="18"/>
                <w:szCs w:val="18"/>
              </w:rPr>
              <w:t>2021 год</w:t>
            </w:r>
          </w:p>
        </w:tc>
      </w:tr>
      <w:tr w:rsidR="001E0FE4" w:rsidRPr="00D7090D" w:rsidTr="001E0FE4">
        <w:tc>
          <w:tcPr>
            <w:tcW w:w="3715" w:type="dxa"/>
          </w:tcPr>
          <w:p w:rsidR="001E0FE4" w:rsidRPr="001E0FE4" w:rsidRDefault="001E0FE4" w:rsidP="001E0FE4">
            <w:pPr>
              <w:pStyle w:val="a0"/>
              <w:rPr>
                <w:b w:val="0"/>
                <w:i w:val="0"/>
                <w:sz w:val="18"/>
                <w:szCs w:val="18"/>
              </w:rPr>
            </w:pPr>
            <w:r w:rsidRPr="001E0FE4">
              <w:rPr>
                <w:b w:val="0"/>
                <w:i w:val="0"/>
                <w:sz w:val="18"/>
                <w:szCs w:val="18"/>
              </w:rPr>
              <w:t>Источники внутреннего финансирования дефицитов бюджетов</w:t>
            </w:r>
          </w:p>
        </w:tc>
        <w:tc>
          <w:tcPr>
            <w:tcW w:w="2268" w:type="dxa"/>
          </w:tcPr>
          <w:p w:rsidR="001E0FE4" w:rsidRPr="001E0FE4" w:rsidRDefault="001E0FE4" w:rsidP="001E0FE4">
            <w:pPr>
              <w:pStyle w:val="a0"/>
              <w:ind w:left="-108" w:right="-108"/>
              <w:jc w:val="center"/>
              <w:rPr>
                <w:b w:val="0"/>
                <w:i w:val="0"/>
                <w:sz w:val="18"/>
                <w:szCs w:val="18"/>
              </w:rPr>
            </w:pPr>
            <w:r w:rsidRPr="001E0FE4">
              <w:rPr>
                <w:b w:val="0"/>
                <w:i w:val="0"/>
                <w:sz w:val="18"/>
                <w:szCs w:val="18"/>
              </w:rPr>
              <w:t>000 01 00 00 00 00 0000 000</w:t>
            </w:r>
          </w:p>
        </w:tc>
        <w:tc>
          <w:tcPr>
            <w:tcW w:w="1134" w:type="dxa"/>
            <w:shd w:val="clear" w:color="auto" w:fill="auto"/>
          </w:tcPr>
          <w:p w:rsidR="001E0FE4" w:rsidRPr="00D7090D" w:rsidRDefault="001E0FE4" w:rsidP="001E0FE4">
            <w:pPr>
              <w:jc w:val="center"/>
              <w:rPr>
                <w:sz w:val="18"/>
                <w:szCs w:val="18"/>
              </w:rPr>
            </w:pPr>
            <w:r w:rsidRPr="00D7090D">
              <w:rPr>
                <w:sz w:val="18"/>
                <w:szCs w:val="18"/>
              </w:rPr>
              <w:t>22,259-18</w:t>
            </w:r>
          </w:p>
        </w:tc>
        <w:tc>
          <w:tcPr>
            <w:tcW w:w="1134" w:type="dxa"/>
          </w:tcPr>
          <w:p w:rsidR="001E0FE4" w:rsidRPr="00D7090D" w:rsidRDefault="001E0FE4" w:rsidP="001E0FE4">
            <w:pPr>
              <w:jc w:val="center"/>
              <w:rPr>
                <w:sz w:val="18"/>
                <w:szCs w:val="18"/>
              </w:rPr>
            </w:pPr>
            <w:r w:rsidRPr="00D7090D">
              <w:rPr>
                <w:sz w:val="18"/>
                <w:szCs w:val="18"/>
              </w:rPr>
              <w:t>0,000</w:t>
            </w:r>
          </w:p>
        </w:tc>
        <w:tc>
          <w:tcPr>
            <w:tcW w:w="992" w:type="dxa"/>
          </w:tcPr>
          <w:p w:rsidR="001E0FE4" w:rsidRPr="00D7090D" w:rsidRDefault="001E0FE4" w:rsidP="001E0FE4">
            <w:pPr>
              <w:jc w:val="center"/>
              <w:rPr>
                <w:sz w:val="18"/>
                <w:szCs w:val="18"/>
              </w:rPr>
            </w:pPr>
            <w:r w:rsidRPr="00D7090D">
              <w:rPr>
                <w:sz w:val="18"/>
                <w:szCs w:val="18"/>
              </w:rPr>
              <w:t>0,000</w:t>
            </w:r>
          </w:p>
        </w:tc>
      </w:tr>
      <w:tr w:rsidR="001E0FE4" w:rsidRPr="00D7090D" w:rsidTr="001E0FE4">
        <w:tc>
          <w:tcPr>
            <w:tcW w:w="3715" w:type="dxa"/>
            <w:tcBorders>
              <w:bottom w:val="single" w:sz="4" w:space="0" w:color="auto"/>
            </w:tcBorders>
          </w:tcPr>
          <w:p w:rsidR="001E0FE4" w:rsidRPr="001E0FE4" w:rsidRDefault="001E0FE4" w:rsidP="001E0FE4">
            <w:pPr>
              <w:pStyle w:val="a0"/>
              <w:rPr>
                <w:b w:val="0"/>
                <w:i w:val="0"/>
                <w:sz w:val="18"/>
                <w:szCs w:val="18"/>
              </w:rPr>
            </w:pPr>
            <w:r w:rsidRPr="001E0FE4">
              <w:rPr>
                <w:b w:val="0"/>
                <w:i w:val="0"/>
                <w:sz w:val="18"/>
                <w:szCs w:val="18"/>
              </w:rPr>
              <w:t>Изменение остатков средств на счетах по учету средств бюджета</w:t>
            </w:r>
          </w:p>
        </w:tc>
        <w:tc>
          <w:tcPr>
            <w:tcW w:w="2268" w:type="dxa"/>
            <w:tcBorders>
              <w:bottom w:val="single" w:sz="4" w:space="0" w:color="auto"/>
            </w:tcBorders>
          </w:tcPr>
          <w:p w:rsidR="001E0FE4" w:rsidRPr="001E0FE4" w:rsidRDefault="001E0FE4" w:rsidP="001E0FE4">
            <w:pPr>
              <w:pStyle w:val="a0"/>
              <w:ind w:left="-108" w:right="-108"/>
              <w:jc w:val="center"/>
              <w:rPr>
                <w:b w:val="0"/>
                <w:i w:val="0"/>
                <w:color w:val="FF0000"/>
                <w:sz w:val="18"/>
                <w:szCs w:val="18"/>
              </w:rPr>
            </w:pPr>
            <w:r w:rsidRPr="001E0FE4">
              <w:rPr>
                <w:b w:val="0"/>
                <w:i w:val="0"/>
                <w:sz w:val="18"/>
                <w:szCs w:val="18"/>
              </w:rPr>
              <w:t xml:space="preserve">000 01 05 00 00 00 0000 </w:t>
            </w:r>
            <w:r w:rsidRPr="001E0FE4">
              <w:rPr>
                <w:b w:val="0"/>
                <w:i w:val="0"/>
                <w:color w:val="000000"/>
                <w:sz w:val="18"/>
                <w:szCs w:val="18"/>
              </w:rPr>
              <w:t>00</w:t>
            </w:r>
          </w:p>
        </w:tc>
        <w:tc>
          <w:tcPr>
            <w:tcW w:w="1134" w:type="dxa"/>
            <w:tcBorders>
              <w:bottom w:val="single" w:sz="4" w:space="0" w:color="auto"/>
            </w:tcBorders>
            <w:shd w:val="clear" w:color="auto" w:fill="auto"/>
          </w:tcPr>
          <w:p w:rsidR="001E0FE4" w:rsidRPr="00D7090D" w:rsidRDefault="001E0FE4" w:rsidP="001E0FE4">
            <w:pPr>
              <w:jc w:val="center"/>
              <w:rPr>
                <w:sz w:val="18"/>
                <w:szCs w:val="18"/>
              </w:rPr>
            </w:pPr>
            <w:r w:rsidRPr="00D7090D">
              <w:rPr>
                <w:sz w:val="18"/>
                <w:szCs w:val="18"/>
              </w:rPr>
              <w:t>22,259-18</w:t>
            </w:r>
          </w:p>
        </w:tc>
        <w:tc>
          <w:tcPr>
            <w:tcW w:w="1134" w:type="dxa"/>
            <w:tcBorders>
              <w:bottom w:val="single" w:sz="4" w:space="0" w:color="auto"/>
            </w:tcBorders>
          </w:tcPr>
          <w:p w:rsidR="001E0FE4" w:rsidRPr="00D7090D" w:rsidRDefault="001E0FE4" w:rsidP="001E0FE4">
            <w:pPr>
              <w:jc w:val="center"/>
              <w:rPr>
                <w:sz w:val="18"/>
                <w:szCs w:val="18"/>
              </w:rPr>
            </w:pPr>
            <w:r w:rsidRPr="00D7090D">
              <w:rPr>
                <w:sz w:val="18"/>
                <w:szCs w:val="18"/>
              </w:rPr>
              <w:t>0,000</w:t>
            </w:r>
          </w:p>
        </w:tc>
        <w:tc>
          <w:tcPr>
            <w:tcW w:w="992" w:type="dxa"/>
            <w:tcBorders>
              <w:bottom w:val="single" w:sz="4" w:space="0" w:color="auto"/>
            </w:tcBorders>
          </w:tcPr>
          <w:p w:rsidR="001E0FE4" w:rsidRPr="00D7090D" w:rsidRDefault="001E0FE4" w:rsidP="001E0FE4">
            <w:pPr>
              <w:jc w:val="center"/>
              <w:rPr>
                <w:sz w:val="18"/>
                <w:szCs w:val="18"/>
              </w:rPr>
            </w:pPr>
            <w:r w:rsidRPr="00D7090D">
              <w:rPr>
                <w:sz w:val="18"/>
                <w:szCs w:val="18"/>
              </w:rPr>
              <w:t>0,000</w:t>
            </w:r>
          </w:p>
        </w:tc>
      </w:tr>
      <w:tr w:rsidR="001E0FE4" w:rsidRPr="00D7090D" w:rsidTr="001E0FE4">
        <w:tc>
          <w:tcPr>
            <w:tcW w:w="3715" w:type="dxa"/>
            <w:tcBorders>
              <w:bottom w:val="single" w:sz="4" w:space="0" w:color="auto"/>
            </w:tcBorders>
          </w:tcPr>
          <w:p w:rsidR="001E0FE4" w:rsidRPr="001E0FE4" w:rsidRDefault="001E0FE4" w:rsidP="001E0FE4">
            <w:pPr>
              <w:pStyle w:val="a0"/>
              <w:rPr>
                <w:b w:val="0"/>
                <w:i w:val="0"/>
                <w:sz w:val="18"/>
                <w:szCs w:val="18"/>
              </w:rPr>
            </w:pPr>
            <w:r w:rsidRPr="001E0FE4">
              <w:rPr>
                <w:b w:val="0"/>
                <w:i w:val="0"/>
                <w:sz w:val="18"/>
                <w:szCs w:val="18"/>
              </w:rPr>
              <w:t>Увеличение остатков средств бюджетов</w:t>
            </w:r>
          </w:p>
        </w:tc>
        <w:tc>
          <w:tcPr>
            <w:tcW w:w="2268" w:type="dxa"/>
            <w:tcBorders>
              <w:bottom w:val="single" w:sz="4" w:space="0" w:color="auto"/>
            </w:tcBorders>
          </w:tcPr>
          <w:p w:rsidR="001E0FE4" w:rsidRPr="001E0FE4" w:rsidRDefault="001E0FE4" w:rsidP="001E0FE4">
            <w:pPr>
              <w:pStyle w:val="a0"/>
              <w:ind w:left="-108" w:right="-108"/>
              <w:jc w:val="center"/>
              <w:rPr>
                <w:b w:val="0"/>
                <w:i w:val="0"/>
                <w:sz w:val="18"/>
                <w:szCs w:val="18"/>
              </w:rPr>
            </w:pPr>
            <w:r w:rsidRPr="001E0FE4">
              <w:rPr>
                <w:b w:val="0"/>
                <w:i w:val="0"/>
                <w:sz w:val="18"/>
                <w:szCs w:val="18"/>
              </w:rPr>
              <w:t>000 01 05 00 00 00 0000 500</w:t>
            </w:r>
          </w:p>
        </w:tc>
        <w:tc>
          <w:tcPr>
            <w:tcW w:w="1134" w:type="dxa"/>
            <w:tcBorders>
              <w:bottom w:val="single" w:sz="4" w:space="0" w:color="auto"/>
            </w:tcBorders>
            <w:shd w:val="clear" w:color="auto" w:fill="auto"/>
          </w:tcPr>
          <w:p w:rsidR="001E0FE4" w:rsidRPr="00D7090D" w:rsidRDefault="001E0FE4" w:rsidP="001E0FE4">
            <w:pPr>
              <w:jc w:val="center"/>
              <w:rPr>
                <w:sz w:val="18"/>
                <w:szCs w:val="18"/>
              </w:rPr>
            </w:pPr>
            <w:r w:rsidRPr="00D7090D">
              <w:rPr>
                <w:sz w:val="18"/>
                <w:szCs w:val="18"/>
              </w:rPr>
              <w:t>-3 277,846</w:t>
            </w:r>
          </w:p>
        </w:tc>
        <w:tc>
          <w:tcPr>
            <w:tcW w:w="1134" w:type="dxa"/>
            <w:tcBorders>
              <w:bottom w:val="single" w:sz="4" w:space="0" w:color="auto"/>
            </w:tcBorders>
          </w:tcPr>
          <w:p w:rsidR="001E0FE4" w:rsidRPr="00D7090D" w:rsidRDefault="001E0FE4" w:rsidP="001E0FE4">
            <w:pPr>
              <w:jc w:val="center"/>
              <w:rPr>
                <w:sz w:val="18"/>
                <w:szCs w:val="18"/>
                <w:highlight w:val="yellow"/>
              </w:rPr>
            </w:pPr>
            <w:r w:rsidRPr="00D7090D">
              <w:rPr>
                <w:sz w:val="18"/>
                <w:szCs w:val="18"/>
              </w:rPr>
              <w:t>-2674,119</w:t>
            </w:r>
          </w:p>
        </w:tc>
        <w:tc>
          <w:tcPr>
            <w:tcW w:w="992" w:type="dxa"/>
            <w:tcBorders>
              <w:bottom w:val="single" w:sz="4" w:space="0" w:color="auto"/>
            </w:tcBorders>
          </w:tcPr>
          <w:p w:rsidR="001E0FE4" w:rsidRPr="00D7090D" w:rsidRDefault="001E0FE4" w:rsidP="001E0FE4">
            <w:pPr>
              <w:jc w:val="center"/>
              <w:rPr>
                <w:sz w:val="18"/>
                <w:szCs w:val="18"/>
                <w:highlight w:val="yellow"/>
              </w:rPr>
            </w:pPr>
            <w:r w:rsidRPr="00D7090D">
              <w:rPr>
                <w:sz w:val="18"/>
                <w:szCs w:val="18"/>
              </w:rPr>
              <w:t>-2741,466</w:t>
            </w:r>
          </w:p>
        </w:tc>
      </w:tr>
      <w:tr w:rsidR="001E0FE4" w:rsidRPr="001E0FE4" w:rsidTr="001E0FE4">
        <w:tc>
          <w:tcPr>
            <w:tcW w:w="3715" w:type="dxa"/>
            <w:tcBorders>
              <w:bottom w:val="single" w:sz="4" w:space="0" w:color="auto"/>
            </w:tcBorders>
          </w:tcPr>
          <w:p w:rsidR="001E0FE4" w:rsidRPr="001E0FE4" w:rsidRDefault="001E0FE4" w:rsidP="001E0FE4">
            <w:pPr>
              <w:pStyle w:val="a0"/>
              <w:rPr>
                <w:b w:val="0"/>
                <w:i w:val="0"/>
                <w:sz w:val="18"/>
                <w:szCs w:val="18"/>
              </w:rPr>
            </w:pPr>
            <w:r w:rsidRPr="001E0FE4">
              <w:rPr>
                <w:b w:val="0"/>
                <w:i w:val="0"/>
                <w:sz w:val="18"/>
                <w:szCs w:val="18"/>
              </w:rPr>
              <w:t>Уменьшение остатков средств бюджетов</w:t>
            </w:r>
          </w:p>
        </w:tc>
        <w:tc>
          <w:tcPr>
            <w:tcW w:w="2268" w:type="dxa"/>
            <w:tcBorders>
              <w:bottom w:val="single" w:sz="4" w:space="0" w:color="auto"/>
            </w:tcBorders>
          </w:tcPr>
          <w:p w:rsidR="001E0FE4" w:rsidRPr="001E0FE4" w:rsidRDefault="001E0FE4" w:rsidP="001E0FE4">
            <w:pPr>
              <w:pStyle w:val="a0"/>
              <w:ind w:left="-108" w:right="-108"/>
              <w:jc w:val="center"/>
              <w:rPr>
                <w:b w:val="0"/>
                <w:i w:val="0"/>
                <w:sz w:val="18"/>
                <w:szCs w:val="18"/>
              </w:rPr>
            </w:pPr>
            <w:r w:rsidRPr="001E0FE4">
              <w:rPr>
                <w:b w:val="0"/>
                <w:i w:val="0"/>
                <w:sz w:val="18"/>
                <w:szCs w:val="18"/>
              </w:rPr>
              <w:t>000 01 05 00 00 00 0000 600</w:t>
            </w:r>
          </w:p>
        </w:tc>
        <w:tc>
          <w:tcPr>
            <w:tcW w:w="1134" w:type="dxa"/>
            <w:tcBorders>
              <w:bottom w:val="single" w:sz="4" w:space="0" w:color="auto"/>
            </w:tcBorders>
            <w:shd w:val="clear" w:color="auto" w:fill="auto"/>
          </w:tcPr>
          <w:p w:rsidR="001E0FE4" w:rsidRPr="00D7090D" w:rsidRDefault="001E0FE4" w:rsidP="001E0FE4">
            <w:pPr>
              <w:jc w:val="center"/>
              <w:rPr>
                <w:sz w:val="18"/>
                <w:szCs w:val="18"/>
              </w:rPr>
            </w:pPr>
            <w:r w:rsidRPr="00D7090D">
              <w:rPr>
                <w:sz w:val="18"/>
                <w:szCs w:val="18"/>
              </w:rPr>
              <w:t>3300,105-18</w:t>
            </w:r>
          </w:p>
        </w:tc>
        <w:tc>
          <w:tcPr>
            <w:tcW w:w="1134" w:type="dxa"/>
            <w:tcBorders>
              <w:bottom w:val="single" w:sz="4" w:space="0" w:color="auto"/>
            </w:tcBorders>
          </w:tcPr>
          <w:p w:rsidR="001E0FE4" w:rsidRPr="001E0FE4" w:rsidRDefault="001E0FE4" w:rsidP="001E0FE4">
            <w:pPr>
              <w:pStyle w:val="a0"/>
              <w:jc w:val="center"/>
              <w:rPr>
                <w:b w:val="0"/>
                <w:i w:val="0"/>
                <w:sz w:val="18"/>
                <w:szCs w:val="18"/>
                <w:highlight w:val="yellow"/>
              </w:rPr>
            </w:pPr>
            <w:r w:rsidRPr="001E0FE4">
              <w:rPr>
                <w:b w:val="0"/>
                <w:i w:val="0"/>
                <w:sz w:val="18"/>
                <w:szCs w:val="18"/>
              </w:rPr>
              <w:t>2674,119</w:t>
            </w:r>
          </w:p>
        </w:tc>
        <w:tc>
          <w:tcPr>
            <w:tcW w:w="992" w:type="dxa"/>
            <w:tcBorders>
              <w:bottom w:val="single" w:sz="4" w:space="0" w:color="auto"/>
            </w:tcBorders>
          </w:tcPr>
          <w:p w:rsidR="001E0FE4" w:rsidRPr="001E0FE4" w:rsidRDefault="001E0FE4" w:rsidP="001E0FE4">
            <w:pPr>
              <w:pStyle w:val="a0"/>
              <w:jc w:val="center"/>
              <w:rPr>
                <w:b w:val="0"/>
                <w:i w:val="0"/>
                <w:sz w:val="18"/>
                <w:szCs w:val="18"/>
                <w:highlight w:val="yellow"/>
              </w:rPr>
            </w:pPr>
            <w:r w:rsidRPr="001E0FE4">
              <w:rPr>
                <w:b w:val="0"/>
                <w:i w:val="0"/>
                <w:sz w:val="18"/>
                <w:szCs w:val="18"/>
              </w:rPr>
              <w:t>2741,466</w:t>
            </w:r>
          </w:p>
        </w:tc>
      </w:tr>
      <w:tr w:rsidR="001E0FE4" w:rsidRPr="00D7090D" w:rsidTr="001E0FE4">
        <w:trPr>
          <w:trHeight w:val="81"/>
        </w:trPr>
        <w:tc>
          <w:tcPr>
            <w:tcW w:w="3715" w:type="dxa"/>
            <w:tcBorders>
              <w:bottom w:val="single" w:sz="4" w:space="0" w:color="auto"/>
            </w:tcBorders>
          </w:tcPr>
          <w:p w:rsidR="001E0FE4" w:rsidRPr="001E0FE4" w:rsidRDefault="001E0FE4" w:rsidP="001E0FE4">
            <w:pPr>
              <w:pStyle w:val="a0"/>
              <w:rPr>
                <w:b w:val="0"/>
                <w:i w:val="0"/>
                <w:sz w:val="18"/>
                <w:szCs w:val="18"/>
              </w:rPr>
            </w:pPr>
            <w:r w:rsidRPr="001E0FE4">
              <w:rPr>
                <w:b w:val="0"/>
                <w:i w:val="0"/>
                <w:sz w:val="18"/>
                <w:szCs w:val="18"/>
              </w:rPr>
              <w:t>Увеличение прочих остатков средств бюджетов</w:t>
            </w:r>
          </w:p>
        </w:tc>
        <w:tc>
          <w:tcPr>
            <w:tcW w:w="2268" w:type="dxa"/>
            <w:tcBorders>
              <w:bottom w:val="single" w:sz="4" w:space="0" w:color="auto"/>
            </w:tcBorders>
          </w:tcPr>
          <w:p w:rsidR="001E0FE4" w:rsidRPr="001E0FE4" w:rsidRDefault="001E0FE4" w:rsidP="001E0FE4">
            <w:pPr>
              <w:pStyle w:val="a0"/>
              <w:ind w:left="-108" w:right="-108"/>
              <w:jc w:val="center"/>
              <w:rPr>
                <w:b w:val="0"/>
                <w:i w:val="0"/>
                <w:sz w:val="18"/>
                <w:szCs w:val="18"/>
              </w:rPr>
            </w:pPr>
            <w:r w:rsidRPr="001E0FE4">
              <w:rPr>
                <w:b w:val="0"/>
                <w:i w:val="0"/>
                <w:sz w:val="18"/>
                <w:szCs w:val="18"/>
              </w:rPr>
              <w:t>000 01 05 02 00 00 0000 500</w:t>
            </w:r>
          </w:p>
        </w:tc>
        <w:tc>
          <w:tcPr>
            <w:tcW w:w="1134" w:type="dxa"/>
            <w:tcBorders>
              <w:bottom w:val="single" w:sz="4" w:space="0" w:color="auto"/>
            </w:tcBorders>
            <w:shd w:val="clear" w:color="auto" w:fill="auto"/>
          </w:tcPr>
          <w:p w:rsidR="001E0FE4" w:rsidRPr="00D7090D" w:rsidRDefault="001E0FE4" w:rsidP="001E0FE4">
            <w:pPr>
              <w:jc w:val="center"/>
              <w:rPr>
                <w:sz w:val="18"/>
                <w:szCs w:val="18"/>
              </w:rPr>
            </w:pPr>
            <w:r w:rsidRPr="00D7090D">
              <w:rPr>
                <w:sz w:val="18"/>
                <w:szCs w:val="18"/>
              </w:rPr>
              <w:t>-3 277,846</w:t>
            </w:r>
          </w:p>
        </w:tc>
        <w:tc>
          <w:tcPr>
            <w:tcW w:w="1134" w:type="dxa"/>
            <w:tcBorders>
              <w:bottom w:val="single" w:sz="4" w:space="0" w:color="auto"/>
            </w:tcBorders>
          </w:tcPr>
          <w:p w:rsidR="001E0FE4" w:rsidRPr="00D7090D" w:rsidRDefault="001E0FE4" w:rsidP="001E0FE4">
            <w:pPr>
              <w:jc w:val="center"/>
              <w:rPr>
                <w:sz w:val="18"/>
                <w:szCs w:val="18"/>
                <w:highlight w:val="yellow"/>
              </w:rPr>
            </w:pPr>
            <w:r w:rsidRPr="00D7090D">
              <w:rPr>
                <w:sz w:val="18"/>
                <w:szCs w:val="18"/>
              </w:rPr>
              <w:t>-2674,119</w:t>
            </w:r>
          </w:p>
        </w:tc>
        <w:tc>
          <w:tcPr>
            <w:tcW w:w="992" w:type="dxa"/>
            <w:tcBorders>
              <w:bottom w:val="single" w:sz="4" w:space="0" w:color="auto"/>
            </w:tcBorders>
          </w:tcPr>
          <w:p w:rsidR="001E0FE4" w:rsidRPr="00D7090D" w:rsidRDefault="001E0FE4" w:rsidP="001E0FE4">
            <w:pPr>
              <w:jc w:val="center"/>
              <w:rPr>
                <w:sz w:val="18"/>
                <w:szCs w:val="18"/>
                <w:highlight w:val="yellow"/>
              </w:rPr>
            </w:pPr>
            <w:r w:rsidRPr="00D7090D">
              <w:rPr>
                <w:sz w:val="18"/>
                <w:szCs w:val="18"/>
              </w:rPr>
              <w:t>-2741,466</w:t>
            </w:r>
          </w:p>
        </w:tc>
      </w:tr>
      <w:tr w:rsidR="001E0FE4" w:rsidRPr="00D7090D" w:rsidTr="001E0FE4">
        <w:trPr>
          <w:trHeight w:val="245"/>
        </w:trPr>
        <w:tc>
          <w:tcPr>
            <w:tcW w:w="3715" w:type="dxa"/>
            <w:tcBorders>
              <w:bottom w:val="single" w:sz="4" w:space="0" w:color="auto"/>
            </w:tcBorders>
          </w:tcPr>
          <w:p w:rsidR="001E0FE4" w:rsidRPr="001E0FE4" w:rsidRDefault="001E0FE4" w:rsidP="001E0FE4">
            <w:pPr>
              <w:pStyle w:val="a0"/>
              <w:rPr>
                <w:b w:val="0"/>
                <w:i w:val="0"/>
                <w:sz w:val="18"/>
                <w:szCs w:val="18"/>
              </w:rPr>
            </w:pPr>
            <w:r w:rsidRPr="001E0FE4">
              <w:rPr>
                <w:b w:val="0"/>
                <w:i w:val="0"/>
                <w:sz w:val="18"/>
                <w:szCs w:val="18"/>
              </w:rPr>
              <w:t>Увеличение прочих остатков денежных средств бюджетов</w:t>
            </w:r>
          </w:p>
        </w:tc>
        <w:tc>
          <w:tcPr>
            <w:tcW w:w="2268" w:type="dxa"/>
            <w:tcBorders>
              <w:bottom w:val="single" w:sz="4" w:space="0" w:color="auto"/>
            </w:tcBorders>
          </w:tcPr>
          <w:p w:rsidR="001E0FE4" w:rsidRPr="001E0FE4" w:rsidRDefault="001E0FE4" w:rsidP="001E0FE4">
            <w:pPr>
              <w:pStyle w:val="a0"/>
              <w:ind w:left="-108" w:right="-108"/>
              <w:jc w:val="center"/>
              <w:rPr>
                <w:b w:val="0"/>
                <w:i w:val="0"/>
                <w:sz w:val="18"/>
                <w:szCs w:val="18"/>
              </w:rPr>
            </w:pPr>
            <w:r w:rsidRPr="001E0FE4">
              <w:rPr>
                <w:b w:val="0"/>
                <w:i w:val="0"/>
                <w:sz w:val="18"/>
                <w:szCs w:val="18"/>
              </w:rPr>
              <w:t>000 01 05 02 01 00 0000 510</w:t>
            </w:r>
          </w:p>
        </w:tc>
        <w:tc>
          <w:tcPr>
            <w:tcW w:w="1134" w:type="dxa"/>
            <w:tcBorders>
              <w:bottom w:val="single" w:sz="4" w:space="0" w:color="auto"/>
            </w:tcBorders>
            <w:shd w:val="clear" w:color="auto" w:fill="auto"/>
          </w:tcPr>
          <w:p w:rsidR="001E0FE4" w:rsidRPr="00D7090D" w:rsidRDefault="001E0FE4" w:rsidP="001E0FE4">
            <w:pPr>
              <w:jc w:val="center"/>
              <w:rPr>
                <w:sz w:val="18"/>
                <w:szCs w:val="18"/>
              </w:rPr>
            </w:pPr>
            <w:r w:rsidRPr="00D7090D">
              <w:rPr>
                <w:sz w:val="18"/>
                <w:szCs w:val="18"/>
              </w:rPr>
              <w:t>-3 277,846</w:t>
            </w:r>
          </w:p>
        </w:tc>
        <w:tc>
          <w:tcPr>
            <w:tcW w:w="1134" w:type="dxa"/>
            <w:tcBorders>
              <w:bottom w:val="single" w:sz="4" w:space="0" w:color="auto"/>
            </w:tcBorders>
          </w:tcPr>
          <w:p w:rsidR="001E0FE4" w:rsidRPr="00D7090D" w:rsidRDefault="001E0FE4" w:rsidP="001E0FE4">
            <w:pPr>
              <w:jc w:val="center"/>
              <w:rPr>
                <w:sz w:val="18"/>
                <w:szCs w:val="18"/>
                <w:highlight w:val="yellow"/>
              </w:rPr>
            </w:pPr>
            <w:r w:rsidRPr="00D7090D">
              <w:rPr>
                <w:sz w:val="18"/>
                <w:szCs w:val="18"/>
              </w:rPr>
              <w:t>-2674,119</w:t>
            </w:r>
          </w:p>
        </w:tc>
        <w:tc>
          <w:tcPr>
            <w:tcW w:w="992" w:type="dxa"/>
            <w:tcBorders>
              <w:bottom w:val="single" w:sz="4" w:space="0" w:color="auto"/>
            </w:tcBorders>
          </w:tcPr>
          <w:p w:rsidR="001E0FE4" w:rsidRPr="00D7090D" w:rsidRDefault="001E0FE4" w:rsidP="001E0FE4">
            <w:pPr>
              <w:jc w:val="center"/>
              <w:rPr>
                <w:sz w:val="18"/>
                <w:szCs w:val="18"/>
                <w:highlight w:val="yellow"/>
              </w:rPr>
            </w:pPr>
            <w:r w:rsidRPr="00D7090D">
              <w:rPr>
                <w:sz w:val="18"/>
                <w:szCs w:val="18"/>
              </w:rPr>
              <w:t>-2741,466</w:t>
            </w:r>
          </w:p>
        </w:tc>
      </w:tr>
      <w:tr w:rsidR="001E0FE4" w:rsidRPr="00D7090D" w:rsidTr="001E0FE4">
        <w:trPr>
          <w:trHeight w:val="641"/>
        </w:trPr>
        <w:tc>
          <w:tcPr>
            <w:tcW w:w="3715" w:type="dxa"/>
            <w:tcBorders>
              <w:bottom w:val="single" w:sz="4" w:space="0" w:color="auto"/>
            </w:tcBorders>
          </w:tcPr>
          <w:p w:rsidR="001E0FE4" w:rsidRPr="001E0FE4" w:rsidRDefault="001E0FE4" w:rsidP="001E0FE4">
            <w:pPr>
              <w:pStyle w:val="a0"/>
              <w:rPr>
                <w:b w:val="0"/>
                <w:i w:val="0"/>
                <w:sz w:val="18"/>
                <w:szCs w:val="18"/>
              </w:rPr>
            </w:pPr>
            <w:r w:rsidRPr="001E0FE4">
              <w:rPr>
                <w:b w:val="0"/>
                <w:i w:val="0"/>
                <w:sz w:val="18"/>
                <w:szCs w:val="18"/>
              </w:rPr>
              <w:lastRenderedPageBreak/>
              <w:t>Увеличение прочих остатков денежных средств бюджетов сельских поселений</w:t>
            </w:r>
          </w:p>
        </w:tc>
        <w:tc>
          <w:tcPr>
            <w:tcW w:w="2268" w:type="dxa"/>
            <w:tcBorders>
              <w:bottom w:val="single" w:sz="4" w:space="0" w:color="auto"/>
            </w:tcBorders>
          </w:tcPr>
          <w:p w:rsidR="001E0FE4" w:rsidRPr="001E0FE4" w:rsidRDefault="001E0FE4" w:rsidP="001E0FE4">
            <w:pPr>
              <w:pStyle w:val="a0"/>
              <w:ind w:left="-108" w:right="-108"/>
              <w:jc w:val="center"/>
              <w:rPr>
                <w:b w:val="0"/>
                <w:i w:val="0"/>
                <w:sz w:val="18"/>
                <w:szCs w:val="18"/>
              </w:rPr>
            </w:pPr>
            <w:r w:rsidRPr="001E0FE4">
              <w:rPr>
                <w:b w:val="0"/>
                <w:i w:val="0"/>
                <w:sz w:val="18"/>
                <w:szCs w:val="18"/>
              </w:rPr>
              <w:t>000 01 05 02 01 10 0000 510</w:t>
            </w:r>
          </w:p>
        </w:tc>
        <w:tc>
          <w:tcPr>
            <w:tcW w:w="1134" w:type="dxa"/>
            <w:tcBorders>
              <w:bottom w:val="single" w:sz="4" w:space="0" w:color="auto"/>
            </w:tcBorders>
            <w:shd w:val="clear" w:color="auto" w:fill="auto"/>
          </w:tcPr>
          <w:p w:rsidR="001E0FE4" w:rsidRPr="00D7090D" w:rsidRDefault="001E0FE4" w:rsidP="001E0FE4">
            <w:pPr>
              <w:jc w:val="center"/>
              <w:rPr>
                <w:sz w:val="18"/>
                <w:szCs w:val="18"/>
              </w:rPr>
            </w:pPr>
            <w:r w:rsidRPr="00D7090D">
              <w:rPr>
                <w:sz w:val="18"/>
                <w:szCs w:val="18"/>
              </w:rPr>
              <w:t>-3 277,846</w:t>
            </w:r>
          </w:p>
        </w:tc>
        <w:tc>
          <w:tcPr>
            <w:tcW w:w="1134" w:type="dxa"/>
            <w:tcBorders>
              <w:bottom w:val="single" w:sz="4" w:space="0" w:color="auto"/>
            </w:tcBorders>
          </w:tcPr>
          <w:p w:rsidR="001E0FE4" w:rsidRPr="00D7090D" w:rsidRDefault="001E0FE4" w:rsidP="001E0FE4">
            <w:pPr>
              <w:jc w:val="center"/>
              <w:rPr>
                <w:sz w:val="18"/>
                <w:szCs w:val="18"/>
                <w:highlight w:val="yellow"/>
              </w:rPr>
            </w:pPr>
            <w:r w:rsidRPr="00D7090D">
              <w:rPr>
                <w:sz w:val="18"/>
                <w:szCs w:val="18"/>
              </w:rPr>
              <w:t>-2674,119</w:t>
            </w:r>
          </w:p>
        </w:tc>
        <w:tc>
          <w:tcPr>
            <w:tcW w:w="992" w:type="dxa"/>
            <w:tcBorders>
              <w:bottom w:val="single" w:sz="4" w:space="0" w:color="auto"/>
            </w:tcBorders>
          </w:tcPr>
          <w:p w:rsidR="001E0FE4" w:rsidRPr="00D7090D" w:rsidRDefault="001E0FE4" w:rsidP="001E0FE4">
            <w:pPr>
              <w:jc w:val="center"/>
              <w:rPr>
                <w:sz w:val="18"/>
                <w:szCs w:val="18"/>
                <w:highlight w:val="yellow"/>
              </w:rPr>
            </w:pPr>
            <w:r w:rsidRPr="00D7090D">
              <w:rPr>
                <w:sz w:val="18"/>
                <w:szCs w:val="18"/>
              </w:rPr>
              <w:t>-2741,466</w:t>
            </w:r>
          </w:p>
        </w:tc>
      </w:tr>
      <w:tr w:rsidR="001E0FE4" w:rsidRPr="00D7090D" w:rsidTr="001E0FE4">
        <w:trPr>
          <w:trHeight w:val="281"/>
        </w:trPr>
        <w:tc>
          <w:tcPr>
            <w:tcW w:w="3715" w:type="dxa"/>
            <w:tcBorders>
              <w:bottom w:val="single" w:sz="4" w:space="0" w:color="auto"/>
            </w:tcBorders>
          </w:tcPr>
          <w:p w:rsidR="001E0FE4" w:rsidRPr="001E0FE4" w:rsidRDefault="001E0FE4" w:rsidP="001E0FE4">
            <w:pPr>
              <w:pStyle w:val="a0"/>
              <w:rPr>
                <w:b w:val="0"/>
                <w:i w:val="0"/>
                <w:sz w:val="18"/>
                <w:szCs w:val="18"/>
              </w:rPr>
            </w:pPr>
            <w:r w:rsidRPr="001E0FE4">
              <w:rPr>
                <w:b w:val="0"/>
                <w:i w:val="0"/>
                <w:sz w:val="18"/>
                <w:szCs w:val="18"/>
              </w:rPr>
              <w:t>Уменьшение прочих остатков средств бюджетов</w:t>
            </w:r>
          </w:p>
        </w:tc>
        <w:tc>
          <w:tcPr>
            <w:tcW w:w="2268" w:type="dxa"/>
            <w:tcBorders>
              <w:bottom w:val="single" w:sz="4" w:space="0" w:color="auto"/>
            </w:tcBorders>
          </w:tcPr>
          <w:p w:rsidR="001E0FE4" w:rsidRPr="001E0FE4" w:rsidRDefault="001E0FE4" w:rsidP="001E0FE4">
            <w:pPr>
              <w:pStyle w:val="a0"/>
              <w:ind w:left="-108" w:right="-108"/>
              <w:jc w:val="center"/>
              <w:rPr>
                <w:b w:val="0"/>
                <w:i w:val="0"/>
                <w:sz w:val="18"/>
                <w:szCs w:val="18"/>
              </w:rPr>
            </w:pPr>
            <w:r w:rsidRPr="001E0FE4">
              <w:rPr>
                <w:b w:val="0"/>
                <w:i w:val="0"/>
                <w:sz w:val="18"/>
                <w:szCs w:val="18"/>
              </w:rPr>
              <w:t>000 01 05 02 00 00 0000 600</w:t>
            </w:r>
          </w:p>
        </w:tc>
        <w:tc>
          <w:tcPr>
            <w:tcW w:w="1134" w:type="dxa"/>
            <w:tcBorders>
              <w:bottom w:val="single" w:sz="4" w:space="0" w:color="auto"/>
            </w:tcBorders>
          </w:tcPr>
          <w:p w:rsidR="001E0FE4" w:rsidRPr="00D7090D" w:rsidRDefault="001E0FE4" w:rsidP="001E0FE4">
            <w:pPr>
              <w:jc w:val="center"/>
              <w:rPr>
                <w:sz w:val="18"/>
                <w:szCs w:val="18"/>
                <w:highlight w:val="yellow"/>
              </w:rPr>
            </w:pPr>
            <w:r w:rsidRPr="00D7090D">
              <w:rPr>
                <w:sz w:val="18"/>
                <w:szCs w:val="18"/>
              </w:rPr>
              <w:t>3300,105-18</w:t>
            </w:r>
          </w:p>
        </w:tc>
        <w:tc>
          <w:tcPr>
            <w:tcW w:w="1134" w:type="dxa"/>
            <w:tcBorders>
              <w:bottom w:val="single" w:sz="4" w:space="0" w:color="auto"/>
            </w:tcBorders>
          </w:tcPr>
          <w:p w:rsidR="001E0FE4" w:rsidRPr="001E0FE4" w:rsidRDefault="001E0FE4" w:rsidP="001E0FE4">
            <w:pPr>
              <w:pStyle w:val="a0"/>
              <w:jc w:val="center"/>
              <w:rPr>
                <w:b w:val="0"/>
                <w:i w:val="0"/>
                <w:sz w:val="18"/>
                <w:szCs w:val="18"/>
                <w:highlight w:val="yellow"/>
              </w:rPr>
            </w:pPr>
            <w:r w:rsidRPr="001E0FE4">
              <w:rPr>
                <w:b w:val="0"/>
                <w:i w:val="0"/>
                <w:sz w:val="18"/>
                <w:szCs w:val="18"/>
              </w:rPr>
              <w:t>2674,119</w:t>
            </w:r>
          </w:p>
        </w:tc>
        <w:tc>
          <w:tcPr>
            <w:tcW w:w="992" w:type="dxa"/>
            <w:tcBorders>
              <w:bottom w:val="single" w:sz="4" w:space="0" w:color="auto"/>
            </w:tcBorders>
          </w:tcPr>
          <w:p w:rsidR="001E0FE4" w:rsidRPr="001E0FE4" w:rsidRDefault="001E0FE4" w:rsidP="001E0FE4">
            <w:pPr>
              <w:pStyle w:val="a0"/>
              <w:jc w:val="center"/>
              <w:rPr>
                <w:b w:val="0"/>
                <w:i w:val="0"/>
                <w:sz w:val="18"/>
                <w:szCs w:val="18"/>
                <w:highlight w:val="yellow"/>
              </w:rPr>
            </w:pPr>
            <w:r w:rsidRPr="001E0FE4">
              <w:rPr>
                <w:b w:val="0"/>
                <w:i w:val="0"/>
                <w:sz w:val="18"/>
                <w:szCs w:val="18"/>
              </w:rPr>
              <w:t>2741,466</w:t>
            </w:r>
          </w:p>
        </w:tc>
      </w:tr>
      <w:tr w:rsidR="001E0FE4" w:rsidRPr="00D7090D" w:rsidTr="001E0FE4">
        <w:tc>
          <w:tcPr>
            <w:tcW w:w="3715" w:type="dxa"/>
            <w:tcBorders>
              <w:bottom w:val="single" w:sz="4" w:space="0" w:color="auto"/>
            </w:tcBorders>
          </w:tcPr>
          <w:p w:rsidR="001E0FE4" w:rsidRPr="001E0FE4" w:rsidRDefault="001E0FE4" w:rsidP="001E0FE4">
            <w:pPr>
              <w:pStyle w:val="a0"/>
              <w:rPr>
                <w:b w:val="0"/>
                <w:i w:val="0"/>
                <w:sz w:val="18"/>
                <w:szCs w:val="18"/>
              </w:rPr>
            </w:pPr>
            <w:r w:rsidRPr="001E0FE4">
              <w:rPr>
                <w:b w:val="0"/>
                <w:i w:val="0"/>
                <w:sz w:val="18"/>
                <w:szCs w:val="18"/>
              </w:rPr>
              <w:t>Уменьшение прочих остатков денежных средств бюджетов</w:t>
            </w:r>
          </w:p>
        </w:tc>
        <w:tc>
          <w:tcPr>
            <w:tcW w:w="2268" w:type="dxa"/>
            <w:tcBorders>
              <w:bottom w:val="single" w:sz="4" w:space="0" w:color="auto"/>
            </w:tcBorders>
          </w:tcPr>
          <w:p w:rsidR="001E0FE4" w:rsidRPr="001E0FE4" w:rsidRDefault="001E0FE4" w:rsidP="001E0FE4">
            <w:pPr>
              <w:pStyle w:val="a0"/>
              <w:ind w:right="-108"/>
              <w:jc w:val="center"/>
              <w:rPr>
                <w:b w:val="0"/>
                <w:i w:val="0"/>
                <w:sz w:val="18"/>
                <w:szCs w:val="18"/>
              </w:rPr>
            </w:pPr>
            <w:r w:rsidRPr="001E0FE4">
              <w:rPr>
                <w:b w:val="0"/>
                <w:i w:val="0"/>
                <w:sz w:val="18"/>
                <w:szCs w:val="18"/>
              </w:rPr>
              <w:t>000 01 05 02 0100 0000 610</w:t>
            </w:r>
          </w:p>
        </w:tc>
        <w:tc>
          <w:tcPr>
            <w:tcW w:w="1134" w:type="dxa"/>
            <w:tcBorders>
              <w:bottom w:val="single" w:sz="4" w:space="0" w:color="auto"/>
            </w:tcBorders>
          </w:tcPr>
          <w:p w:rsidR="001E0FE4" w:rsidRPr="00D7090D" w:rsidRDefault="001E0FE4" w:rsidP="001E0FE4">
            <w:pPr>
              <w:jc w:val="center"/>
              <w:rPr>
                <w:sz w:val="18"/>
                <w:szCs w:val="18"/>
                <w:highlight w:val="yellow"/>
              </w:rPr>
            </w:pPr>
            <w:r w:rsidRPr="00D7090D">
              <w:rPr>
                <w:sz w:val="18"/>
                <w:szCs w:val="18"/>
              </w:rPr>
              <w:t>3300,105-18</w:t>
            </w:r>
          </w:p>
        </w:tc>
        <w:tc>
          <w:tcPr>
            <w:tcW w:w="1134" w:type="dxa"/>
            <w:tcBorders>
              <w:bottom w:val="single" w:sz="4" w:space="0" w:color="auto"/>
            </w:tcBorders>
          </w:tcPr>
          <w:p w:rsidR="001E0FE4" w:rsidRPr="001E0FE4" w:rsidRDefault="001E0FE4" w:rsidP="001E0FE4">
            <w:pPr>
              <w:pStyle w:val="a0"/>
              <w:jc w:val="center"/>
              <w:rPr>
                <w:b w:val="0"/>
                <w:i w:val="0"/>
                <w:sz w:val="18"/>
                <w:szCs w:val="18"/>
                <w:highlight w:val="yellow"/>
              </w:rPr>
            </w:pPr>
            <w:r w:rsidRPr="001E0FE4">
              <w:rPr>
                <w:b w:val="0"/>
                <w:i w:val="0"/>
                <w:sz w:val="18"/>
                <w:szCs w:val="18"/>
              </w:rPr>
              <w:t>2674,119</w:t>
            </w:r>
          </w:p>
        </w:tc>
        <w:tc>
          <w:tcPr>
            <w:tcW w:w="992" w:type="dxa"/>
            <w:tcBorders>
              <w:bottom w:val="single" w:sz="4" w:space="0" w:color="auto"/>
            </w:tcBorders>
          </w:tcPr>
          <w:p w:rsidR="001E0FE4" w:rsidRPr="001E0FE4" w:rsidRDefault="001E0FE4" w:rsidP="001E0FE4">
            <w:pPr>
              <w:pStyle w:val="a0"/>
              <w:jc w:val="center"/>
              <w:rPr>
                <w:b w:val="0"/>
                <w:i w:val="0"/>
                <w:sz w:val="18"/>
                <w:szCs w:val="18"/>
                <w:highlight w:val="yellow"/>
              </w:rPr>
            </w:pPr>
            <w:r w:rsidRPr="001E0FE4">
              <w:rPr>
                <w:b w:val="0"/>
                <w:i w:val="0"/>
                <w:sz w:val="18"/>
                <w:szCs w:val="18"/>
              </w:rPr>
              <w:t>2741,466</w:t>
            </w:r>
          </w:p>
        </w:tc>
      </w:tr>
      <w:tr w:rsidR="001E0FE4" w:rsidRPr="00D7090D" w:rsidTr="001E0FE4">
        <w:tc>
          <w:tcPr>
            <w:tcW w:w="3715" w:type="dxa"/>
            <w:tcBorders>
              <w:bottom w:val="single" w:sz="4" w:space="0" w:color="auto"/>
            </w:tcBorders>
          </w:tcPr>
          <w:p w:rsidR="001E0FE4" w:rsidRPr="001E0FE4" w:rsidRDefault="001E0FE4" w:rsidP="001E0FE4">
            <w:pPr>
              <w:pStyle w:val="a0"/>
              <w:rPr>
                <w:b w:val="0"/>
                <w:i w:val="0"/>
                <w:sz w:val="18"/>
                <w:szCs w:val="18"/>
              </w:rPr>
            </w:pPr>
            <w:r w:rsidRPr="001E0FE4">
              <w:rPr>
                <w:b w:val="0"/>
                <w:i w:val="0"/>
                <w:sz w:val="18"/>
                <w:szCs w:val="18"/>
              </w:rPr>
              <w:t>Уменьшение прочих остатков денежных средств бюджетов сельских поселений</w:t>
            </w:r>
          </w:p>
        </w:tc>
        <w:tc>
          <w:tcPr>
            <w:tcW w:w="2268" w:type="dxa"/>
            <w:tcBorders>
              <w:bottom w:val="single" w:sz="4" w:space="0" w:color="auto"/>
            </w:tcBorders>
          </w:tcPr>
          <w:p w:rsidR="001E0FE4" w:rsidRPr="001E0FE4" w:rsidRDefault="001E0FE4" w:rsidP="001E0FE4">
            <w:pPr>
              <w:pStyle w:val="a0"/>
              <w:ind w:left="-108" w:right="-108"/>
              <w:jc w:val="center"/>
              <w:rPr>
                <w:b w:val="0"/>
                <w:i w:val="0"/>
                <w:sz w:val="18"/>
                <w:szCs w:val="18"/>
              </w:rPr>
            </w:pPr>
            <w:r w:rsidRPr="001E0FE4">
              <w:rPr>
                <w:b w:val="0"/>
                <w:i w:val="0"/>
                <w:sz w:val="18"/>
                <w:szCs w:val="18"/>
              </w:rPr>
              <w:t>000 01 05 02 01 10 0000 610</w:t>
            </w:r>
          </w:p>
        </w:tc>
        <w:tc>
          <w:tcPr>
            <w:tcW w:w="1134" w:type="dxa"/>
            <w:tcBorders>
              <w:bottom w:val="single" w:sz="4" w:space="0" w:color="auto"/>
            </w:tcBorders>
          </w:tcPr>
          <w:p w:rsidR="001E0FE4" w:rsidRPr="00D7090D" w:rsidRDefault="001E0FE4" w:rsidP="001E0FE4">
            <w:pPr>
              <w:jc w:val="center"/>
              <w:rPr>
                <w:sz w:val="18"/>
                <w:szCs w:val="18"/>
                <w:highlight w:val="yellow"/>
              </w:rPr>
            </w:pPr>
            <w:r w:rsidRPr="00D7090D">
              <w:rPr>
                <w:sz w:val="18"/>
                <w:szCs w:val="18"/>
              </w:rPr>
              <w:t>3300,105-18</w:t>
            </w:r>
          </w:p>
        </w:tc>
        <w:tc>
          <w:tcPr>
            <w:tcW w:w="1134" w:type="dxa"/>
            <w:tcBorders>
              <w:bottom w:val="single" w:sz="4" w:space="0" w:color="auto"/>
            </w:tcBorders>
          </w:tcPr>
          <w:p w:rsidR="001E0FE4" w:rsidRPr="001E0FE4" w:rsidRDefault="001E0FE4" w:rsidP="001E0FE4">
            <w:pPr>
              <w:pStyle w:val="a0"/>
              <w:jc w:val="center"/>
              <w:rPr>
                <w:b w:val="0"/>
                <w:i w:val="0"/>
                <w:sz w:val="18"/>
                <w:szCs w:val="18"/>
                <w:highlight w:val="yellow"/>
              </w:rPr>
            </w:pPr>
            <w:r w:rsidRPr="001E0FE4">
              <w:rPr>
                <w:b w:val="0"/>
                <w:i w:val="0"/>
                <w:sz w:val="18"/>
                <w:szCs w:val="18"/>
              </w:rPr>
              <w:t>2674,119</w:t>
            </w:r>
          </w:p>
        </w:tc>
        <w:tc>
          <w:tcPr>
            <w:tcW w:w="992" w:type="dxa"/>
            <w:tcBorders>
              <w:bottom w:val="single" w:sz="4" w:space="0" w:color="auto"/>
            </w:tcBorders>
          </w:tcPr>
          <w:p w:rsidR="001E0FE4" w:rsidRPr="001E0FE4" w:rsidRDefault="001E0FE4" w:rsidP="001E0FE4">
            <w:pPr>
              <w:pStyle w:val="a0"/>
              <w:jc w:val="center"/>
              <w:rPr>
                <w:b w:val="0"/>
                <w:i w:val="0"/>
                <w:sz w:val="18"/>
                <w:szCs w:val="18"/>
                <w:highlight w:val="yellow"/>
              </w:rPr>
            </w:pPr>
            <w:r w:rsidRPr="001E0FE4">
              <w:rPr>
                <w:b w:val="0"/>
                <w:i w:val="0"/>
                <w:sz w:val="18"/>
                <w:szCs w:val="18"/>
              </w:rPr>
              <w:t>2741,466</w:t>
            </w:r>
          </w:p>
        </w:tc>
      </w:tr>
    </w:tbl>
    <w:p w:rsidR="001E0FE4" w:rsidRDefault="001E0FE4" w:rsidP="001E0FE4">
      <w:pPr>
        <w:pStyle w:val="8"/>
        <w:tabs>
          <w:tab w:val="left" w:pos="0"/>
        </w:tabs>
        <w:spacing w:before="0" w:after="0"/>
        <w:jc w:val="center"/>
        <w:rPr>
          <w:i w:val="0"/>
          <w:sz w:val="18"/>
          <w:szCs w:val="18"/>
        </w:rPr>
      </w:pPr>
    </w:p>
    <w:p w:rsidR="001E0FE4" w:rsidRPr="00D2206A" w:rsidRDefault="001E0FE4" w:rsidP="001E0FE4">
      <w:pPr>
        <w:pStyle w:val="8"/>
        <w:tabs>
          <w:tab w:val="left" w:pos="0"/>
        </w:tabs>
        <w:spacing w:before="0" w:after="0"/>
        <w:jc w:val="center"/>
        <w:rPr>
          <w:i w:val="0"/>
          <w:sz w:val="18"/>
          <w:szCs w:val="18"/>
        </w:rPr>
      </w:pPr>
      <w:r w:rsidRPr="001E0FE4">
        <w:rPr>
          <w:i w:val="0"/>
          <w:sz w:val="18"/>
          <w:szCs w:val="18"/>
        </w:rPr>
        <w:t>Приложение №</w:t>
      </w:r>
      <w:r>
        <w:rPr>
          <w:i w:val="0"/>
          <w:sz w:val="18"/>
          <w:szCs w:val="18"/>
        </w:rPr>
        <w:t xml:space="preserve"> 2</w:t>
      </w:r>
      <w:r w:rsidRPr="001E0FE4">
        <w:rPr>
          <w:i w:val="0"/>
          <w:sz w:val="18"/>
          <w:szCs w:val="18"/>
        </w:rPr>
        <w:t xml:space="preserve"> к решению Комитета местного самоуправления Мошковского сельсовета от 20.12.2019 № 46-6/</w:t>
      </w:r>
      <w:r w:rsidRPr="001E0FE4">
        <w:rPr>
          <w:i w:val="0"/>
          <w:sz w:val="18"/>
          <w:szCs w:val="18"/>
          <w:lang w:val="en-US"/>
        </w:rPr>
        <w:t>VII</w:t>
      </w:r>
    </w:p>
    <w:p w:rsidR="001E0FE4" w:rsidRPr="001E0FE4" w:rsidRDefault="001E0FE4" w:rsidP="001E0FE4">
      <w:pPr>
        <w:pStyle w:val="a0"/>
        <w:jc w:val="center"/>
        <w:outlineLvl w:val="0"/>
        <w:rPr>
          <w:i w:val="0"/>
          <w:sz w:val="18"/>
          <w:szCs w:val="18"/>
        </w:rPr>
      </w:pPr>
      <w:r w:rsidRPr="001E0FE4">
        <w:rPr>
          <w:i w:val="0"/>
          <w:sz w:val="18"/>
          <w:szCs w:val="18"/>
        </w:rPr>
        <w:t xml:space="preserve">Объем безвозмездных поступлений в бюджет Мошковского сельсовета в 2019 году и плановом периоде 2020 и 2021 годах </w:t>
      </w:r>
    </w:p>
    <w:tbl>
      <w:tblPr>
        <w:tblW w:w="9529" w:type="dxa"/>
        <w:jc w:val="center"/>
        <w:tblLayout w:type="fixed"/>
        <w:tblLook w:val="04A0" w:firstRow="1" w:lastRow="0" w:firstColumn="1" w:lastColumn="0" w:noHBand="0" w:noVBand="1"/>
      </w:tblPr>
      <w:tblGrid>
        <w:gridCol w:w="2584"/>
        <w:gridCol w:w="3118"/>
        <w:gridCol w:w="1376"/>
        <w:gridCol w:w="1276"/>
        <w:gridCol w:w="1175"/>
      </w:tblGrid>
      <w:tr w:rsidR="001E0FE4" w:rsidRPr="009432BC" w:rsidTr="001E0FE4">
        <w:trPr>
          <w:trHeight w:val="325"/>
          <w:jc w:val="center"/>
        </w:trPr>
        <w:tc>
          <w:tcPr>
            <w:tcW w:w="2584" w:type="dxa"/>
            <w:vMerge w:val="restart"/>
            <w:tcBorders>
              <w:top w:val="single" w:sz="8" w:space="0" w:color="auto"/>
              <w:left w:val="single" w:sz="8" w:space="0" w:color="auto"/>
              <w:bottom w:val="single" w:sz="8" w:space="0" w:color="000000"/>
              <w:right w:val="single" w:sz="8" w:space="0" w:color="auto"/>
            </w:tcBorders>
            <w:shd w:val="clear" w:color="auto" w:fill="FFFFFF"/>
          </w:tcPr>
          <w:p w:rsidR="001E0FE4" w:rsidRPr="009432BC" w:rsidRDefault="001E0FE4" w:rsidP="001E0FE4">
            <w:pPr>
              <w:widowControl w:val="0"/>
              <w:jc w:val="center"/>
              <w:rPr>
                <w:color w:val="000000"/>
                <w:sz w:val="18"/>
                <w:szCs w:val="18"/>
              </w:rPr>
            </w:pPr>
            <w:r w:rsidRPr="009432BC">
              <w:rPr>
                <w:color w:val="000000"/>
                <w:sz w:val="18"/>
                <w:szCs w:val="18"/>
              </w:rPr>
              <w:t>Код</w:t>
            </w:r>
          </w:p>
        </w:tc>
        <w:tc>
          <w:tcPr>
            <w:tcW w:w="3118" w:type="dxa"/>
            <w:vMerge w:val="restart"/>
            <w:tcBorders>
              <w:top w:val="single" w:sz="8" w:space="0" w:color="auto"/>
              <w:left w:val="single" w:sz="8" w:space="0" w:color="auto"/>
              <w:bottom w:val="single" w:sz="8" w:space="0" w:color="000000"/>
              <w:right w:val="single" w:sz="8" w:space="0" w:color="auto"/>
            </w:tcBorders>
            <w:shd w:val="clear" w:color="auto" w:fill="FFFFFF"/>
          </w:tcPr>
          <w:p w:rsidR="001E0FE4" w:rsidRPr="009432BC" w:rsidRDefault="001E0FE4" w:rsidP="001E0FE4">
            <w:pPr>
              <w:widowControl w:val="0"/>
              <w:jc w:val="center"/>
              <w:rPr>
                <w:color w:val="000000"/>
                <w:sz w:val="18"/>
                <w:szCs w:val="18"/>
              </w:rPr>
            </w:pPr>
            <w:r w:rsidRPr="009432BC">
              <w:rPr>
                <w:color w:val="000000"/>
                <w:sz w:val="18"/>
                <w:szCs w:val="18"/>
              </w:rPr>
              <w:t>Наименование кода поступлений доходов в бюджет</w:t>
            </w:r>
          </w:p>
        </w:tc>
        <w:tc>
          <w:tcPr>
            <w:tcW w:w="3827" w:type="dxa"/>
            <w:gridSpan w:val="3"/>
            <w:tcBorders>
              <w:top w:val="single" w:sz="8" w:space="0" w:color="auto"/>
              <w:left w:val="nil"/>
              <w:bottom w:val="single" w:sz="8" w:space="0" w:color="auto"/>
              <w:right w:val="single" w:sz="8" w:space="0" w:color="auto"/>
            </w:tcBorders>
            <w:shd w:val="clear" w:color="auto" w:fill="FFFFFF"/>
          </w:tcPr>
          <w:p w:rsidR="001E0FE4" w:rsidRPr="009432BC" w:rsidRDefault="001E0FE4" w:rsidP="001E0FE4">
            <w:pPr>
              <w:widowControl w:val="0"/>
              <w:jc w:val="center"/>
              <w:rPr>
                <w:color w:val="000000"/>
                <w:sz w:val="18"/>
                <w:szCs w:val="18"/>
              </w:rPr>
            </w:pPr>
            <w:r w:rsidRPr="009432BC">
              <w:rPr>
                <w:color w:val="000000"/>
                <w:sz w:val="18"/>
                <w:szCs w:val="18"/>
              </w:rPr>
              <w:t>Сумма, тыс. руб.</w:t>
            </w:r>
          </w:p>
        </w:tc>
      </w:tr>
      <w:tr w:rsidR="001E0FE4" w:rsidRPr="009432BC" w:rsidTr="001E0FE4">
        <w:trPr>
          <w:trHeight w:val="158"/>
          <w:jc w:val="center"/>
        </w:trPr>
        <w:tc>
          <w:tcPr>
            <w:tcW w:w="2584" w:type="dxa"/>
            <w:vMerge/>
            <w:tcBorders>
              <w:top w:val="single" w:sz="8" w:space="0" w:color="auto"/>
              <w:left w:val="single" w:sz="8" w:space="0" w:color="auto"/>
              <w:bottom w:val="single" w:sz="8" w:space="0" w:color="000000"/>
              <w:right w:val="single" w:sz="8" w:space="0" w:color="auto"/>
            </w:tcBorders>
          </w:tcPr>
          <w:p w:rsidR="001E0FE4" w:rsidRPr="009432BC" w:rsidRDefault="001E0FE4" w:rsidP="001E0FE4">
            <w:pPr>
              <w:jc w:val="center"/>
              <w:rPr>
                <w:color w:val="000000"/>
                <w:sz w:val="18"/>
                <w:szCs w:val="18"/>
              </w:rPr>
            </w:pPr>
          </w:p>
        </w:tc>
        <w:tc>
          <w:tcPr>
            <w:tcW w:w="3118" w:type="dxa"/>
            <w:vMerge/>
            <w:tcBorders>
              <w:top w:val="single" w:sz="8" w:space="0" w:color="auto"/>
              <w:left w:val="single" w:sz="8" w:space="0" w:color="auto"/>
              <w:bottom w:val="single" w:sz="8" w:space="0" w:color="000000"/>
              <w:right w:val="single" w:sz="8" w:space="0" w:color="auto"/>
            </w:tcBorders>
          </w:tcPr>
          <w:p w:rsidR="001E0FE4" w:rsidRPr="009432BC" w:rsidRDefault="001E0FE4" w:rsidP="001E0FE4">
            <w:pPr>
              <w:jc w:val="center"/>
              <w:rPr>
                <w:color w:val="000000"/>
                <w:sz w:val="18"/>
                <w:szCs w:val="18"/>
              </w:rPr>
            </w:pPr>
          </w:p>
        </w:tc>
        <w:tc>
          <w:tcPr>
            <w:tcW w:w="1376" w:type="dxa"/>
            <w:tcBorders>
              <w:top w:val="nil"/>
              <w:left w:val="nil"/>
              <w:bottom w:val="single" w:sz="8" w:space="0" w:color="auto"/>
              <w:right w:val="single" w:sz="8" w:space="0" w:color="auto"/>
            </w:tcBorders>
            <w:shd w:val="clear" w:color="auto" w:fill="FFFFFF"/>
          </w:tcPr>
          <w:p w:rsidR="001E0FE4" w:rsidRPr="009432BC" w:rsidRDefault="001E0FE4" w:rsidP="001E0FE4">
            <w:pPr>
              <w:widowControl w:val="0"/>
              <w:jc w:val="center"/>
              <w:rPr>
                <w:color w:val="000000"/>
                <w:sz w:val="18"/>
                <w:szCs w:val="18"/>
              </w:rPr>
            </w:pPr>
            <w:r w:rsidRPr="009432BC">
              <w:rPr>
                <w:color w:val="000000"/>
                <w:sz w:val="18"/>
                <w:szCs w:val="18"/>
              </w:rPr>
              <w:t>2019 год</w:t>
            </w:r>
          </w:p>
        </w:tc>
        <w:tc>
          <w:tcPr>
            <w:tcW w:w="1276" w:type="dxa"/>
            <w:tcBorders>
              <w:top w:val="nil"/>
              <w:left w:val="nil"/>
              <w:bottom w:val="single" w:sz="8" w:space="0" w:color="auto"/>
              <w:right w:val="single" w:sz="8" w:space="0" w:color="auto"/>
            </w:tcBorders>
            <w:shd w:val="clear" w:color="auto" w:fill="FFFFFF"/>
          </w:tcPr>
          <w:p w:rsidR="001E0FE4" w:rsidRPr="009432BC" w:rsidRDefault="001E0FE4" w:rsidP="001E0FE4">
            <w:pPr>
              <w:widowControl w:val="0"/>
              <w:jc w:val="center"/>
              <w:rPr>
                <w:color w:val="000000"/>
                <w:sz w:val="18"/>
                <w:szCs w:val="18"/>
              </w:rPr>
            </w:pPr>
            <w:r w:rsidRPr="009432BC">
              <w:rPr>
                <w:color w:val="000000"/>
                <w:sz w:val="18"/>
                <w:szCs w:val="18"/>
              </w:rPr>
              <w:t>2020 год</w:t>
            </w:r>
          </w:p>
        </w:tc>
        <w:tc>
          <w:tcPr>
            <w:tcW w:w="1175" w:type="dxa"/>
            <w:tcBorders>
              <w:top w:val="nil"/>
              <w:left w:val="nil"/>
              <w:bottom w:val="single" w:sz="8" w:space="0" w:color="auto"/>
              <w:right w:val="single" w:sz="8" w:space="0" w:color="auto"/>
            </w:tcBorders>
            <w:shd w:val="clear" w:color="auto" w:fill="FFFFFF"/>
          </w:tcPr>
          <w:p w:rsidR="001E0FE4" w:rsidRPr="009432BC" w:rsidRDefault="001E0FE4" w:rsidP="001E0FE4">
            <w:pPr>
              <w:widowControl w:val="0"/>
              <w:jc w:val="center"/>
              <w:rPr>
                <w:color w:val="000000"/>
                <w:sz w:val="18"/>
                <w:szCs w:val="18"/>
              </w:rPr>
            </w:pPr>
            <w:r w:rsidRPr="009432BC">
              <w:rPr>
                <w:color w:val="000000"/>
                <w:sz w:val="18"/>
                <w:szCs w:val="18"/>
              </w:rPr>
              <w:t>2021 год</w:t>
            </w:r>
          </w:p>
        </w:tc>
      </w:tr>
      <w:tr w:rsidR="001E0FE4" w:rsidRPr="009432BC" w:rsidTr="001E0FE4">
        <w:trPr>
          <w:trHeight w:val="233"/>
          <w:jc w:val="center"/>
        </w:trPr>
        <w:tc>
          <w:tcPr>
            <w:tcW w:w="2584" w:type="dxa"/>
            <w:tcBorders>
              <w:top w:val="nil"/>
              <w:left w:val="single" w:sz="8" w:space="0" w:color="auto"/>
              <w:bottom w:val="single" w:sz="8" w:space="0" w:color="auto"/>
              <w:right w:val="single" w:sz="8" w:space="0" w:color="auto"/>
            </w:tcBorders>
            <w:shd w:val="clear" w:color="auto" w:fill="FFFFFF"/>
          </w:tcPr>
          <w:p w:rsidR="001E0FE4" w:rsidRPr="009432BC" w:rsidRDefault="001E0FE4" w:rsidP="001E0FE4">
            <w:pPr>
              <w:ind w:left="-82" w:right="-89"/>
              <w:jc w:val="center"/>
              <w:rPr>
                <w:bCs/>
                <w:color w:val="000000"/>
                <w:sz w:val="18"/>
                <w:szCs w:val="18"/>
              </w:rPr>
            </w:pPr>
            <w:r w:rsidRPr="009432BC">
              <w:rPr>
                <w:bCs/>
                <w:color w:val="000000"/>
                <w:sz w:val="18"/>
                <w:szCs w:val="18"/>
              </w:rPr>
              <w:t>000 2 00 00000 00 0000 000</w:t>
            </w:r>
          </w:p>
        </w:tc>
        <w:tc>
          <w:tcPr>
            <w:tcW w:w="3118" w:type="dxa"/>
            <w:tcBorders>
              <w:top w:val="nil"/>
              <w:left w:val="nil"/>
              <w:bottom w:val="single" w:sz="8" w:space="0" w:color="auto"/>
              <w:right w:val="single" w:sz="8" w:space="0" w:color="auto"/>
            </w:tcBorders>
            <w:shd w:val="clear" w:color="auto" w:fill="FFFFFF"/>
          </w:tcPr>
          <w:p w:rsidR="001E0FE4" w:rsidRPr="009432BC" w:rsidRDefault="001E0FE4" w:rsidP="001E0FE4">
            <w:pPr>
              <w:rPr>
                <w:bCs/>
                <w:color w:val="000000"/>
                <w:sz w:val="18"/>
                <w:szCs w:val="18"/>
              </w:rPr>
            </w:pPr>
            <w:r w:rsidRPr="009432BC">
              <w:rPr>
                <w:bCs/>
                <w:color w:val="000000"/>
                <w:sz w:val="18"/>
                <w:szCs w:val="18"/>
              </w:rPr>
              <w:t>Безвозмездные поступления</w:t>
            </w:r>
          </w:p>
        </w:tc>
        <w:tc>
          <w:tcPr>
            <w:tcW w:w="1376" w:type="dxa"/>
            <w:tcBorders>
              <w:top w:val="nil"/>
              <w:left w:val="nil"/>
              <w:bottom w:val="single" w:sz="8" w:space="0" w:color="auto"/>
              <w:right w:val="single" w:sz="8" w:space="0" w:color="auto"/>
            </w:tcBorders>
            <w:shd w:val="clear" w:color="auto" w:fill="FFFFFF"/>
          </w:tcPr>
          <w:p w:rsidR="001E0FE4" w:rsidRPr="009432BC" w:rsidRDefault="001E0FE4" w:rsidP="001E0FE4">
            <w:pPr>
              <w:jc w:val="center"/>
              <w:rPr>
                <w:bCs/>
                <w:color w:val="000000"/>
                <w:sz w:val="18"/>
                <w:szCs w:val="18"/>
              </w:rPr>
            </w:pPr>
            <w:r w:rsidRPr="009432BC">
              <w:rPr>
                <w:bCs/>
                <w:color w:val="000000"/>
                <w:sz w:val="18"/>
                <w:szCs w:val="18"/>
              </w:rPr>
              <w:t>2112,846</w:t>
            </w:r>
          </w:p>
        </w:tc>
        <w:tc>
          <w:tcPr>
            <w:tcW w:w="1276" w:type="dxa"/>
            <w:tcBorders>
              <w:top w:val="nil"/>
              <w:left w:val="nil"/>
              <w:bottom w:val="single" w:sz="8" w:space="0" w:color="auto"/>
              <w:right w:val="single" w:sz="8" w:space="0" w:color="auto"/>
            </w:tcBorders>
            <w:shd w:val="clear" w:color="auto" w:fill="FFFFFF"/>
          </w:tcPr>
          <w:p w:rsidR="001E0FE4" w:rsidRPr="009432BC" w:rsidRDefault="001E0FE4" w:rsidP="001E0FE4">
            <w:pPr>
              <w:jc w:val="center"/>
              <w:rPr>
                <w:bCs/>
                <w:color w:val="000000"/>
                <w:sz w:val="18"/>
                <w:szCs w:val="18"/>
              </w:rPr>
            </w:pPr>
            <w:r w:rsidRPr="009432BC">
              <w:rPr>
                <w:bCs/>
                <w:color w:val="000000"/>
                <w:sz w:val="18"/>
                <w:szCs w:val="18"/>
              </w:rPr>
              <w:t>1028,119</w:t>
            </w:r>
          </w:p>
        </w:tc>
        <w:tc>
          <w:tcPr>
            <w:tcW w:w="1175" w:type="dxa"/>
            <w:tcBorders>
              <w:top w:val="nil"/>
              <w:left w:val="nil"/>
              <w:bottom w:val="single" w:sz="8" w:space="0" w:color="auto"/>
              <w:right w:val="single" w:sz="8" w:space="0" w:color="auto"/>
            </w:tcBorders>
            <w:shd w:val="clear" w:color="auto" w:fill="FFFFFF"/>
          </w:tcPr>
          <w:p w:rsidR="001E0FE4" w:rsidRPr="009432BC" w:rsidRDefault="001E0FE4" w:rsidP="001E0FE4">
            <w:pPr>
              <w:jc w:val="center"/>
              <w:rPr>
                <w:bCs/>
                <w:color w:val="000000"/>
                <w:sz w:val="18"/>
                <w:szCs w:val="18"/>
              </w:rPr>
            </w:pPr>
            <w:r w:rsidRPr="009432BC">
              <w:rPr>
                <w:bCs/>
                <w:color w:val="000000"/>
                <w:sz w:val="18"/>
                <w:szCs w:val="18"/>
              </w:rPr>
              <w:t>1034,466</w:t>
            </w:r>
          </w:p>
        </w:tc>
      </w:tr>
      <w:tr w:rsidR="001E0FE4" w:rsidRPr="009432BC" w:rsidTr="001E0FE4">
        <w:trPr>
          <w:trHeight w:val="506"/>
          <w:jc w:val="center"/>
        </w:trPr>
        <w:tc>
          <w:tcPr>
            <w:tcW w:w="2584" w:type="dxa"/>
            <w:tcBorders>
              <w:top w:val="nil"/>
              <w:left w:val="single" w:sz="8" w:space="0" w:color="auto"/>
              <w:bottom w:val="single" w:sz="8" w:space="0" w:color="auto"/>
              <w:right w:val="single" w:sz="8" w:space="0" w:color="auto"/>
            </w:tcBorders>
            <w:shd w:val="clear" w:color="auto" w:fill="FFFFFF"/>
          </w:tcPr>
          <w:p w:rsidR="001E0FE4" w:rsidRPr="009432BC" w:rsidRDefault="001E0FE4" w:rsidP="001E0FE4">
            <w:pPr>
              <w:ind w:left="-82" w:right="-89"/>
              <w:jc w:val="center"/>
              <w:rPr>
                <w:bCs/>
                <w:color w:val="000000"/>
                <w:sz w:val="18"/>
                <w:szCs w:val="18"/>
              </w:rPr>
            </w:pPr>
            <w:r w:rsidRPr="009432BC">
              <w:rPr>
                <w:bCs/>
                <w:color w:val="000000"/>
                <w:sz w:val="18"/>
                <w:szCs w:val="18"/>
              </w:rPr>
              <w:t>000 2 02 00000 00 0000 000</w:t>
            </w:r>
          </w:p>
        </w:tc>
        <w:tc>
          <w:tcPr>
            <w:tcW w:w="3118" w:type="dxa"/>
            <w:tcBorders>
              <w:top w:val="nil"/>
              <w:left w:val="nil"/>
              <w:bottom w:val="single" w:sz="8" w:space="0" w:color="auto"/>
              <w:right w:val="single" w:sz="8" w:space="0" w:color="auto"/>
            </w:tcBorders>
            <w:shd w:val="clear" w:color="auto" w:fill="FFFFFF"/>
          </w:tcPr>
          <w:p w:rsidR="001E0FE4" w:rsidRPr="009432BC" w:rsidRDefault="001E0FE4" w:rsidP="001E0FE4">
            <w:pPr>
              <w:rPr>
                <w:bCs/>
                <w:color w:val="000000"/>
                <w:sz w:val="18"/>
                <w:szCs w:val="18"/>
              </w:rPr>
            </w:pPr>
            <w:r w:rsidRPr="009432BC">
              <w:rPr>
                <w:bCs/>
                <w:color w:val="000000"/>
                <w:sz w:val="18"/>
                <w:szCs w:val="18"/>
              </w:rPr>
              <w:t>Безвозмездные поступления от других бюджетов бюджетной системы Российской Федерации</w:t>
            </w:r>
          </w:p>
        </w:tc>
        <w:tc>
          <w:tcPr>
            <w:tcW w:w="1376" w:type="dxa"/>
            <w:tcBorders>
              <w:top w:val="nil"/>
              <w:left w:val="nil"/>
              <w:bottom w:val="single" w:sz="8" w:space="0" w:color="auto"/>
              <w:right w:val="single" w:sz="8" w:space="0" w:color="auto"/>
            </w:tcBorders>
            <w:shd w:val="clear" w:color="auto" w:fill="FFFFFF"/>
          </w:tcPr>
          <w:p w:rsidR="001E0FE4" w:rsidRPr="009432BC" w:rsidRDefault="001E0FE4" w:rsidP="001E0FE4">
            <w:pPr>
              <w:jc w:val="center"/>
              <w:rPr>
                <w:bCs/>
                <w:color w:val="000000"/>
                <w:sz w:val="18"/>
                <w:szCs w:val="18"/>
              </w:rPr>
            </w:pPr>
            <w:r w:rsidRPr="009432BC">
              <w:rPr>
                <w:bCs/>
                <w:color w:val="000000"/>
                <w:sz w:val="18"/>
                <w:szCs w:val="18"/>
              </w:rPr>
              <w:t>2112,846</w:t>
            </w:r>
          </w:p>
        </w:tc>
        <w:tc>
          <w:tcPr>
            <w:tcW w:w="1276" w:type="dxa"/>
            <w:tcBorders>
              <w:top w:val="nil"/>
              <w:left w:val="nil"/>
              <w:bottom w:val="single" w:sz="8" w:space="0" w:color="auto"/>
              <w:right w:val="single" w:sz="8" w:space="0" w:color="auto"/>
            </w:tcBorders>
            <w:shd w:val="clear" w:color="auto" w:fill="FFFFFF"/>
          </w:tcPr>
          <w:p w:rsidR="001E0FE4" w:rsidRPr="009432BC" w:rsidRDefault="001E0FE4" w:rsidP="001E0FE4">
            <w:pPr>
              <w:jc w:val="center"/>
              <w:rPr>
                <w:bCs/>
                <w:color w:val="000000"/>
                <w:sz w:val="18"/>
                <w:szCs w:val="18"/>
              </w:rPr>
            </w:pPr>
            <w:r w:rsidRPr="009432BC">
              <w:rPr>
                <w:bCs/>
                <w:color w:val="000000"/>
                <w:sz w:val="18"/>
                <w:szCs w:val="18"/>
              </w:rPr>
              <w:t>1028,119</w:t>
            </w:r>
          </w:p>
        </w:tc>
        <w:tc>
          <w:tcPr>
            <w:tcW w:w="1175" w:type="dxa"/>
            <w:tcBorders>
              <w:top w:val="nil"/>
              <w:left w:val="nil"/>
              <w:bottom w:val="single" w:sz="8" w:space="0" w:color="auto"/>
              <w:right w:val="single" w:sz="8" w:space="0" w:color="auto"/>
            </w:tcBorders>
            <w:shd w:val="clear" w:color="auto" w:fill="FFFFFF"/>
          </w:tcPr>
          <w:p w:rsidR="001E0FE4" w:rsidRPr="009432BC" w:rsidRDefault="001E0FE4" w:rsidP="001E0FE4">
            <w:pPr>
              <w:jc w:val="center"/>
              <w:rPr>
                <w:bCs/>
                <w:color w:val="000000"/>
                <w:sz w:val="18"/>
                <w:szCs w:val="18"/>
              </w:rPr>
            </w:pPr>
            <w:r w:rsidRPr="009432BC">
              <w:rPr>
                <w:bCs/>
                <w:color w:val="000000"/>
                <w:sz w:val="18"/>
                <w:szCs w:val="18"/>
              </w:rPr>
              <w:t>1034,466</w:t>
            </w:r>
          </w:p>
        </w:tc>
      </w:tr>
      <w:tr w:rsidR="001E0FE4" w:rsidRPr="009432BC" w:rsidTr="001E0FE4">
        <w:trPr>
          <w:trHeight w:val="628"/>
          <w:jc w:val="center"/>
        </w:trPr>
        <w:tc>
          <w:tcPr>
            <w:tcW w:w="2584" w:type="dxa"/>
            <w:tcBorders>
              <w:top w:val="nil"/>
              <w:left w:val="single" w:sz="8" w:space="0" w:color="auto"/>
              <w:bottom w:val="single" w:sz="8" w:space="0" w:color="auto"/>
              <w:right w:val="single" w:sz="8" w:space="0" w:color="auto"/>
            </w:tcBorders>
            <w:shd w:val="clear" w:color="auto" w:fill="FFFFFF"/>
          </w:tcPr>
          <w:p w:rsidR="001E0FE4" w:rsidRPr="009432BC" w:rsidRDefault="001E0FE4" w:rsidP="001E0FE4">
            <w:pPr>
              <w:ind w:left="-82" w:right="-89"/>
              <w:jc w:val="center"/>
              <w:rPr>
                <w:bCs/>
                <w:color w:val="000000"/>
                <w:sz w:val="18"/>
                <w:szCs w:val="18"/>
              </w:rPr>
            </w:pPr>
            <w:r w:rsidRPr="009432BC">
              <w:rPr>
                <w:bCs/>
                <w:color w:val="000000"/>
                <w:sz w:val="18"/>
                <w:szCs w:val="18"/>
              </w:rPr>
              <w:t>000 2 02 01000 00 0000 150</w:t>
            </w:r>
          </w:p>
        </w:tc>
        <w:tc>
          <w:tcPr>
            <w:tcW w:w="3118" w:type="dxa"/>
            <w:tcBorders>
              <w:top w:val="nil"/>
              <w:left w:val="nil"/>
              <w:bottom w:val="single" w:sz="8" w:space="0" w:color="auto"/>
              <w:right w:val="single" w:sz="8" w:space="0" w:color="auto"/>
            </w:tcBorders>
            <w:shd w:val="clear" w:color="auto" w:fill="FFFFFF"/>
          </w:tcPr>
          <w:p w:rsidR="001E0FE4" w:rsidRPr="009432BC" w:rsidRDefault="001E0FE4" w:rsidP="001E0FE4">
            <w:pPr>
              <w:rPr>
                <w:bCs/>
                <w:color w:val="000000"/>
                <w:sz w:val="18"/>
                <w:szCs w:val="18"/>
              </w:rPr>
            </w:pPr>
            <w:r w:rsidRPr="009432BC">
              <w:rPr>
                <w:bCs/>
                <w:color w:val="000000"/>
                <w:sz w:val="18"/>
                <w:szCs w:val="18"/>
              </w:rPr>
              <w:t>Дотации от других бюджетов бюджетной системы Российской Федерации</w:t>
            </w:r>
          </w:p>
        </w:tc>
        <w:tc>
          <w:tcPr>
            <w:tcW w:w="1376" w:type="dxa"/>
            <w:tcBorders>
              <w:top w:val="nil"/>
              <w:left w:val="nil"/>
              <w:bottom w:val="single" w:sz="8" w:space="0" w:color="auto"/>
              <w:right w:val="single" w:sz="8" w:space="0" w:color="auto"/>
            </w:tcBorders>
            <w:shd w:val="clear" w:color="auto" w:fill="FFFFFF"/>
          </w:tcPr>
          <w:p w:rsidR="001E0FE4" w:rsidRPr="009432BC" w:rsidRDefault="001E0FE4" w:rsidP="001E0FE4">
            <w:pPr>
              <w:jc w:val="center"/>
              <w:rPr>
                <w:bCs/>
                <w:color w:val="000000"/>
                <w:sz w:val="18"/>
                <w:szCs w:val="18"/>
              </w:rPr>
            </w:pPr>
            <w:r w:rsidRPr="009432BC">
              <w:rPr>
                <w:bCs/>
                <w:color w:val="000000"/>
                <w:sz w:val="18"/>
                <w:szCs w:val="18"/>
              </w:rPr>
              <w:t>1154,744</w:t>
            </w:r>
          </w:p>
        </w:tc>
        <w:tc>
          <w:tcPr>
            <w:tcW w:w="1276" w:type="dxa"/>
            <w:tcBorders>
              <w:top w:val="nil"/>
              <w:left w:val="nil"/>
              <w:bottom w:val="single" w:sz="8" w:space="0" w:color="auto"/>
              <w:right w:val="single" w:sz="8" w:space="0" w:color="auto"/>
            </w:tcBorders>
            <w:shd w:val="clear" w:color="auto" w:fill="FFFFFF"/>
          </w:tcPr>
          <w:p w:rsidR="001E0FE4" w:rsidRPr="009432BC" w:rsidRDefault="001E0FE4" w:rsidP="001E0FE4">
            <w:pPr>
              <w:jc w:val="center"/>
              <w:rPr>
                <w:color w:val="000000"/>
                <w:sz w:val="18"/>
                <w:szCs w:val="18"/>
              </w:rPr>
            </w:pPr>
            <w:r w:rsidRPr="009432BC">
              <w:rPr>
                <w:color w:val="000000"/>
                <w:sz w:val="18"/>
                <w:szCs w:val="18"/>
              </w:rPr>
              <w:t>937,417</w:t>
            </w:r>
          </w:p>
        </w:tc>
        <w:tc>
          <w:tcPr>
            <w:tcW w:w="1175" w:type="dxa"/>
            <w:tcBorders>
              <w:top w:val="nil"/>
              <w:left w:val="nil"/>
              <w:bottom w:val="single" w:sz="8" w:space="0" w:color="auto"/>
              <w:right w:val="single" w:sz="8" w:space="0" w:color="auto"/>
            </w:tcBorders>
            <w:shd w:val="clear" w:color="auto" w:fill="FFFFFF"/>
          </w:tcPr>
          <w:p w:rsidR="001E0FE4" w:rsidRPr="009432BC" w:rsidRDefault="001E0FE4" w:rsidP="001E0FE4">
            <w:pPr>
              <w:jc w:val="center"/>
              <w:rPr>
                <w:color w:val="000000"/>
                <w:sz w:val="18"/>
                <w:szCs w:val="18"/>
              </w:rPr>
            </w:pPr>
            <w:r w:rsidRPr="009432BC">
              <w:rPr>
                <w:color w:val="000000"/>
                <w:sz w:val="18"/>
                <w:szCs w:val="18"/>
              </w:rPr>
              <w:t>943,764</w:t>
            </w:r>
          </w:p>
        </w:tc>
      </w:tr>
      <w:tr w:rsidR="001E0FE4" w:rsidRPr="009432BC" w:rsidTr="001E0FE4">
        <w:trPr>
          <w:trHeight w:val="566"/>
          <w:jc w:val="center"/>
        </w:trPr>
        <w:tc>
          <w:tcPr>
            <w:tcW w:w="2584" w:type="dxa"/>
            <w:tcBorders>
              <w:top w:val="nil"/>
              <w:left w:val="single" w:sz="8" w:space="0" w:color="auto"/>
              <w:bottom w:val="single" w:sz="8" w:space="0" w:color="auto"/>
              <w:right w:val="single" w:sz="8" w:space="0" w:color="auto"/>
            </w:tcBorders>
            <w:shd w:val="clear" w:color="auto" w:fill="FFFFFF"/>
          </w:tcPr>
          <w:p w:rsidR="001E0FE4" w:rsidRPr="009432BC" w:rsidRDefault="001E0FE4" w:rsidP="001E0FE4">
            <w:pPr>
              <w:jc w:val="center"/>
              <w:rPr>
                <w:color w:val="000000"/>
                <w:sz w:val="18"/>
                <w:szCs w:val="18"/>
              </w:rPr>
            </w:pPr>
            <w:r w:rsidRPr="009432BC">
              <w:rPr>
                <w:color w:val="000000"/>
                <w:sz w:val="18"/>
                <w:szCs w:val="18"/>
              </w:rPr>
              <w:t>000 2 02 15001 00 0000 150</w:t>
            </w:r>
          </w:p>
        </w:tc>
        <w:tc>
          <w:tcPr>
            <w:tcW w:w="3118" w:type="dxa"/>
            <w:tcBorders>
              <w:top w:val="nil"/>
              <w:left w:val="nil"/>
              <w:bottom w:val="single" w:sz="8" w:space="0" w:color="auto"/>
              <w:right w:val="single" w:sz="8" w:space="0" w:color="auto"/>
            </w:tcBorders>
            <w:shd w:val="clear" w:color="auto" w:fill="FFFFFF"/>
          </w:tcPr>
          <w:p w:rsidR="001E0FE4" w:rsidRPr="009432BC" w:rsidRDefault="001E0FE4" w:rsidP="001E0FE4">
            <w:pPr>
              <w:rPr>
                <w:color w:val="000000"/>
                <w:sz w:val="18"/>
                <w:szCs w:val="18"/>
              </w:rPr>
            </w:pPr>
            <w:r w:rsidRPr="009432BC">
              <w:rPr>
                <w:color w:val="000000"/>
                <w:sz w:val="18"/>
                <w:szCs w:val="18"/>
              </w:rPr>
              <w:t>Дотации на выравнивание уровня бюджетной обеспеченности</w:t>
            </w:r>
          </w:p>
        </w:tc>
        <w:tc>
          <w:tcPr>
            <w:tcW w:w="1376" w:type="dxa"/>
            <w:tcBorders>
              <w:top w:val="nil"/>
              <w:left w:val="nil"/>
              <w:bottom w:val="single" w:sz="8" w:space="0" w:color="auto"/>
              <w:right w:val="single" w:sz="8" w:space="0" w:color="auto"/>
            </w:tcBorders>
            <w:shd w:val="clear" w:color="auto" w:fill="FFFFFF"/>
          </w:tcPr>
          <w:p w:rsidR="001E0FE4" w:rsidRPr="009432BC" w:rsidRDefault="001E0FE4" w:rsidP="001E0FE4">
            <w:pPr>
              <w:jc w:val="center"/>
              <w:rPr>
                <w:bCs/>
                <w:color w:val="000000"/>
                <w:sz w:val="18"/>
                <w:szCs w:val="18"/>
              </w:rPr>
            </w:pPr>
            <w:r w:rsidRPr="009432BC">
              <w:rPr>
                <w:bCs/>
                <w:color w:val="000000"/>
                <w:sz w:val="18"/>
                <w:szCs w:val="18"/>
              </w:rPr>
              <w:t>1154,744</w:t>
            </w:r>
          </w:p>
        </w:tc>
        <w:tc>
          <w:tcPr>
            <w:tcW w:w="1276" w:type="dxa"/>
            <w:tcBorders>
              <w:top w:val="nil"/>
              <w:left w:val="nil"/>
              <w:bottom w:val="single" w:sz="8" w:space="0" w:color="auto"/>
              <w:right w:val="single" w:sz="8" w:space="0" w:color="auto"/>
            </w:tcBorders>
            <w:shd w:val="clear" w:color="auto" w:fill="FFFFFF"/>
          </w:tcPr>
          <w:p w:rsidR="001E0FE4" w:rsidRPr="009432BC" w:rsidRDefault="001E0FE4" w:rsidP="001E0FE4">
            <w:pPr>
              <w:jc w:val="center"/>
              <w:rPr>
                <w:color w:val="000000"/>
                <w:sz w:val="18"/>
                <w:szCs w:val="18"/>
              </w:rPr>
            </w:pPr>
            <w:r w:rsidRPr="009432BC">
              <w:rPr>
                <w:color w:val="000000"/>
                <w:sz w:val="18"/>
                <w:szCs w:val="18"/>
              </w:rPr>
              <w:t>937,417</w:t>
            </w:r>
          </w:p>
        </w:tc>
        <w:tc>
          <w:tcPr>
            <w:tcW w:w="1175" w:type="dxa"/>
            <w:tcBorders>
              <w:top w:val="nil"/>
              <w:left w:val="nil"/>
              <w:bottom w:val="single" w:sz="8" w:space="0" w:color="auto"/>
              <w:right w:val="single" w:sz="8" w:space="0" w:color="auto"/>
            </w:tcBorders>
            <w:shd w:val="clear" w:color="auto" w:fill="FFFFFF"/>
          </w:tcPr>
          <w:p w:rsidR="001E0FE4" w:rsidRPr="009432BC" w:rsidRDefault="001E0FE4" w:rsidP="001E0FE4">
            <w:pPr>
              <w:jc w:val="center"/>
              <w:rPr>
                <w:color w:val="000000"/>
                <w:sz w:val="18"/>
                <w:szCs w:val="18"/>
              </w:rPr>
            </w:pPr>
            <w:r w:rsidRPr="009432BC">
              <w:rPr>
                <w:color w:val="000000"/>
                <w:sz w:val="18"/>
                <w:szCs w:val="18"/>
              </w:rPr>
              <w:t>943,764</w:t>
            </w:r>
          </w:p>
        </w:tc>
      </w:tr>
      <w:tr w:rsidR="001E0FE4" w:rsidRPr="009432BC" w:rsidTr="001E0FE4">
        <w:trPr>
          <w:trHeight w:val="533"/>
          <w:jc w:val="center"/>
        </w:trPr>
        <w:tc>
          <w:tcPr>
            <w:tcW w:w="2584" w:type="dxa"/>
            <w:tcBorders>
              <w:top w:val="nil"/>
              <w:left w:val="single" w:sz="8" w:space="0" w:color="auto"/>
              <w:bottom w:val="single" w:sz="4" w:space="0" w:color="auto"/>
              <w:right w:val="single" w:sz="8" w:space="0" w:color="auto"/>
            </w:tcBorders>
            <w:shd w:val="clear" w:color="auto" w:fill="FFFFFF"/>
          </w:tcPr>
          <w:p w:rsidR="001E0FE4" w:rsidRPr="009432BC" w:rsidRDefault="001E0FE4" w:rsidP="001E0FE4">
            <w:pPr>
              <w:jc w:val="center"/>
              <w:rPr>
                <w:color w:val="000000"/>
                <w:sz w:val="18"/>
                <w:szCs w:val="18"/>
              </w:rPr>
            </w:pPr>
            <w:r w:rsidRPr="009432BC">
              <w:rPr>
                <w:color w:val="000000"/>
                <w:sz w:val="18"/>
                <w:szCs w:val="18"/>
              </w:rPr>
              <w:t>000 2 02 15001 10 0000 150</w:t>
            </w:r>
          </w:p>
        </w:tc>
        <w:tc>
          <w:tcPr>
            <w:tcW w:w="3118" w:type="dxa"/>
            <w:tcBorders>
              <w:top w:val="nil"/>
              <w:left w:val="nil"/>
              <w:bottom w:val="single" w:sz="4" w:space="0" w:color="auto"/>
              <w:right w:val="single" w:sz="8" w:space="0" w:color="auto"/>
            </w:tcBorders>
            <w:shd w:val="clear" w:color="auto" w:fill="FFFFFF"/>
          </w:tcPr>
          <w:p w:rsidR="001E0FE4" w:rsidRPr="009432BC" w:rsidRDefault="001E0FE4" w:rsidP="001E0FE4">
            <w:pPr>
              <w:rPr>
                <w:color w:val="000000"/>
                <w:sz w:val="18"/>
                <w:szCs w:val="18"/>
              </w:rPr>
            </w:pPr>
            <w:r w:rsidRPr="009432BC">
              <w:rPr>
                <w:color w:val="000000"/>
                <w:sz w:val="18"/>
                <w:szCs w:val="18"/>
              </w:rPr>
              <w:t>Дотации бюджетам сельских поселений на выравнивание уровня бюджетной обеспеченности</w:t>
            </w:r>
          </w:p>
        </w:tc>
        <w:tc>
          <w:tcPr>
            <w:tcW w:w="1376" w:type="dxa"/>
            <w:tcBorders>
              <w:top w:val="nil"/>
              <w:left w:val="nil"/>
              <w:bottom w:val="single" w:sz="4" w:space="0" w:color="auto"/>
              <w:right w:val="single" w:sz="8" w:space="0" w:color="auto"/>
            </w:tcBorders>
            <w:shd w:val="clear" w:color="auto" w:fill="FFFFFF"/>
          </w:tcPr>
          <w:p w:rsidR="001E0FE4" w:rsidRPr="009432BC" w:rsidRDefault="001E0FE4" w:rsidP="001E0FE4">
            <w:pPr>
              <w:jc w:val="center"/>
              <w:rPr>
                <w:bCs/>
                <w:color w:val="000000"/>
                <w:sz w:val="18"/>
                <w:szCs w:val="18"/>
              </w:rPr>
            </w:pPr>
            <w:r w:rsidRPr="009432BC">
              <w:rPr>
                <w:bCs/>
                <w:color w:val="000000"/>
                <w:sz w:val="18"/>
                <w:szCs w:val="18"/>
              </w:rPr>
              <w:t>1154,744</w:t>
            </w:r>
          </w:p>
        </w:tc>
        <w:tc>
          <w:tcPr>
            <w:tcW w:w="1276" w:type="dxa"/>
            <w:tcBorders>
              <w:top w:val="nil"/>
              <w:left w:val="nil"/>
              <w:bottom w:val="single" w:sz="4" w:space="0" w:color="auto"/>
              <w:right w:val="single" w:sz="8" w:space="0" w:color="auto"/>
            </w:tcBorders>
            <w:shd w:val="clear" w:color="auto" w:fill="FFFFFF"/>
          </w:tcPr>
          <w:p w:rsidR="001E0FE4" w:rsidRPr="009432BC" w:rsidRDefault="001E0FE4" w:rsidP="001E0FE4">
            <w:pPr>
              <w:jc w:val="center"/>
              <w:rPr>
                <w:color w:val="000000"/>
                <w:sz w:val="18"/>
                <w:szCs w:val="18"/>
              </w:rPr>
            </w:pPr>
            <w:r w:rsidRPr="009432BC">
              <w:rPr>
                <w:color w:val="000000"/>
                <w:sz w:val="18"/>
                <w:szCs w:val="18"/>
              </w:rPr>
              <w:t>937,417</w:t>
            </w:r>
          </w:p>
        </w:tc>
        <w:tc>
          <w:tcPr>
            <w:tcW w:w="1175" w:type="dxa"/>
            <w:tcBorders>
              <w:top w:val="nil"/>
              <w:left w:val="nil"/>
              <w:bottom w:val="single" w:sz="4" w:space="0" w:color="auto"/>
              <w:right w:val="single" w:sz="8" w:space="0" w:color="auto"/>
            </w:tcBorders>
            <w:shd w:val="clear" w:color="auto" w:fill="FFFFFF"/>
          </w:tcPr>
          <w:p w:rsidR="001E0FE4" w:rsidRPr="009432BC" w:rsidRDefault="001E0FE4" w:rsidP="001E0FE4">
            <w:pPr>
              <w:jc w:val="center"/>
              <w:rPr>
                <w:color w:val="000000"/>
                <w:sz w:val="18"/>
                <w:szCs w:val="18"/>
              </w:rPr>
            </w:pPr>
            <w:r w:rsidRPr="009432BC">
              <w:rPr>
                <w:color w:val="000000"/>
                <w:sz w:val="18"/>
                <w:szCs w:val="18"/>
              </w:rPr>
              <w:t>943,764</w:t>
            </w:r>
          </w:p>
        </w:tc>
      </w:tr>
      <w:tr w:rsidR="001E0FE4" w:rsidRPr="009432BC" w:rsidTr="001E0FE4">
        <w:trPr>
          <w:trHeight w:val="377"/>
          <w:jc w:val="center"/>
        </w:trPr>
        <w:tc>
          <w:tcPr>
            <w:tcW w:w="2584" w:type="dxa"/>
            <w:tcBorders>
              <w:top w:val="single" w:sz="4" w:space="0" w:color="auto"/>
              <w:left w:val="single" w:sz="4" w:space="0" w:color="auto"/>
              <w:bottom w:val="single" w:sz="4" w:space="0" w:color="auto"/>
              <w:right w:val="single" w:sz="4" w:space="0" w:color="auto"/>
            </w:tcBorders>
            <w:shd w:val="clear" w:color="auto" w:fill="FFFFFF"/>
          </w:tcPr>
          <w:p w:rsidR="001E0FE4" w:rsidRPr="009432BC" w:rsidRDefault="001E0FE4" w:rsidP="001E0FE4">
            <w:pPr>
              <w:ind w:left="-82" w:right="-89"/>
              <w:jc w:val="center"/>
              <w:rPr>
                <w:bCs/>
                <w:color w:val="000000"/>
                <w:sz w:val="18"/>
                <w:szCs w:val="18"/>
              </w:rPr>
            </w:pPr>
            <w:r w:rsidRPr="009432BC">
              <w:rPr>
                <w:bCs/>
                <w:color w:val="000000"/>
                <w:sz w:val="18"/>
                <w:szCs w:val="18"/>
              </w:rPr>
              <w:t>000 2 02 03000 00 0000 150</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1E0FE4" w:rsidRPr="009432BC" w:rsidRDefault="001E0FE4" w:rsidP="001E0FE4">
            <w:pPr>
              <w:rPr>
                <w:bCs/>
                <w:color w:val="000000"/>
                <w:sz w:val="18"/>
                <w:szCs w:val="18"/>
              </w:rPr>
            </w:pPr>
            <w:r w:rsidRPr="009432BC">
              <w:rPr>
                <w:bCs/>
                <w:color w:val="000000"/>
                <w:sz w:val="18"/>
                <w:szCs w:val="18"/>
              </w:rPr>
              <w:t>Субвенции бюджетам субъектов Российской Федерации и муниципальных образований</w:t>
            </w:r>
          </w:p>
        </w:tc>
        <w:tc>
          <w:tcPr>
            <w:tcW w:w="1376" w:type="dxa"/>
            <w:tcBorders>
              <w:top w:val="single" w:sz="4" w:space="0" w:color="auto"/>
              <w:left w:val="single" w:sz="4" w:space="0" w:color="auto"/>
              <w:bottom w:val="single" w:sz="4" w:space="0" w:color="auto"/>
              <w:right w:val="single" w:sz="4" w:space="0" w:color="auto"/>
            </w:tcBorders>
            <w:shd w:val="clear" w:color="auto" w:fill="FFFFFF"/>
          </w:tcPr>
          <w:p w:rsidR="001E0FE4" w:rsidRPr="009432BC" w:rsidRDefault="001E0FE4" w:rsidP="001E0FE4">
            <w:pPr>
              <w:jc w:val="center"/>
              <w:rPr>
                <w:bCs/>
                <w:color w:val="000000"/>
                <w:sz w:val="18"/>
                <w:szCs w:val="18"/>
              </w:rPr>
            </w:pPr>
            <w:r w:rsidRPr="009432BC">
              <w:rPr>
                <w:bCs/>
                <w:color w:val="000000"/>
                <w:sz w:val="18"/>
                <w:szCs w:val="18"/>
              </w:rPr>
              <w:t>80,300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1E0FE4" w:rsidRPr="009432BC" w:rsidRDefault="001E0FE4" w:rsidP="001E0FE4">
            <w:pPr>
              <w:jc w:val="center"/>
              <w:rPr>
                <w:sz w:val="18"/>
                <w:szCs w:val="18"/>
              </w:rPr>
            </w:pPr>
            <w:r w:rsidRPr="009432BC">
              <w:rPr>
                <w:bCs/>
                <w:color w:val="000000"/>
                <w:sz w:val="18"/>
                <w:szCs w:val="18"/>
              </w:rPr>
              <w:t>80,300</w:t>
            </w:r>
          </w:p>
        </w:tc>
        <w:tc>
          <w:tcPr>
            <w:tcW w:w="1175" w:type="dxa"/>
            <w:tcBorders>
              <w:top w:val="single" w:sz="4" w:space="0" w:color="auto"/>
              <w:left w:val="single" w:sz="4" w:space="0" w:color="auto"/>
              <w:bottom w:val="single" w:sz="4" w:space="0" w:color="auto"/>
              <w:right w:val="single" w:sz="4" w:space="0" w:color="auto"/>
            </w:tcBorders>
            <w:shd w:val="clear" w:color="auto" w:fill="FFFFFF"/>
          </w:tcPr>
          <w:p w:rsidR="001E0FE4" w:rsidRPr="009432BC" w:rsidRDefault="001E0FE4" w:rsidP="001E0FE4">
            <w:pPr>
              <w:jc w:val="center"/>
              <w:rPr>
                <w:sz w:val="18"/>
                <w:szCs w:val="18"/>
              </w:rPr>
            </w:pPr>
            <w:r w:rsidRPr="009432BC">
              <w:rPr>
                <w:bCs/>
                <w:color w:val="000000"/>
                <w:sz w:val="18"/>
                <w:szCs w:val="18"/>
              </w:rPr>
              <w:t>80,300</w:t>
            </w:r>
          </w:p>
        </w:tc>
      </w:tr>
      <w:tr w:rsidR="001E0FE4" w:rsidRPr="009432BC" w:rsidTr="001E0FE4">
        <w:trPr>
          <w:trHeight w:val="268"/>
          <w:jc w:val="center"/>
        </w:trPr>
        <w:tc>
          <w:tcPr>
            <w:tcW w:w="2584" w:type="dxa"/>
            <w:tcBorders>
              <w:top w:val="single" w:sz="4" w:space="0" w:color="auto"/>
              <w:left w:val="single" w:sz="8" w:space="0" w:color="auto"/>
              <w:bottom w:val="single" w:sz="4" w:space="0" w:color="auto"/>
              <w:right w:val="single" w:sz="8" w:space="0" w:color="auto"/>
            </w:tcBorders>
            <w:shd w:val="clear" w:color="auto" w:fill="FFFFFF"/>
          </w:tcPr>
          <w:p w:rsidR="001E0FE4" w:rsidRPr="009432BC" w:rsidRDefault="001E0FE4" w:rsidP="001E0FE4">
            <w:pPr>
              <w:jc w:val="center"/>
              <w:rPr>
                <w:sz w:val="18"/>
                <w:szCs w:val="18"/>
              </w:rPr>
            </w:pPr>
            <w:r w:rsidRPr="009432BC">
              <w:rPr>
                <w:sz w:val="18"/>
                <w:szCs w:val="18"/>
              </w:rPr>
              <w:t>000 2 02 35118 10 0000 150</w:t>
            </w:r>
          </w:p>
        </w:tc>
        <w:tc>
          <w:tcPr>
            <w:tcW w:w="3118" w:type="dxa"/>
            <w:tcBorders>
              <w:top w:val="single" w:sz="4" w:space="0" w:color="auto"/>
              <w:left w:val="nil"/>
              <w:bottom w:val="single" w:sz="4" w:space="0" w:color="auto"/>
              <w:right w:val="single" w:sz="8" w:space="0" w:color="auto"/>
            </w:tcBorders>
            <w:shd w:val="clear" w:color="auto" w:fill="FFFFFF"/>
          </w:tcPr>
          <w:p w:rsidR="001E0FE4" w:rsidRPr="009432BC" w:rsidRDefault="001E0FE4" w:rsidP="001E0FE4">
            <w:pPr>
              <w:rPr>
                <w:color w:val="000000"/>
                <w:sz w:val="18"/>
                <w:szCs w:val="18"/>
              </w:rPr>
            </w:pPr>
            <w:r w:rsidRPr="009432BC">
              <w:rPr>
                <w:color w:val="000000"/>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376" w:type="dxa"/>
            <w:tcBorders>
              <w:top w:val="single" w:sz="4" w:space="0" w:color="auto"/>
              <w:left w:val="nil"/>
              <w:bottom w:val="single" w:sz="4" w:space="0" w:color="auto"/>
              <w:right w:val="single" w:sz="8" w:space="0" w:color="auto"/>
            </w:tcBorders>
            <w:shd w:val="clear" w:color="auto" w:fill="FFFFFF"/>
          </w:tcPr>
          <w:p w:rsidR="001E0FE4" w:rsidRPr="009432BC" w:rsidRDefault="001E0FE4" w:rsidP="001E0FE4">
            <w:pPr>
              <w:jc w:val="center"/>
              <w:rPr>
                <w:bCs/>
                <w:color w:val="000000"/>
                <w:sz w:val="18"/>
                <w:szCs w:val="18"/>
              </w:rPr>
            </w:pPr>
            <w:r w:rsidRPr="009432BC">
              <w:rPr>
                <w:bCs/>
                <w:color w:val="000000"/>
                <w:sz w:val="18"/>
                <w:szCs w:val="18"/>
              </w:rPr>
              <w:t>80,300</w:t>
            </w:r>
          </w:p>
        </w:tc>
        <w:tc>
          <w:tcPr>
            <w:tcW w:w="1276" w:type="dxa"/>
            <w:tcBorders>
              <w:top w:val="single" w:sz="4" w:space="0" w:color="auto"/>
              <w:left w:val="nil"/>
              <w:bottom w:val="single" w:sz="4" w:space="0" w:color="auto"/>
              <w:right w:val="single" w:sz="8" w:space="0" w:color="auto"/>
            </w:tcBorders>
            <w:shd w:val="clear" w:color="auto" w:fill="FFFFFF"/>
          </w:tcPr>
          <w:p w:rsidR="001E0FE4" w:rsidRPr="009432BC" w:rsidRDefault="001E0FE4" w:rsidP="001E0FE4">
            <w:pPr>
              <w:jc w:val="center"/>
              <w:rPr>
                <w:sz w:val="18"/>
                <w:szCs w:val="18"/>
              </w:rPr>
            </w:pPr>
            <w:r w:rsidRPr="009432BC">
              <w:rPr>
                <w:bCs/>
                <w:color w:val="000000"/>
                <w:sz w:val="18"/>
                <w:szCs w:val="18"/>
              </w:rPr>
              <w:t>80,300</w:t>
            </w:r>
          </w:p>
        </w:tc>
        <w:tc>
          <w:tcPr>
            <w:tcW w:w="1175" w:type="dxa"/>
            <w:tcBorders>
              <w:top w:val="single" w:sz="4" w:space="0" w:color="auto"/>
              <w:left w:val="nil"/>
              <w:bottom w:val="single" w:sz="4" w:space="0" w:color="auto"/>
              <w:right w:val="single" w:sz="8" w:space="0" w:color="auto"/>
            </w:tcBorders>
            <w:shd w:val="clear" w:color="auto" w:fill="FFFFFF"/>
          </w:tcPr>
          <w:p w:rsidR="001E0FE4" w:rsidRPr="009432BC" w:rsidRDefault="001E0FE4" w:rsidP="001E0FE4">
            <w:pPr>
              <w:jc w:val="center"/>
              <w:rPr>
                <w:sz w:val="18"/>
                <w:szCs w:val="18"/>
              </w:rPr>
            </w:pPr>
            <w:r w:rsidRPr="009432BC">
              <w:rPr>
                <w:bCs/>
                <w:color w:val="000000"/>
                <w:sz w:val="18"/>
                <w:szCs w:val="18"/>
              </w:rPr>
              <w:t>80,300</w:t>
            </w:r>
          </w:p>
        </w:tc>
      </w:tr>
      <w:tr w:rsidR="001E0FE4" w:rsidRPr="009432BC" w:rsidTr="001E0FE4">
        <w:trPr>
          <w:trHeight w:val="268"/>
          <w:jc w:val="center"/>
        </w:trPr>
        <w:tc>
          <w:tcPr>
            <w:tcW w:w="2584" w:type="dxa"/>
            <w:tcBorders>
              <w:top w:val="single" w:sz="4" w:space="0" w:color="auto"/>
              <w:left w:val="single" w:sz="8" w:space="0" w:color="auto"/>
              <w:bottom w:val="single" w:sz="4" w:space="0" w:color="auto"/>
              <w:right w:val="single" w:sz="8" w:space="0" w:color="auto"/>
            </w:tcBorders>
            <w:shd w:val="clear" w:color="auto" w:fill="FFFFFF"/>
          </w:tcPr>
          <w:p w:rsidR="001E0FE4" w:rsidRPr="009432BC" w:rsidRDefault="001E0FE4" w:rsidP="001E0FE4">
            <w:pPr>
              <w:jc w:val="center"/>
              <w:rPr>
                <w:sz w:val="18"/>
                <w:szCs w:val="18"/>
              </w:rPr>
            </w:pPr>
            <w:r w:rsidRPr="009432BC">
              <w:rPr>
                <w:sz w:val="18"/>
                <w:szCs w:val="18"/>
              </w:rPr>
              <w:t>000 2 02 40000 00 0000 150</w:t>
            </w:r>
          </w:p>
        </w:tc>
        <w:tc>
          <w:tcPr>
            <w:tcW w:w="3118" w:type="dxa"/>
            <w:tcBorders>
              <w:top w:val="single" w:sz="4" w:space="0" w:color="auto"/>
              <w:left w:val="nil"/>
              <w:bottom w:val="single" w:sz="4" w:space="0" w:color="auto"/>
              <w:right w:val="single" w:sz="8" w:space="0" w:color="auto"/>
            </w:tcBorders>
            <w:shd w:val="clear" w:color="auto" w:fill="FFFFFF"/>
          </w:tcPr>
          <w:p w:rsidR="001E0FE4" w:rsidRPr="009432BC" w:rsidRDefault="001E0FE4" w:rsidP="001E0FE4">
            <w:pPr>
              <w:rPr>
                <w:sz w:val="18"/>
                <w:szCs w:val="18"/>
              </w:rPr>
            </w:pPr>
            <w:r w:rsidRPr="009432BC">
              <w:rPr>
                <w:sz w:val="18"/>
                <w:szCs w:val="18"/>
              </w:rPr>
              <w:t>Иные межбюджетные трансферты</w:t>
            </w:r>
          </w:p>
        </w:tc>
        <w:tc>
          <w:tcPr>
            <w:tcW w:w="1376" w:type="dxa"/>
            <w:tcBorders>
              <w:top w:val="single" w:sz="4" w:space="0" w:color="auto"/>
              <w:left w:val="nil"/>
              <w:bottom w:val="single" w:sz="4" w:space="0" w:color="auto"/>
              <w:right w:val="single" w:sz="8" w:space="0" w:color="auto"/>
            </w:tcBorders>
            <w:shd w:val="clear" w:color="auto" w:fill="FFFFFF"/>
          </w:tcPr>
          <w:p w:rsidR="001E0FE4" w:rsidRPr="009432BC" w:rsidRDefault="001E0FE4" w:rsidP="001E0FE4">
            <w:pPr>
              <w:jc w:val="center"/>
              <w:rPr>
                <w:bCs/>
                <w:color w:val="000000"/>
                <w:sz w:val="18"/>
                <w:szCs w:val="18"/>
              </w:rPr>
            </w:pPr>
            <w:r w:rsidRPr="009432BC">
              <w:rPr>
                <w:bCs/>
                <w:color w:val="000000"/>
                <w:sz w:val="18"/>
                <w:szCs w:val="18"/>
              </w:rPr>
              <w:t>10,402</w:t>
            </w:r>
          </w:p>
        </w:tc>
        <w:tc>
          <w:tcPr>
            <w:tcW w:w="1276" w:type="dxa"/>
            <w:tcBorders>
              <w:top w:val="single" w:sz="4" w:space="0" w:color="auto"/>
              <w:left w:val="nil"/>
              <w:bottom w:val="single" w:sz="4" w:space="0" w:color="auto"/>
              <w:right w:val="single" w:sz="8" w:space="0" w:color="auto"/>
            </w:tcBorders>
            <w:shd w:val="clear" w:color="auto" w:fill="FFFFFF"/>
          </w:tcPr>
          <w:p w:rsidR="001E0FE4" w:rsidRPr="009432BC" w:rsidRDefault="001E0FE4" w:rsidP="001E0FE4">
            <w:pPr>
              <w:jc w:val="center"/>
              <w:rPr>
                <w:bCs/>
                <w:color w:val="000000"/>
                <w:sz w:val="18"/>
                <w:szCs w:val="18"/>
              </w:rPr>
            </w:pPr>
            <w:r w:rsidRPr="009432BC">
              <w:rPr>
                <w:bCs/>
                <w:color w:val="000000"/>
                <w:sz w:val="18"/>
                <w:szCs w:val="18"/>
              </w:rPr>
              <w:t>10,402</w:t>
            </w:r>
          </w:p>
        </w:tc>
        <w:tc>
          <w:tcPr>
            <w:tcW w:w="1175" w:type="dxa"/>
            <w:tcBorders>
              <w:top w:val="single" w:sz="4" w:space="0" w:color="auto"/>
              <w:left w:val="nil"/>
              <w:bottom w:val="single" w:sz="4" w:space="0" w:color="auto"/>
              <w:right w:val="single" w:sz="8" w:space="0" w:color="auto"/>
            </w:tcBorders>
            <w:shd w:val="clear" w:color="auto" w:fill="FFFFFF"/>
          </w:tcPr>
          <w:p w:rsidR="001E0FE4" w:rsidRPr="009432BC" w:rsidRDefault="001E0FE4" w:rsidP="001E0FE4">
            <w:pPr>
              <w:jc w:val="center"/>
              <w:rPr>
                <w:bCs/>
                <w:color w:val="000000"/>
                <w:sz w:val="18"/>
                <w:szCs w:val="18"/>
              </w:rPr>
            </w:pPr>
            <w:r w:rsidRPr="009432BC">
              <w:rPr>
                <w:bCs/>
                <w:color w:val="000000"/>
                <w:sz w:val="18"/>
                <w:szCs w:val="18"/>
              </w:rPr>
              <w:t>10,402</w:t>
            </w:r>
          </w:p>
        </w:tc>
      </w:tr>
      <w:tr w:rsidR="001E0FE4" w:rsidRPr="009432BC" w:rsidTr="001E0FE4">
        <w:trPr>
          <w:trHeight w:val="660"/>
          <w:jc w:val="center"/>
        </w:trPr>
        <w:tc>
          <w:tcPr>
            <w:tcW w:w="2584" w:type="dxa"/>
            <w:tcBorders>
              <w:top w:val="single" w:sz="4" w:space="0" w:color="auto"/>
              <w:left w:val="single" w:sz="8" w:space="0" w:color="auto"/>
              <w:bottom w:val="single" w:sz="4" w:space="0" w:color="auto"/>
              <w:right w:val="single" w:sz="8" w:space="0" w:color="auto"/>
            </w:tcBorders>
            <w:shd w:val="clear" w:color="auto" w:fill="FFFFFF"/>
          </w:tcPr>
          <w:p w:rsidR="001E0FE4" w:rsidRPr="009432BC" w:rsidRDefault="001E0FE4" w:rsidP="001E0FE4">
            <w:pPr>
              <w:ind w:right="-102"/>
              <w:jc w:val="center"/>
              <w:rPr>
                <w:sz w:val="18"/>
                <w:szCs w:val="18"/>
              </w:rPr>
            </w:pPr>
            <w:r w:rsidRPr="009432BC">
              <w:rPr>
                <w:sz w:val="18"/>
                <w:szCs w:val="18"/>
              </w:rPr>
              <w:t>000 2 02 40014 10 0000 150</w:t>
            </w:r>
          </w:p>
        </w:tc>
        <w:tc>
          <w:tcPr>
            <w:tcW w:w="3118" w:type="dxa"/>
            <w:tcBorders>
              <w:top w:val="single" w:sz="4" w:space="0" w:color="auto"/>
              <w:left w:val="nil"/>
              <w:bottom w:val="single" w:sz="4" w:space="0" w:color="auto"/>
              <w:right w:val="single" w:sz="8" w:space="0" w:color="auto"/>
            </w:tcBorders>
            <w:shd w:val="clear" w:color="auto" w:fill="FFFFFF"/>
          </w:tcPr>
          <w:p w:rsidR="001E0FE4" w:rsidRPr="009432BC" w:rsidRDefault="001E0FE4" w:rsidP="001E0FE4">
            <w:pPr>
              <w:rPr>
                <w:sz w:val="18"/>
                <w:szCs w:val="18"/>
              </w:rPr>
            </w:pPr>
            <w:r w:rsidRPr="009432BC">
              <w:rPr>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376" w:type="dxa"/>
            <w:tcBorders>
              <w:top w:val="single" w:sz="4" w:space="0" w:color="auto"/>
              <w:left w:val="nil"/>
              <w:bottom w:val="single" w:sz="4" w:space="0" w:color="auto"/>
              <w:right w:val="single" w:sz="8" w:space="0" w:color="auto"/>
            </w:tcBorders>
            <w:shd w:val="clear" w:color="auto" w:fill="FFFFFF"/>
          </w:tcPr>
          <w:p w:rsidR="001E0FE4" w:rsidRPr="009432BC" w:rsidRDefault="001E0FE4" w:rsidP="001E0FE4">
            <w:pPr>
              <w:ind w:hanging="21"/>
              <w:jc w:val="center"/>
              <w:rPr>
                <w:color w:val="000000"/>
                <w:sz w:val="18"/>
                <w:szCs w:val="18"/>
              </w:rPr>
            </w:pPr>
            <w:r w:rsidRPr="009432BC">
              <w:rPr>
                <w:color w:val="000000"/>
                <w:sz w:val="18"/>
                <w:szCs w:val="18"/>
              </w:rPr>
              <w:t>10,402</w:t>
            </w:r>
          </w:p>
        </w:tc>
        <w:tc>
          <w:tcPr>
            <w:tcW w:w="1276" w:type="dxa"/>
            <w:tcBorders>
              <w:top w:val="single" w:sz="4" w:space="0" w:color="auto"/>
              <w:left w:val="nil"/>
              <w:bottom w:val="single" w:sz="4" w:space="0" w:color="auto"/>
              <w:right w:val="single" w:sz="8" w:space="0" w:color="auto"/>
            </w:tcBorders>
            <w:shd w:val="clear" w:color="auto" w:fill="FFFFFF"/>
          </w:tcPr>
          <w:p w:rsidR="001E0FE4" w:rsidRPr="009432BC" w:rsidRDefault="001E0FE4" w:rsidP="001E0FE4">
            <w:pPr>
              <w:ind w:firstLine="33"/>
              <w:jc w:val="center"/>
              <w:rPr>
                <w:color w:val="000000"/>
                <w:sz w:val="18"/>
                <w:szCs w:val="18"/>
              </w:rPr>
            </w:pPr>
            <w:r w:rsidRPr="009432BC">
              <w:rPr>
                <w:color w:val="000000"/>
                <w:sz w:val="18"/>
                <w:szCs w:val="18"/>
              </w:rPr>
              <w:t>10,402</w:t>
            </w:r>
          </w:p>
        </w:tc>
        <w:tc>
          <w:tcPr>
            <w:tcW w:w="1175" w:type="dxa"/>
            <w:tcBorders>
              <w:top w:val="single" w:sz="4" w:space="0" w:color="auto"/>
              <w:left w:val="nil"/>
              <w:bottom w:val="single" w:sz="4" w:space="0" w:color="auto"/>
              <w:right w:val="single" w:sz="8" w:space="0" w:color="auto"/>
            </w:tcBorders>
            <w:shd w:val="clear" w:color="auto" w:fill="FFFFFF"/>
          </w:tcPr>
          <w:p w:rsidR="001E0FE4" w:rsidRPr="009432BC" w:rsidRDefault="001E0FE4" w:rsidP="001E0FE4">
            <w:pPr>
              <w:ind w:firstLine="34"/>
              <w:jc w:val="center"/>
              <w:rPr>
                <w:color w:val="000000"/>
                <w:sz w:val="18"/>
                <w:szCs w:val="18"/>
              </w:rPr>
            </w:pPr>
            <w:r w:rsidRPr="009432BC">
              <w:rPr>
                <w:color w:val="000000"/>
                <w:sz w:val="18"/>
                <w:szCs w:val="18"/>
              </w:rPr>
              <w:t>10,402</w:t>
            </w:r>
          </w:p>
        </w:tc>
      </w:tr>
      <w:tr w:rsidR="001E0FE4" w:rsidRPr="009432BC" w:rsidTr="001E0FE4">
        <w:trPr>
          <w:trHeight w:val="660"/>
          <w:jc w:val="center"/>
        </w:trPr>
        <w:tc>
          <w:tcPr>
            <w:tcW w:w="2584" w:type="dxa"/>
            <w:tcBorders>
              <w:top w:val="single" w:sz="4" w:space="0" w:color="auto"/>
              <w:left w:val="single" w:sz="8" w:space="0" w:color="auto"/>
              <w:bottom w:val="single" w:sz="4" w:space="0" w:color="auto"/>
              <w:right w:val="single" w:sz="8" w:space="0" w:color="auto"/>
            </w:tcBorders>
            <w:shd w:val="clear" w:color="auto" w:fill="FFFFFF"/>
          </w:tcPr>
          <w:p w:rsidR="001E0FE4" w:rsidRPr="009432BC" w:rsidRDefault="001E0FE4" w:rsidP="001E0FE4">
            <w:pPr>
              <w:ind w:left="-82" w:right="-89"/>
              <w:jc w:val="center"/>
              <w:rPr>
                <w:color w:val="000000"/>
                <w:sz w:val="18"/>
                <w:szCs w:val="18"/>
              </w:rPr>
            </w:pPr>
            <w:r w:rsidRPr="009432BC">
              <w:rPr>
                <w:sz w:val="18"/>
                <w:szCs w:val="18"/>
              </w:rPr>
              <w:t>000 2 02 40014 10 4400 150</w:t>
            </w:r>
          </w:p>
        </w:tc>
        <w:tc>
          <w:tcPr>
            <w:tcW w:w="3118" w:type="dxa"/>
            <w:tcBorders>
              <w:top w:val="single" w:sz="4" w:space="0" w:color="auto"/>
              <w:left w:val="nil"/>
              <w:bottom w:val="single" w:sz="4" w:space="0" w:color="auto"/>
              <w:right w:val="single" w:sz="8" w:space="0" w:color="auto"/>
            </w:tcBorders>
            <w:shd w:val="clear" w:color="auto" w:fill="FFFFFF"/>
          </w:tcPr>
          <w:p w:rsidR="001E0FE4" w:rsidRPr="009432BC" w:rsidRDefault="001E0FE4" w:rsidP="001E0FE4">
            <w:pPr>
              <w:ind w:firstLine="27"/>
              <w:rPr>
                <w:sz w:val="18"/>
                <w:szCs w:val="18"/>
              </w:rPr>
            </w:pPr>
            <w:r w:rsidRPr="009432BC">
              <w:rPr>
                <w:sz w:val="18"/>
                <w:szCs w:val="18"/>
              </w:rPr>
              <w:t>Межбюджетные трансферты, передаваемые бюджетам поселений на осуществление части полномочий по решению вопросов местного значения по утверждению генеральных планов поселений, правил землепользования и застройки, утверждению подготовленной на основе генеральных планов поселения документации по планировке территории, выдаче разрешений на строительство, разрешений на ввод объектов капитального строительства расположенных на территории поселения, утверждению местных нормативов, градостроительного проектирования поселений, осуществлению земельного контроля за использованием земель поселений</w:t>
            </w:r>
          </w:p>
        </w:tc>
        <w:tc>
          <w:tcPr>
            <w:tcW w:w="1376" w:type="dxa"/>
            <w:tcBorders>
              <w:top w:val="single" w:sz="4" w:space="0" w:color="auto"/>
              <w:left w:val="nil"/>
              <w:bottom w:val="single" w:sz="4" w:space="0" w:color="auto"/>
              <w:right w:val="single" w:sz="8" w:space="0" w:color="auto"/>
            </w:tcBorders>
            <w:shd w:val="clear" w:color="auto" w:fill="FFFFFF"/>
          </w:tcPr>
          <w:p w:rsidR="001E0FE4" w:rsidRPr="009432BC" w:rsidRDefault="001E0FE4" w:rsidP="001E0FE4">
            <w:pPr>
              <w:ind w:hanging="21"/>
              <w:jc w:val="center"/>
              <w:rPr>
                <w:color w:val="000000"/>
                <w:sz w:val="18"/>
                <w:szCs w:val="18"/>
              </w:rPr>
            </w:pPr>
            <w:r w:rsidRPr="009432BC">
              <w:rPr>
                <w:color w:val="000000"/>
                <w:sz w:val="18"/>
                <w:szCs w:val="18"/>
              </w:rPr>
              <w:t>10,402</w:t>
            </w:r>
          </w:p>
        </w:tc>
        <w:tc>
          <w:tcPr>
            <w:tcW w:w="1276" w:type="dxa"/>
            <w:tcBorders>
              <w:top w:val="single" w:sz="4" w:space="0" w:color="auto"/>
              <w:left w:val="nil"/>
              <w:bottom w:val="single" w:sz="4" w:space="0" w:color="auto"/>
              <w:right w:val="single" w:sz="8" w:space="0" w:color="auto"/>
            </w:tcBorders>
            <w:shd w:val="clear" w:color="auto" w:fill="FFFFFF"/>
          </w:tcPr>
          <w:p w:rsidR="001E0FE4" w:rsidRPr="009432BC" w:rsidRDefault="001E0FE4" w:rsidP="001E0FE4">
            <w:pPr>
              <w:ind w:firstLine="33"/>
              <w:jc w:val="center"/>
              <w:rPr>
                <w:color w:val="000000"/>
                <w:sz w:val="18"/>
                <w:szCs w:val="18"/>
              </w:rPr>
            </w:pPr>
            <w:r w:rsidRPr="009432BC">
              <w:rPr>
                <w:color w:val="000000"/>
                <w:sz w:val="18"/>
                <w:szCs w:val="18"/>
              </w:rPr>
              <w:t>10,402</w:t>
            </w:r>
          </w:p>
        </w:tc>
        <w:tc>
          <w:tcPr>
            <w:tcW w:w="1175" w:type="dxa"/>
            <w:tcBorders>
              <w:top w:val="single" w:sz="4" w:space="0" w:color="auto"/>
              <w:left w:val="nil"/>
              <w:bottom w:val="single" w:sz="4" w:space="0" w:color="auto"/>
              <w:right w:val="single" w:sz="8" w:space="0" w:color="auto"/>
            </w:tcBorders>
            <w:shd w:val="clear" w:color="auto" w:fill="FFFFFF"/>
          </w:tcPr>
          <w:p w:rsidR="001E0FE4" w:rsidRPr="009432BC" w:rsidRDefault="001E0FE4" w:rsidP="001E0FE4">
            <w:pPr>
              <w:ind w:firstLine="34"/>
              <w:jc w:val="center"/>
              <w:rPr>
                <w:color w:val="000000"/>
                <w:sz w:val="18"/>
                <w:szCs w:val="18"/>
              </w:rPr>
            </w:pPr>
            <w:r w:rsidRPr="009432BC">
              <w:rPr>
                <w:color w:val="000000"/>
                <w:sz w:val="18"/>
                <w:szCs w:val="18"/>
              </w:rPr>
              <w:t>10,402</w:t>
            </w:r>
          </w:p>
        </w:tc>
      </w:tr>
      <w:tr w:rsidR="001E0FE4" w:rsidRPr="009432BC" w:rsidTr="001E0FE4">
        <w:trPr>
          <w:trHeight w:val="338"/>
          <w:jc w:val="center"/>
        </w:trPr>
        <w:tc>
          <w:tcPr>
            <w:tcW w:w="2584" w:type="dxa"/>
            <w:tcBorders>
              <w:top w:val="single" w:sz="4" w:space="0" w:color="auto"/>
              <w:left w:val="single" w:sz="8" w:space="0" w:color="auto"/>
              <w:bottom w:val="single" w:sz="4" w:space="0" w:color="auto"/>
              <w:right w:val="single" w:sz="8" w:space="0" w:color="auto"/>
            </w:tcBorders>
            <w:shd w:val="clear" w:color="auto" w:fill="FFFFFF"/>
          </w:tcPr>
          <w:p w:rsidR="001E0FE4" w:rsidRPr="009432BC" w:rsidRDefault="001E0FE4" w:rsidP="001E0FE4">
            <w:pPr>
              <w:ind w:left="-82" w:right="-89"/>
              <w:jc w:val="center"/>
              <w:rPr>
                <w:sz w:val="18"/>
                <w:szCs w:val="18"/>
              </w:rPr>
            </w:pPr>
            <w:r w:rsidRPr="009432BC">
              <w:rPr>
                <w:sz w:val="18"/>
                <w:szCs w:val="18"/>
              </w:rPr>
              <w:lastRenderedPageBreak/>
              <w:t>000 2 02 49999 10 0000 150</w:t>
            </w:r>
          </w:p>
        </w:tc>
        <w:tc>
          <w:tcPr>
            <w:tcW w:w="3118" w:type="dxa"/>
            <w:tcBorders>
              <w:top w:val="single" w:sz="4" w:space="0" w:color="auto"/>
              <w:left w:val="nil"/>
              <w:bottom w:val="single" w:sz="4" w:space="0" w:color="auto"/>
              <w:right w:val="single" w:sz="8" w:space="0" w:color="auto"/>
            </w:tcBorders>
            <w:shd w:val="clear" w:color="auto" w:fill="FFFFFF"/>
          </w:tcPr>
          <w:p w:rsidR="001E0FE4" w:rsidRPr="009432BC" w:rsidRDefault="001E0FE4" w:rsidP="001E0FE4">
            <w:pPr>
              <w:ind w:firstLine="27"/>
              <w:rPr>
                <w:color w:val="000000"/>
                <w:sz w:val="18"/>
                <w:szCs w:val="18"/>
              </w:rPr>
            </w:pPr>
            <w:r w:rsidRPr="009432BC">
              <w:rPr>
                <w:color w:val="000000"/>
                <w:sz w:val="18"/>
                <w:szCs w:val="18"/>
              </w:rPr>
              <w:t>Прочие межбюджетные трансферты, передаваемые бюджетам сельских поселений</w:t>
            </w:r>
          </w:p>
        </w:tc>
        <w:tc>
          <w:tcPr>
            <w:tcW w:w="1376" w:type="dxa"/>
            <w:tcBorders>
              <w:top w:val="single" w:sz="4" w:space="0" w:color="auto"/>
              <w:left w:val="nil"/>
              <w:bottom w:val="single" w:sz="4" w:space="0" w:color="auto"/>
              <w:right w:val="single" w:sz="8" w:space="0" w:color="auto"/>
            </w:tcBorders>
            <w:shd w:val="clear" w:color="auto" w:fill="FFFFFF"/>
          </w:tcPr>
          <w:p w:rsidR="001E0FE4" w:rsidRPr="009432BC" w:rsidRDefault="001E0FE4" w:rsidP="001E0FE4">
            <w:pPr>
              <w:ind w:hanging="21"/>
              <w:jc w:val="center"/>
              <w:rPr>
                <w:color w:val="000000"/>
                <w:sz w:val="18"/>
                <w:szCs w:val="18"/>
              </w:rPr>
            </w:pPr>
            <w:r w:rsidRPr="009432BC">
              <w:rPr>
                <w:color w:val="000000"/>
                <w:sz w:val="18"/>
                <w:szCs w:val="18"/>
              </w:rPr>
              <w:t>835,000</w:t>
            </w:r>
          </w:p>
        </w:tc>
        <w:tc>
          <w:tcPr>
            <w:tcW w:w="1276" w:type="dxa"/>
            <w:tcBorders>
              <w:top w:val="single" w:sz="4" w:space="0" w:color="auto"/>
              <w:left w:val="nil"/>
              <w:bottom w:val="single" w:sz="4" w:space="0" w:color="auto"/>
              <w:right w:val="single" w:sz="8" w:space="0" w:color="auto"/>
            </w:tcBorders>
            <w:shd w:val="clear" w:color="auto" w:fill="FFFFFF"/>
          </w:tcPr>
          <w:p w:rsidR="001E0FE4" w:rsidRPr="009432BC" w:rsidRDefault="001E0FE4" w:rsidP="001E0FE4">
            <w:pPr>
              <w:ind w:firstLine="33"/>
              <w:jc w:val="center"/>
              <w:rPr>
                <w:color w:val="000000"/>
                <w:sz w:val="18"/>
                <w:szCs w:val="18"/>
              </w:rPr>
            </w:pPr>
            <w:r w:rsidRPr="009432BC">
              <w:rPr>
                <w:color w:val="000000"/>
                <w:sz w:val="18"/>
                <w:szCs w:val="18"/>
              </w:rPr>
              <w:t>0,000</w:t>
            </w:r>
          </w:p>
        </w:tc>
        <w:tc>
          <w:tcPr>
            <w:tcW w:w="1175" w:type="dxa"/>
            <w:tcBorders>
              <w:top w:val="single" w:sz="4" w:space="0" w:color="auto"/>
              <w:left w:val="nil"/>
              <w:bottom w:val="single" w:sz="4" w:space="0" w:color="auto"/>
              <w:right w:val="single" w:sz="8" w:space="0" w:color="auto"/>
            </w:tcBorders>
            <w:shd w:val="clear" w:color="auto" w:fill="FFFFFF"/>
          </w:tcPr>
          <w:p w:rsidR="001E0FE4" w:rsidRPr="009432BC" w:rsidRDefault="001E0FE4" w:rsidP="001E0FE4">
            <w:pPr>
              <w:ind w:firstLine="34"/>
              <w:jc w:val="center"/>
              <w:rPr>
                <w:color w:val="000000"/>
                <w:sz w:val="18"/>
                <w:szCs w:val="18"/>
              </w:rPr>
            </w:pPr>
            <w:r w:rsidRPr="009432BC">
              <w:rPr>
                <w:color w:val="000000"/>
                <w:sz w:val="18"/>
                <w:szCs w:val="18"/>
              </w:rPr>
              <w:t>0,000</w:t>
            </w:r>
          </w:p>
        </w:tc>
      </w:tr>
      <w:tr w:rsidR="001E0FE4" w:rsidRPr="009432BC" w:rsidTr="001E0FE4">
        <w:trPr>
          <w:trHeight w:val="660"/>
          <w:jc w:val="center"/>
        </w:trPr>
        <w:tc>
          <w:tcPr>
            <w:tcW w:w="2584" w:type="dxa"/>
            <w:tcBorders>
              <w:top w:val="single" w:sz="4" w:space="0" w:color="auto"/>
              <w:left w:val="single" w:sz="8" w:space="0" w:color="auto"/>
              <w:bottom w:val="single" w:sz="4" w:space="0" w:color="auto"/>
              <w:right w:val="single" w:sz="8" w:space="0" w:color="auto"/>
            </w:tcBorders>
            <w:shd w:val="clear" w:color="auto" w:fill="FFFFFF"/>
          </w:tcPr>
          <w:p w:rsidR="001E0FE4" w:rsidRPr="009432BC" w:rsidRDefault="001E0FE4" w:rsidP="001E0FE4">
            <w:pPr>
              <w:ind w:left="-82" w:right="-89"/>
              <w:jc w:val="center"/>
              <w:rPr>
                <w:sz w:val="18"/>
                <w:szCs w:val="18"/>
              </w:rPr>
            </w:pPr>
            <w:r w:rsidRPr="009432BC">
              <w:rPr>
                <w:sz w:val="18"/>
                <w:szCs w:val="18"/>
              </w:rPr>
              <w:t>000 2 02 45550 10 0000 150</w:t>
            </w:r>
          </w:p>
        </w:tc>
        <w:tc>
          <w:tcPr>
            <w:tcW w:w="3118" w:type="dxa"/>
            <w:tcBorders>
              <w:top w:val="single" w:sz="4" w:space="0" w:color="auto"/>
              <w:left w:val="nil"/>
              <w:bottom w:val="single" w:sz="4" w:space="0" w:color="auto"/>
              <w:right w:val="single" w:sz="8" w:space="0" w:color="auto"/>
            </w:tcBorders>
            <w:shd w:val="clear" w:color="auto" w:fill="FFFFFF"/>
          </w:tcPr>
          <w:p w:rsidR="001E0FE4" w:rsidRPr="009432BC" w:rsidRDefault="001E0FE4" w:rsidP="001E0FE4">
            <w:pPr>
              <w:ind w:firstLine="27"/>
              <w:rPr>
                <w:color w:val="000000"/>
                <w:sz w:val="18"/>
                <w:szCs w:val="18"/>
              </w:rPr>
            </w:pPr>
            <w:r w:rsidRPr="009432BC">
              <w:rPr>
                <w:color w:val="000000"/>
                <w:sz w:val="18"/>
                <w:szCs w:val="18"/>
              </w:rPr>
              <w:t>Межбюджетные трансферты, передаваемые бюджетам сельских поселений за достижение показателей деятельности органов исполнительной власти субъектов Российской Федерации</w:t>
            </w:r>
          </w:p>
        </w:tc>
        <w:tc>
          <w:tcPr>
            <w:tcW w:w="1376" w:type="dxa"/>
            <w:tcBorders>
              <w:top w:val="single" w:sz="4" w:space="0" w:color="auto"/>
              <w:left w:val="nil"/>
              <w:bottom w:val="single" w:sz="4" w:space="0" w:color="auto"/>
              <w:right w:val="single" w:sz="8" w:space="0" w:color="auto"/>
            </w:tcBorders>
            <w:shd w:val="clear" w:color="auto" w:fill="FFFFFF"/>
          </w:tcPr>
          <w:p w:rsidR="001E0FE4" w:rsidRPr="009432BC" w:rsidRDefault="001E0FE4" w:rsidP="001E0FE4">
            <w:pPr>
              <w:ind w:hanging="21"/>
              <w:jc w:val="center"/>
              <w:rPr>
                <w:color w:val="000000"/>
                <w:sz w:val="18"/>
                <w:szCs w:val="18"/>
              </w:rPr>
            </w:pPr>
            <w:r w:rsidRPr="009432BC">
              <w:rPr>
                <w:color w:val="000000"/>
                <w:sz w:val="18"/>
                <w:szCs w:val="18"/>
              </w:rPr>
              <w:t>32,400</w:t>
            </w:r>
          </w:p>
        </w:tc>
        <w:tc>
          <w:tcPr>
            <w:tcW w:w="1276" w:type="dxa"/>
            <w:tcBorders>
              <w:top w:val="single" w:sz="4" w:space="0" w:color="auto"/>
              <w:left w:val="nil"/>
              <w:bottom w:val="single" w:sz="4" w:space="0" w:color="auto"/>
              <w:right w:val="single" w:sz="8" w:space="0" w:color="auto"/>
            </w:tcBorders>
            <w:shd w:val="clear" w:color="auto" w:fill="FFFFFF"/>
          </w:tcPr>
          <w:p w:rsidR="001E0FE4" w:rsidRPr="009432BC" w:rsidRDefault="001E0FE4" w:rsidP="001E0FE4">
            <w:pPr>
              <w:ind w:firstLine="33"/>
              <w:jc w:val="center"/>
              <w:rPr>
                <w:color w:val="000000"/>
                <w:sz w:val="18"/>
                <w:szCs w:val="18"/>
              </w:rPr>
            </w:pPr>
            <w:r w:rsidRPr="009432BC">
              <w:rPr>
                <w:color w:val="000000"/>
                <w:sz w:val="18"/>
                <w:szCs w:val="18"/>
              </w:rPr>
              <w:t>0,000</w:t>
            </w:r>
          </w:p>
        </w:tc>
        <w:tc>
          <w:tcPr>
            <w:tcW w:w="1175" w:type="dxa"/>
            <w:tcBorders>
              <w:top w:val="single" w:sz="4" w:space="0" w:color="auto"/>
              <w:left w:val="nil"/>
              <w:bottom w:val="single" w:sz="4" w:space="0" w:color="auto"/>
              <w:right w:val="single" w:sz="8" w:space="0" w:color="auto"/>
            </w:tcBorders>
            <w:shd w:val="clear" w:color="auto" w:fill="FFFFFF"/>
          </w:tcPr>
          <w:p w:rsidR="001E0FE4" w:rsidRPr="009432BC" w:rsidRDefault="001E0FE4" w:rsidP="001E0FE4">
            <w:pPr>
              <w:ind w:firstLine="34"/>
              <w:jc w:val="center"/>
              <w:rPr>
                <w:color w:val="000000"/>
                <w:sz w:val="18"/>
                <w:szCs w:val="18"/>
              </w:rPr>
            </w:pPr>
            <w:r w:rsidRPr="009432BC">
              <w:rPr>
                <w:color w:val="000000"/>
                <w:sz w:val="18"/>
                <w:szCs w:val="18"/>
              </w:rPr>
              <w:t>0,000</w:t>
            </w:r>
          </w:p>
        </w:tc>
      </w:tr>
    </w:tbl>
    <w:p w:rsidR="001E0FE4" w:rsidRDefault="001E0FE4" w:rsidP="001E0FE4">
      <w:pPr>
        <w:pStyle w:val="8"/>
        <w:tabs>
          <w:tab w:val="left" w:pos="0"/>
        </w:tabs>
        <w:spacing w:before="0" w:after="0"/>
        <w:jc w:val="center"/>
        <w:rPr>
          <w:i w:val="0"/>
          <w:sz w:val="18"/>
          <w:szCs w:val="18"/>
        </w:rPr>
      </w:pPr>
    </w:p>
    <w:p w:rsidR="001E0FE4" w:rsidRPr="00D2206A" w:rsidRDefault="001E0FE4" w:rsidP="001E0FE4">
      <w:pPr>
        <w:pStyle w:val="8"/>
        <w:tabs>
          <w:tab w:val="left" w:pos="0"/>
        </w:tabs>
        <w:spacing w:before="0" w:after="0"/>
        <w:jc w:val="center"/>
        <w:rPr>
          <w:i w:val="0"/>
          <w:sz w:val="18"/>
          <w:szCs w:val="18"/>
        </w:rPr>
      </w:pPr>
      <w:r w:rsidRPr="001E0FE4">
        <w:rPr>
          <w:i w:val="0"/>
          <w:sz w:val="18"/>
          <w:szCs w:val="18"/>
        </w:rPr>
        <w:t>Приложение №</w:t>
      </w:r>
      <w:r>
        <w:rPr>
          <w:i w:val="0"/>
          <w:sz w:val="18"/>
          <w:szCs w:val="18"/>
        </w:rPr>
        <w:t xml:space="preserve"> 3</w:t>
      </w:r>
      <w:r w:rsidRPr="001E0FE4">
        <w:rPr>
          <w:i w:val="0"/>
          <w:sz w:val="18"/>
          <w:szCs w:val="18"/>
        </w:rPr>
        <w:t xml:space="preserve"> к решению Комитета местного самоуправления Мошковского сельсовета от 20.12.2019 № 46-6/</w:t>
      </w:r>
      <w:r w:rsidRPr="001E0FE4">
        <w:rPr>
          <w:i w:val="0"/>
          <w:sz w:val="18"/>
          <w:szCs w:val="18"/>
          <w:lang w:val="en-US"/>
        </w:rPr>
        <w:t>VII</w:t>
      </w:r>
    </w:p>
    <w:p w:rsidR="003C0CCB" w:rsidRPr="009432BC" w:rsidRDefault="003C0CCB" w:rsidP="003C0CCB">
      <w:pPr>
        <w:jc w:val="center"/>
        <w:rPr>
          <w:b/>
          <w:sz w:val="18"/>
          <w:szCs w:val="18"/>
        </w:rPr>
      </w:pPr>
      <w:r w:rsidRPr="009432BC">
        <w:rPr>
          <w:b/>
          <w:sz w:val="18"/>
          <w:szCs w:val="18"/>
        </w:rPr>
        <w:t>Доходы бюджета Мошковского сельсовета, закрепленные за главными администраторами доходов бюджета Мошковского сельсовета</w:t>
      </w:r>
    </w:p>
    <w:tbl>
      <w:tblPr>
        <w:tblpPr w:leftFromText="180" w:rightFromText="180" w:vertAnchor="text" w:horzAnchor="margin" w:tblpXSpec="center" w:tblpY="198"/>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3060"/>
        <w:gridCol w:w="5787"/>
      </w:tblGrid>
      <w:tr w:rsidR="003C0CCB" w:rsidRPr="009432BC" w:rsidTr="00D2206A">
        <w:tc>
          <w:tcPr>
            <w:tcW w:w="900" w:type="dxa"/>
          </w:tcPr>
          <w:p w:rsidR="003C0CCB" w:rsidRPr="009432BC" w:rsidRDefault="003C0CCB" w:rsidP="00D2206A">
            <w:pPr>
              <w:jc w:val="center"/>
              <w:rPr>
                <w:sz w:val="18"/>
                <w:szCs w:val="18"/>
              </w:rPr>
            </w:pPr>
            <w:r w:rsidRPr="009432BC">
              <w:rPr>
                <w:sz w:val="18"/>
                <w:szCs w:val="18"/>
              </w:rPr>
              <w:t>Код администратора</w:t>
            </w:r>
          </w:p>
        </w:tc>
        <w:tc>
          <w:tcPr>
            <w:tcW w:w="3060" w:type="dxa"/>
          </w:tcPr>
          <w:p w:rsidR="003C0CCB" w:rsidRPr="009432BC" w:rsidRDefault="003C0CCB" w:rsidP="00D2206A">
            <w:pPr>
              <w:jc w:val="center"/>
              <w:rPr>
                <w:sz w:val="18"/>
                <w:szCs w:val="18"/>
              </w:rPr>
            </w:pPr>
            <w:r w:rsidRPr="009432BC">
              <w:rPr>
                <w:sz w:val="18"/>
                <w:szCs w:val="18"/>
              </w:rPr>
              <w:t>Коды классификации доходов бюджетов Российской Федерации</w:t>
            </w:r>
          </w:p>
        </w:tc>
        <w:tc>
          <w:tcPr>
            <w:tcW w:w="5787" w:type="dxa"/>
          </w:tcPr>
          <w:p w:rsidR="003C0CCB" w:rsidRPr="009432BC" w:rsidRDefault="003C0CCB" w:rsidP="00D2206A">
            <w:pPr>
              <w:jc w:val="center"/>
              <w:rPr>
                <w:sz w:val="18"/>
                <w:szCs w:val="18"/>
              </w:rPr>
            </w:pPr>
            <w:r w:rsidRPr="009432BC">
              <w:rPr>
                <w:sz w:val="18"/>
                <w:szCs w:val="18"/>
              </w:rPr>
              <w:t>Наименование</w:t>
            </w:r>
          </w:p>
        </w:tc>
      </w:tr>
      <w:tr w:rsidR="003C0CCB" w:rsidRPr="009432BC" w:rsidTr="00D2206A">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rPr>
                <w:sz w:val="18"/>
                <w:szCs w:val="18"/>
              </w:rPr>
            </w:pPr>
            <w:r w:rsidRPr="009432BC">
              <w:rPr>
                <w:sz w:val="18"/>
                <w:szCs w:val="18"/>
              </w:rPr>
              <w:t>Администрация Мошковского сельсовета</w:t>
            </w:r>
          </w:p>
        </w:tc>
        <w:tc>
          <w:tcPr>
            <w:tcW w:w="5787" w:type="dxa"/>
          </w:tcPr>
          <w:p w:rsidR="003C0CCB" w:rsidRPr="009432BC" w:rsidRDefault="003C0CCB" w:rsidP="00D2206A">
            <w:pPr>
              <w:rPr>
                <w:sz w:val="18"/>
                <w:szCs w:val="18"/>
              </w:rPr>
            </w:pPr>
          </w:p>
        </w:tc>
      </w:tr>
      <w:tr w:rsidR="003C0CCB" w:rsidRPr="009432BC" w:rsidTr="00D2206A">
        <w:tc>
          <w:tcPr>
            <w:tcW w:w="900" w:type="dxa"/>
          </w:tcPr>
          <w:p w:rsidR="003C0CCB" w:rsidRPr="009432BC" w:rsidRDefault="003C0CCB" w:rsidP="00D2206A">
            <w:pPr>
              <w:ind w:right="-108"/>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1 08 04020 01 0000 110</w:t>
            </w:r>
          </w:p>
        </w:tc>
        <w:tc>
          <w:tcPr>
            <w:tcW w:w="5787" w:type="dxa"/>
          </w:tcPr>
          <w:p w:rsidR="003C0CCB" w:rsidRPr="009432BC" w:rsidRDefault="003C0CCB" w:rsidP="00D2206A">
            <w:pPr>
              <w:rPr>
                <w:sz w:val="18"/>
                <w:szCs w:val="18"/>
              </w:rPr>
            </w:pPr>
            <w:r w:rsidRPr="009432BC">
              <w:rPr>
                <w:sz w:val="18"/>
                <w:szCs w:val="1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3C0CCB" w:rsidRPr="009432BC" w:rsidTr="00D2206A">
        <w:tc>
          <w:tcPr>
            <w:tcW w:w="900" w:type="dxa"/>
          </w:tcPr>
          <w:p w:rsidR="003C0CCB" w:rsidRPr="009432BC" w:rsidRDefault="003C0CCB" w:rsidP="00D2206A">
            <w:pPr>
              <w:ind w:right="-108"/>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1 08 07150 01 0000 110</w:t>
            </w:r>
          </w:p>
        </w:tc>
        <w:tc>
          <w:tcPr>
            <w:tcW w:w="5787" w:type="dxa"/>
          </w:tcPr>
          <w:p w:rsidR="003C0CCB" w:rsidRPr="009432BC" w:rsidRDefault="003C0CCB" w:rsidP="00D2206A">
            <w:pPr>
              <w:rPr>
                <w:sz w:val="18"/>
                <w:szCs w:val="18"/>
              </w:rPr>
            </w:pPr>
            <w:r w:rsidRPr="009432BC">
              <w:rPr>
                <w:sz w:val="18"/>
                <w:szCs w:val="18"/>
              </w:rPr>
              <w:t>Государственная пошлина за выдачу разрешения на установку рекламной конструкции</w:t>
            </w:r>
          </w:p>
        </w:tc>
      </w:tr>
      <w:tr w:rsidR="003C0CCB" w:rsidRPr="009432BC" w:rsidTr="00D2206A">
        <w:tc>
          <w:tcPr>
            <w:tcW w:w="900" w:type="dxa"/>
          </w:tcPr>
          <w:p w:rsidR="003C0CCB" w:rsidRPr="009432BC" w:rsidRDefault="003C0CCB" w:rsidP="00D2206A">
            <w:pPr>
              <w:ind w:right="-108"/>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1 08 07175 01 0000 110</w:t>
            </w:r>
          </w:p>
        </w:tc>
        <w:tc>
          <w:tcPr>
            <w:tcW w:w="5787" w:type="dxa"/>
          </w:tcPr>
          <w:p w:rsidR="003C0CCB" w:rsidRPr="009432BC" w:rsidRDefault="003C0CCB" w:rsidP="00D2206A">
            <w:pPr>
              <w:rPr>
                <w:sz w:val="18"/>
                <w:szCs w:val="18"/>
              </w:rPr>
            </w:pPr>
            <w:r w:rsidRPr="009432BC">
              <w:rPr>
                <w:sz w:val="18"/>
                <w:szCs w:val="18"/>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r>
      <w:tr w:rsidR="003C0CCB" w:rsidRPr="009432BC" w:rsidTr="00D2206A">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1 11 05025 10 0000 120</w:t>
            </w:r>
          </w:p>
        </w:tc>
        <w:tc>
          <w:tcPr>
            <w:tcW w:w="5787" w:type="dxa"/>
          </w:tcPr>
          <w:p w:rsidR="003C0CCB" w:rsidRPr="009432BC" w:rsidRDefault="003C0CCB" w:rsidP="00D2206A">
            <w:pPr>
              <w:rPr>
                <w:sz w:val="18"/>
                <w:szCs w:val="18"/>
              </w:rPr>
            </w:pPr>
            <w:r w:rsidRPr="009432BC">
              <w:rPr>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3C0CCB" w:rsidRPr="009432BC" w:rsidTr="003C0CCB">
        <w:trPr>
          <w:trHeight w:hRule="exact" w:val="1342"/>
        </w:trPr>
        <w:tc>
          <w:tcPr>
            <w:tcW w:w="900" w:type="dxa"/>
          </w:tcPr>
          <w:p w:rsidR="003C0CCB" w:rsidRPr="009432BC" w:rsidRDefault="003C0CCB" w:rsidP="00D2206A">
            <w:pPr>
              <w:jc w:val="center"/>
              <w:rPr>
                <w:sz w:val="18"/>
                <w:szCs w:val="18"/>
                <w:lang w:val="en-US"/>
              </w:rPr>
            </w:pPr>
            <w:r w:rsidRPr="009432BC">
              <w:rPr>
                <w:sz w:val="18"/>
                <w:szCs w:val="18"/>
                <w:lang w:val="en-US"/>
              </w:rPr>
              <w:t>901</w:t>
            </w:r>
          </w:p>
        </w:tc>
        <w:tc>
          <w:tcPr>
            <w:tcW w:w="3060" w:type="dxa"/>
          </w:tcPr>
          <w:p w:rsidR="003C0CCB" w:rsidRPr="009432BC" w:rsidRDefault="003C0CCB" w:rsidP="00D2206A">
            <w:pPr>
              <w:jc w:val="center"/>
              <w:rPr>
                <w:sz w:val="18"/>
                <w:szCs w:val="18"/>
                <w:lang w:val="en-US"/>
              </w:rPr>
            </w:pPr>
            <w:r w:rsidRPr="009432BC">
              <w:rPr>
                <w:sz w:val="18"/>
                <w:szCs w:val="18"/>
              </w:rPr>
              <w:t>111 05313 10 0000 120</w:t>
            </w:r>
          </w:p>
        </w:tc>
        <w:tc>
          <w:tcPr>
            <w:tcW w:w="5787" w:type="dxa"/>
          </w:tcPr>
          <w:p w:rsidR="003C0CCB" w:rsidRPr="009432BC" w:rsidRDefault="003C0CCB" w:rsidP="00D2206A">
            <w:pPr>
              <w:autoSpaceDE w:val="0"/>
              <w:autoSpaceDN w:val="0"/>
              <w:adjustRightInd w:val="0"/>
              <w:rPr>
                <w:sz w:val="18"/>
                <w:szCs w:val="18"/>
              </w:rPr>
            </w:pPr>
            <w:r w:rsidRPr="009432BC">
              <w:rPr>
                <w:sz w:val="18"/>
                <w:szCs w:val="18"/>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p w:rsidR="003C0CCB" w:rsidRPr="009432BC" w:rsidRDefault="003C0CCB" w:rsidP="00D2206A">
            <w:pPr>
              <w:rPr>
                <w:sz w:val="18"/>
                <w:szCs w:val="18"/>
              </w:rPr>
            </w:pPr>
          </w:p>
        </w:tc>
      </w:tr>
      <w:tr w:rsidR="003C0CCB" w:rsidRPr="009432BC" w:rsidTr="003C0CCB">
        <w:trPr>
          <w:trHeight w:val="1157"/>
        </w:trPr>
        <w:tc>
          <w:tcPr>
            <w:tcW w:w="900" w:type="dxa"/>
          </w:tcPr>
          <w:p w:rsidR="003C0CCB" w:rsidRPr="009432BC" w:rsidRDefault="003C0CCB" w:rsidP="00D2206A">
            <w:pPr>
              <w:jc w:val="center"/>
              <w:rPr>
                <w:sz w:val="18"/>
                <w:szCs w:val="18"/>
                <w:lang w:val="en-US"/>
              </w:rPr>
            </w:pPr>
            <w:r w:rsidRPr="009432BC">
              <w:rPr>
                <w:sz w:val="18"/>
                <w:szCs w:val="18"/>
                <w:lang w:val="en-US"/>
              </w:rPr>
              <w:t>901</w:t>
            </w:r>
          </w:p>
        </w:tc>
        <w:tc>
          <w:tcPr>
            <w:tcW w:w="3060" w:type="dxa"/>
          </w:tcPr>
          <w:p w:rsidR="003C0CCB" w:rsidRPr="009432BC" w:rsidRDefault="003C0CCB" w:rsidP="00D2206A">
            <w:pPr>
              <w:jc w:val="center"/>
              <w:rPr>
                <w:sz w:val="18"/>
                <w:szCs w:val="18"/>
                <w:lang w:val="en-US"/>
              </w:rPr>
            </w:pPr>
            <w:r w:rsidRPr="009432BC">
              <w:rPr>
                <w:sz w:val="18"/>
                <w:szCs w:val="18"/>
              </w:rPr>
              <w:t>111 05314 10 0000 120</w:t>
            </w:r>
          </w:p>
        </w:tc>
        <w:tc>
          <w:tcPr>
            <w:tcW w:w="5787" w:type="dxa"/>
          </w:tcPr>
          <w:p w:rsidR="003C0CCB" w:rsidRPr="009432BC" w:rsidRDefault="003C0CCB" w:rsidP="00D2206A">
            <w:pPr>
              <w:autoSpaceDE w:val="0"/>
              <w:autoSpaceDN w:val="0"/>
              <w:adjustRightInd w:val="0"/>
              <w:rPr>
                <w:sz w:val="18"/>
                <w:szCs w:val="18"/>
              </w:rPr>
            </w:pPr>
            <w:r w:rsidRPr="009432BC">
              <w:rPr>
                <w:sz w:val="18"/>
                <w:szCs w:val="18"/>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3C0CCB" w:rsidRPr="009432BC" w:rsidTr="003C0CCB">
        <w:trPr>
          <w:trHeight w:hRule="exact" w:val="1152"/>
        </w:trPr>
        <w:tc>
          <w:tcPr>
            <w:tcW w:w="900" w:type="dxa"/>
          </w:tcPr>
          <w:p w:rsidR="003C0CCB" w:rsidRPr="009432BC" w:rsidRDefault="003C0CCB" w:rsidP="00D2206A">
            <w:pPr>
              <w:jc w:val="center"/>
              <w:rPr>
                <w:sz w:val="18"/>
                <w:szCs w:val="18"/>
                <w:lang w:val="en-US"/>
              </w:rPr>
            </w:pPr>
            <w:r w:rsidRPr="009432BC">
              <w:rPr>
                <w:sz w:val="18"/>
                <w:szCs w:val="18"/>
                <w:lang w:val="en-US"/>
              </w:rPr>
              <w:t>901</w:t>
            </w:r>
          </w:p>
        </w:tc>
        <w:tc>
          <w:tcPr>
            <w:tcW w:w="3060" w:type="dxa"/>
          </w:tcPr>
          <w:p w:rsidR="003C0CCB" w:rsidRPr="009432BC" w:rsidRDefault="003C0CCB" w:rsidP="00D2206A">
            <w:pPr>
              <w:jc w:val="center"/>
              <w:rPr>
                <w:sz w:val="18"/>
                <w:szCs w:val="18"/>
                <w:lang w:val="en-US"/>
              </w:rPr>
            </w:pPr>
            <w:r w:rsidRPr="009432BC">
              <w:rPr>
                <w:sz w:val="18"/>
                <w:szCs w:val="18"/>
              </w:rPr>
              <w:t>111 05325 10 0000 120</w:t>
            </w:r>
          </w:p>
        </w:tc>
        <w:tc>
          <w:tcPr>
            <w:tcW w:w="5787" w:type="dxa"/>
          </w:tcPr>
          <w:p w:rsidR="003C0CCB" w:rsidRDefault="003C0CCB" w:rsidP="00D2206A">
            <w:pPr>
              <w:autoSpaceDE w:val="0"/>
              <w:autoSpaceDN w:val="0"/>
              <w:adjustRightInd w:val="0"/>
              <w:rPr>
                <w:sz w:val="18"/>
                <w:szCs w:val="18"/>
              </w:rPr>
            </w:pPr>
            <w:r w:rsidRPr="009432BC">
              <w:rPr>
                <w:sz w:val="18"/>
                <w:szCs w:val="18"/>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сельских поселений</w:t>
            </w:r>
          </w:p>
          <w:p w:rsidR="003C0CCB" w:rsidRPr="003C0CCB" w:rsidRDefault="003C0CCB" w:rsidP="003C0CCB">
            <w:pPr>
              <w:rPr>
                <w:sz w:val="18"/>
                <w:szCs w:val="18"/>
              </w:rPr>
            </w:pPr>
          </w:p>
          <w:p w:rsidR="003C0CCB" w:rsidRPr="003C0CCB" w:rsidRDefault="003C0CCB" w:rsidP="003C0CCB">
            <w:pPr>
              <w:rPr>
                <w:sz w:val="18"/>
                <w:szCs w:val="18"/>
              </w:rPr>
            </w:pPr>
          </w:p>
          <w:p w:rsidR="003C0CCB" w:rsidRDefault="003C0CCB" w:rsidP="003C0CCB">
            <w:pPr>
              <w:rPr>
                <w:sz w:val="18"/>
                <w:szCs w:val="18"/>
              </w:rPr>
            </w:pPr>
          </w:p>
          <w:p w:rsidR="003C0CCB" w:rsidRPr="003C0CCB" w:rsidRDefault="003C0CCB" w:rsidP="003C0CCB">
            <w:pPr>
              <w:jc w:val="right"/>
              <w:rPr>
                <w:sz w:val="18"/>
                <w:szCs w:val="18"/>
              </w:rPr>
            </w:pPr>
          </w:p>
        </w:tc>
      </w:tr>
      <w:tr w:rsidR="003C0CCB" w:rsidRPr="009432BC" w:rsidTr="003C0CCB">
        <w:trPr>
          <w:trHeight w:hRule="exact" w:val="1854"/>
        </w:trPr>
        <w:tc>
          <w:tcPr>
            <w:tcW w:w="900" w:type="dxa"/>
          </w:tcPr>
          <w:p w:rsidR="003C0CCB" w:rsidRPr="009432BC" w:rsidRDefault="003C0CCB" w:rsidP="00D2206A">
            <w:pPr>
              <w:jc w:val="center"/>
              <w:rPr>
                <w:sz w:val="18"/>
                <w:szCs w:val="18"/>
                <w:lang w:val="en-US"/>
              </w:rPr>
            </w:pPr>
            <w:r w:rsidRPr="009432BC">
              <w:rPr>
                <w:sz w:val="18"/>
                <w:szCs w:val="18"/>
                <w:lang w:val="en-US"/>
              </w:rPr>
              <w:t>901</w:t>
            </w:r>
          </w:p>
        </w:tc>
        <w:tc>
          <w:tcPr>
            <w:tcW w:w="3060" w:type="dxa"/>
          </w:tcPr>
          <w:p w:rsidR="003C0CCB" w:rsidRPr="009432BC" w:rsidRDefault="003C0CCB" w:rsidP="00D2206A">
            <w:pPr>
              <w:jc w:val="center"/>
              <w:rPr>
                <w:sz w:val="18"/>
                <w:szCs w:val="18"/>
              </w:rPr>
            </w:pPr>
            <w:r w:rsidRPr="009432BC">
              <w:rPr>
                <w:sz w:val="18"/>
                <w:szCs w:val="18"/>
              </w:rPr>
              <w:t>111 05326 10 0000 120</w:t>
            </w:r>
          </w:p>
        </w:tc>
        <w:tc>
          <w:tcPr>
            <w:tcW w:w="5787" w:type="dxa"/>
          </w:tcPr>
          <w:p w:rsidR="003C0CCB" w:rsidRPr="009432BC" w:rsidRDefault="003C0CCB" w:rsidP="00D2206A">
            <w:pPr>
              <w:autoSpaceDE w:val="0"/>
              <w:autoSpaceDN w:val="0"/>
              <w:adjustRightInd w:val="0"/>
              <w:rPr>
                <w:sz w:val="18"/>
                <w:szCs w:val="18"/>
              </w:rPr>
            </w:pPr>
            <w:r w:rsidRPr="009432BC">
              <w:rPr>
                <w:sz w:val="18"/>
                <w:szCs w:val="1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3C0CCB" w:rsidRPr="009432BC" w:rsidTr="00D2206A">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1 11 05035 10 0000 120</w:t>
            </w:r>
          </w:p>
        </w:tc>
        <w:tc>
          <w:tcPr>
            <w:tcW w:w="5787" w:type="dxa"/>
          </w:tcPr>
          <w:p w:rsidR="003C0CCB" w:rsidRPr="009432BC" w:rsidRDefault="003C0CCB" w:rsidP="00D2206A">
            <w:pPr>
              <w:rPr>
                <w:sz w:val="18"/>
                <w:szCs w:val="18"/>
              </w:rPr>
            </w:pPr>
            <w:r w:rsidRPr="009432BC">
              <w:rPr>
                <w:sz w:val="18"/>
                <w:szCs w:val="1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3C0CCB" w:rsidRPr="009432BC" w:rsidTr="003C0CCB">
        <w:trPr>
          <w:trHeight w:val="570"/>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111 07015 10 0000 120</w:t>
            </w:r>
          </w:p>
        </w:tc>
        <w:tc>
          <w:tcPr>
            <w:tcW w:w="5787" w:type="dxa"/>
          </w:tcPr>
          <w:p w:rsidR="003C0CCB" w:rsidRPr="009432BC" w:rsidRDefault="003C0CCB" w:rsidP="00D2206A">
            <w:pPr>
              <w:rPr>
                <w:sz w:val="18"/>
                <w:szCs w:val="18"/>
              </w:rPr>
            </w:pPr>
            <w:r w:rsidRPr="009432BC">
              <w:rPr>
                <w:sz w:val="18"/>
                <w:szCs w:val="18"/>
              </w:rPr>
              <w:t xml:space="preserve">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 </w:t>
            </w:r>
          </w:p>
        </w:tc>
      </w:tr>
      <w:tr w:rsidR="003C0CCB" w:rsidRPr="009432BC" w:rsidTr="003C0CCB">
        <w:trPr>
          <w:trHeight w:val="366"/>
        </w:trPr>
        <w:tc>
          <w:tcPr>
            <w:tcW w:w="900" w:type="dxa"/>
          </w:tcPr>
          <w:p w:rsidR="003C0CCB" w:rsidRPr="009432BC" w:rsidRDefault="003C0CCB" w:rsidP="00D2206A">
            <w:pPr>
              <w:jc w:val="center"/>
              <w:rPr>
                <w:sz w:val="18"/>
                <w:szCs w:val="18"/>
                <w:lang w:val="en-US"/>
              </w:rPr>
            </w:pPr>
            <w:r w:rsidRPr="009432BC">
              <w:rPr>
                <w:sz w:val="18"/>
                <w:szCs w:val="18"/>
                <w:lang w:val="en-US"/>
              </w:rPr>
              <w:lastRenderedPageBreak/>
              <w:t>901</w:t>
            </w:r>
          </w:p>
        </w:tc>
        <w:tc>
          <w:tcPr>
            <w:tcW w:w="3060" w:type="dxa"/>
          </w:tcPr>
          <w:p w:rsidR="003C0CCB" w:rsidRPr="009432BC" w:rsidRDefault="003C0CCB" w:rsidP="00D2206A">
            <w:pPr>
              <w:jc w:val="center"/>
              <w:rPr>
                <w:sz w:val="18"/>
                <w:szCs w:val="18"/>
                <w:lang w:val="en-US"/>
              </w:rPr>
            </w:pPr>
            <w:r w:rsidRPr="009432BC">
              <w:rPr>
                <w:sz w:val="18"/>
                <w:szCs w:val="18"/>
                <w:lang w:val="en-US"/>
              </w:rPr>
              <w:t>111 09035 10 0000 120</w:t>
            </w:r>
          </w:p>
        </w:tc>
        <w:tc>
          <w:tcPr>
            <w:tcW w:w="5787" w:type="dxa"/>
          </w:tcPr>
          <w:p w:rsidR="003C0CCB" w:rsidRPr="009432BC" w:rsidRDefault="003C0CCB" w:rsidP="00D2206A">
            <w:pPr>
              <w:rPr>
                <w:sz w:val="18"/>
                <w:szCs w:val="18"/>
              </w:rPr>
            </w:pPr>
            <w:r w:rsidRPr="009432BC">
              <w:rPr>
                <w:sz w:val="18"/>
                <w:szCs w:val="18"/>
              </w:rPr>
              <w:t xml:space="preserve">Доходы от эксплуатации и использования имущества автомобильных дорог, находящихся в собственности сельских поселений </w:t>
            </w:r>
          </w:p>
        </w:tc>
      </w:tr>
      <w:tr w:rsidR="003C0CCB" w:rsidRPr="009432BC" w:rsidTr="00D2206A">
        <w:tc>
          <w:tcPr>
            <w:tcW w:w="900" w:type="dxa"/>
          </w:tcPr>
          <w:p w:rsidR="003C0CCB" w:rsidRPr="009432BC" w:rsidRDefault="003C0CCB" w:rsidP="00D2206A">
            <w:pPr>
              <w:jc w:val="center"/>
              <w:rPr>
                <w:sz w:val="18"/>
                <w:szCs w:val="18"/>
              </w:rPr>
            </w:pPr>
            <w:r w:rsidRPr="009432BC">
              <w:rPr>
                <w:sz w:val="18"/>
                <w:szCs w:val="18"/>
              </w:rPr>
              <w:t>90</w:t>
            </w:r>
          </w:p>
        </w:tc>
        <w:tc>
          <w:tcPr>
            <w:tcW w:w="3060" w:type="dxa"/>
          </w:tcPr>
          <w:p w:rsidR="003C0CCB" w:rsidRPr="009432BC" w:rsidRDefault="003C0CCB" w:rsidP="00D2206A">
            <w:pPr>
              <w:jc w:val="center"/>
              <w:rPr>
                <w:sz w:val="18"/>
                <w:szCs w:val="18"/>
              </w:rPr>
            </w:pPr>
            <w:r w:rsidRPr="009432BC">
              <w:rPr>
                <w:sz w:val="18"/>
                <w:szCs w:val="18"/>
              </w:rPr>
              <w:t>1 11 09045 10 0000 120</w:t>
            </w:r>
          </w:p>
        </w:tc>
        <w:tc>
          <w:tcPr>
            <w:tcW w:w="5787" w:type="dxa"/>
          </w:tcPr>
          <w:p w:rsidR="003C0CCB" w:rsidRPr="009432BC" w:rsidRDefault="003C0CCB" w:rsidP="00D2206A">
            <w:pPr>
              <w:rPr>
                <w:sz w:val="18"/>
                <w:szCs w:val="18"/>
              </w:rPr>
            </w:pPr>
            <w:r w:rsidRPr="009432BC">
              <w:rPr>
                <w:sz w:val="18"/>
                <w:szCs w:val="18"/>
              </w:rPr>
              <w:t>Прочие поступления от использования имущества находящегося в собственности сельских поселений (за исключением имущества муниципальных автономных учреждений, а также имущества муниципальных унитарных предприятий, в том числе казенных)</w:t>
            </w:r>
          </w:p>
        </w:tc>
      </w:tr>
      <w:tr w:rsidR="003C0CCB" w:rsidRPr="009432BC" w:rsidTr="00D2206A">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1 13 01540 10 0000 130</w:t>
            </w:r>
          </w:p>
        </w:tc>
        <w:tc>
          <w:tcPr>
            <w:tcW w:w="5787" w:type="dxa"/>
          </w:tcPr>
          <w:p w:rsidR="003C0CCB" w:rsidRPr="009432BC" w:rsidRDefault="003C0CCB" w:rsidP="00D2206A">
            <w:pPr>
              <w:rPr>
                <w:sz w:val="18"/>
                <w:szCs w:val="18"/>
              </w:rPr>
            </w:pPr>
            <w:r w:rsidRPr="009432BC">
              <w:rPr>
                <w:rFonts w:eastAsia="Calibri"/>
                <w:sz w:val="18"/>
                <w:szCs w:val="1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r>
      <w:tr w:rsidR="003C0CCB" w:rsidRPr="009432BC" w:rsidTr="00D2206A">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pStyle w:val="ConsPlusCell"/>
              <w:widowControl/>
              <w:jc w:val="center"/>
              <w:rPr>
                <w:rFonts w:ascii="Times New Roman" w:hAnsi="Times New Roman" w:cs="Times New Roman"/>
                <w:sz w:val="18"/>
                <w:szCs w:val="18"/>
              </w:rPr>
            </w:pPr>
            <w:r w:rsidRPr="009432BC">
              <w:rPr>
                <w:rFonts w:ascii="Times New Roman" w:hAnsi="Times New Roman" w:cs="Times New Roman"/>
                <w:sz w:val="18"/>
                <w:szCs w:val="18"/>
              </w:rPr>
              <w:t>1 13 01995 10 0000 130</w:t>
            </w:r>
          </w:p>
        </w:tc>
        <w:tc>
          <w:tcPr>
            <w:tcW w:w="5787" w:type="dxa"/>
          </w:tcPr>
          <w:p w:rsidR="003C0CCB" w:rsidRPr="009432BC" w:rsidRDefault="003C0CCB" w:rsidP="00D2206A">
            <w:pPr>
              <w:pStyle w:val="ConsPlusCell"/>
              <w:widowControl/>
              <w:rPr>
                <w:rFonts w:ascii="Times New Roman" w:hAnsi="Times New Roman" w:cs="Times New Roman"/>
                <w:sz w:val="18"/>
                <w:szCs w:val="18"/>
              </w:rPr>
            </w:pPr>
            <w:r w:rsidRPr="009432BC">
              <w:rPr>
                <w:rFonts w:ascii="Times New Roman" w:hAnsi="Times New Roman" w:cs="Times New Roman"/>
                <w:sz w:val="18"/>
                <w:szCs w:val="18"/>
              </w:rPr>
              <w:t>Прочие доходы от оказания платных услуг (работ) получателями средств бюджетов сельских поселений</w:t>
            </w:r>
          </w:p>
        </w:tc>
      </w:tr>
      <w:tr w:rsidR="003C0CCB" w:rsidRPr="009432BC" w:rsidTr="003C0CCB">
        <w:trPr>
          <w:trHeight w:val="456"/>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pStyle w:val="ConsPlusCell"/>
              <w:widowControl/>
              <w:jc w:val="center"/>
              <w:rPr>
                <w:rFonts w:ascii="Times New Roman" w:hAnsi="Times New Roman" w:cs="Times New Roman"/>
                <w:sz w:val="18"/>
                <w:szCs w:val="18"/>
              </w:rPr>
            </w:pPr>
            <w:r w:rsidRPr="009432BC">
              <w:rPr>
                <w:rFonts w:ascii="Times New Roman" w:hAnsi="Times New Roman" w:cs="Times New Roman"/>
                <w:sz w:val="18"/>
                <w:szCs w:val="18"/>
              </w:rPr>
              <w:t>1 13 02065 10 0000 130</w:t>
            </w:r>
          </w:p>
        </w:tc>
        <w:tc>
          <w:tcPr>
            <w:tcW w:w="5787" w:type="dxa"/>
          </w:tcPr>
          <w:p w:rsidR="003C0CCB" w:rsidRPr="009432BC" w:rsidRDefault="003C0CCB" w:rsidP="00D2206A">
            <w:pPr>
              <w:pStyle w:val="ConsPlusCell"/>
              <w:widowControl/>
              <w:rPr>
                <w:rFonts w:ascii="Times New Roman" w:hAnsi="Times New Roman" w:cs="Times New Roman"/>
                <w:sz w:val="18"/>
                <w:szCs w:val="18"/>
              </w:rPr>
            </w:pPr>
            <w:r w:rsidRPr="009432BC">
              <w:rPr>
                <w:rFonts w:ascii="Times New Roman" w:hAnsi="Times New Roman" w:cs="Times New Roman"/>
                <w:sz w:val="18"/>
                <w:szCs w:val="18"/>
              </w:rPr>
              <w:t>Доходы, поступающие в порядке возмещения расходов, понесенных в связи с эксплуатацией имущества сельских поселений</w:t>
            </w:r>
          </w:p>
        </w:tc>
      </w:tr>
      <w:tr w:rsidR="003C0CCB" w:rsidRPr="009432BC" w:rsidTr="00D2206A">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pStyle w:val="ConsPlusCell"/>
              <w:widowControl/>
              <w:jc w:val="center"/>
              <w:rPr>
                <w:rFonts w:ascii="Times New Roman" w:hAnsi="Times New Roman" w:cs="Times New Roman"/>
                <w:sz w:val="18"/>
                <w:szCs w:val="18"/>
              </w:rPr>
            </w:pPr>
            <w:r w:rsidRPr="009432BC">
              <w:rPr>
                <w:rFonts w:ascii="Times New Roman" w:hAnsi="Times New Roman" w:cs="Times New Roman"/>
                <w:sz w:val="18"/>
                <w:szCs w:val="18"/>
              </w:rPr>
              <w:t>1 13 02995 10 0000 130</w:t>
            </w:r>
          </w:p>
        </w:tc>
        <w:tc>
          <w:tcPr>
            <w:tcW w:w="5787" w:type="dxa"/>
          </w:tcPr>
          <w:p w:rsidR="003C0CCB" w:rsidRPr="009432BC" w:rsidRDefault="003C0CCB" w:rsidP="00D2206A">
            <w:pPr>
              <w:pStyle w:val="ConsPlusCell"/>
              <w:widowControl/>
              <w:rPr>
                <w:rFonts w:ascii="Times New Roman" w:hAnsi="Times New Roman" w:cs="Times New Roman"/>
                <w:sz w:val="18"/>
                <w:szCs w:val="18"/>
              </w:rPr>
            </w:pPr>
            <w:r w:rsidRPr="009432BC">
              <w:rPr>
                <w:rFonts w:ascii="Times New Roman" w:hAnsi="Times New Roman" w:cs="Times New Roman"/>
                <w:sz w:val="18"/>
                <w:szCs w:val="18"/>
              </w:rPr>
              <w:t>Прочие доходы от компенсации затрат бюджетов сельских поселений</w:t>
            </w:r>
          </w:p>
        </w:tc>
      </w:tr>
      <w:tr w:rsidR="003C0CCB" w:rsidRPr="009432BC" w:rsidTr="00D2206A">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1 14 01050 10 0000 410</w:t>
            </w:r>
          </w:p>
        </w:tc>
        <w:tc>
          <w:tcPr>
            <w:tcW w:w="5787" w:type="dxa"/>
          </w:tcPr>
          <w:p w:rsidR="003C0CCB" w:rsidRPr="009432BC" w:rsidRDefault="003C0CCB" w:rsidP="00D2206A">
            <w:pPr>
              <w:rPr>
                <w:sz w:val="18"/>
                <w:szCs w:val="18"/>
              </w:rPr>
            </w:pPr>
            <w:r w:rsidRPr="009432BC">
              <w:rPr>
                <w:sz w:val="18"/>
                <w:szCs w:val="18"/>
              </w:rPr>
              <w:t>Доходы от продажи квартир, находящихся в собственности сельских поселений.</w:t>
            </w:r>
          </w:p>
        </w:tc>
      </w:tr>
      <w:tr w:rsidR="003C0CCB" w:rsidRPr="009432BC" w:rsidTr="00D2206A">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1 14 02052 10 0000 410</w:t>
            </w:r>
          </w:p>
        </w:tc>
        <w:tc>
          <w:tcPr>
            <w:tcW w:w="5787" w:type="dxa"/>
          </w:tcPr>
          <w:p w:rsidR="003C0CCB" w:rsidRPr="009432BC" w:rsidRDefault="003C0CCB" w:rsidP="00D2206A">
            <w:pPr>
              <w:rPr>
                <w:sz w:val="18"/>
                <w:szCs w:val="18"/>
              </w:rPr>
            </w:pPr>
            <w:r w:rsidRPr="009432BC">
              <w:rPr>
                <w:sz w:val="18"/>
                <w:szCs w:val="1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автономных учреждений) в части реализации основных средств по указанному имуществу.</w:t>
            </w:r>
          </w:p>
        </w:tc>
      </w:tr>
      <w:tr w:rsidR="003C0CCB" w:rsidRPr="009432BC" w:rsidTr="00D2206A">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1 14 02052 10 0000 440</w:t>
            </w:r>
          </w:p>
        </w:tc>
        <w:tc>
          <w:tcPr>
            <w:tcW w:w="5787" w:type="dxa"/>
          </w:tcPr>
          <w:p w:rsidR="003C0CCB" w:rsidRPr="009432BC" w:rsidRDefault="003C0CCB" w:rsidP="00D2206A">
            <w:pPr>
              <w:rPr>
                <w:sz w:val="18"/>
                <w:szCs w:val="18"/>
              </w:rPr>
            </w:pPr>
            <w:r w:rsidRPr="009432BC">
              <w:rPr>
                <w:sz w:val="18"/>
                <w:szCs w:val="1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автономных учреждений в части реализации материальных запасов по указанному имуществу.</w:t>
            </w:r>
          </w:p>
        </w:tc>
      </w:tr>
      <w:tr w:rsidR="003C0CCB" w:rsidRPr="009432BC" w:rsidTr="00D2206A">
        <w:trPr>
          <w:trHeight w:val="609"/>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114 02053 10 0000 410</w:t>
            </w:r>
          </w:p>
        </w:tc>
        <w:tc>
          <w:tcPr>
            <w:tcW w:w="5787" w:type="dxa"/>
          </w:tcPr>
          <w:p w:rsidR="003C0CCB" w:rsidRPr="009432BC" w:rsidRDefault="003C0CCB" w:rsidP="00D2206A">
            <w:pPr>
              <w:rPr>
                <w:sz w:val="18"/>
                <w:szCs w:val="18"/>
              </w:rPr>
            </w:pPr>
            <w:r w:rsidRPr="009432BC">
              <w:rPr>
                <w:sz w:val="18"/>
                <w:szCs w:val="18"/>
              </w:rPr>
              <w:t>Доходы от реализации иного имущества, находящегося в собственности сельских поселений за исключением имущества муниципальных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3C0CCB" w:rsidRPr="009432BC" w:rsidTr="00D2206A">
        <w:trPr>
          <w:trHeight w:val="609"/>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114 02053 10 0000 440</w:t>
            </w:r>
          </w:p>
        </w:tc>
        <w:tc>
          <w:tcPr>
            <w:tcW w:w="5787" w:type="dxa"/>
          </w:tcPr>
          <w:p w:rsidR="003C0CCB" w:rsidRPr="009432BC" w:rsidRDefault="003C0CCB" w:rsidP="00D2206A">
            <w:pPr>
              <w:rPr>
                <w:sz w:val="18"/>
                <w:szCs w:val="18"/>
              </w:rPr>
            </w:pPr>
            <w:r w:rsidRPr="009432BC">
              <w:rPr>
                <w:sz w:val="18"/>
                <w:szCs w:val="18"/>
              </w:rPr>
              <w:t>Доходы от реализации иного имущества, находящегося в собственности сельских поселений за исключением имущества муниципальных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3C0CCB" w:rsidRPr="009432BC" w:rsidTr="00D2206A">
        <w:trPr>
          <w:trHeight w:val="535"/>
        </w:trPr>
        <w:tc>
          <w:tcPr>
            <w:tcW w:w="900" w:type="dxa"/>
          </w:tcPr>
          <w:p w:rsidR="003C0CCB" w:rsidRPr="009432BC" w:rsidRDefault="003C0CCB" w:rsidP="00D2206A">
            <w:pPr>
              <w:jc w:val="center"/>
              <w:rPr>
                <w:sz w:val="18"/>
                <w:szCs w:val="18"/>
                <w:lang w:val="en-US"/>
              </w:rPr>
            </w:pPr>
            <w:r w:rsidRPr="009432BC">
              <w:rPr>
                <w:sz w:val="18"/>
                <w:szCs w:val="18"/>
                <w:lang w:val="en-US"/>
              </w:rPr>
              <w:t>901</w:t>
            </w:r>
          </w:p>
        </w:tc>
        <w:tc>
          <w:tcPr>
            <w:tcW w:w="3060" w:type="dxa"/>
          </w:tcPr>
          <w:p w:rsidR="003C0CCB" w:rsidRPr="009432BC" w:rsidRDefault="003C0CCB" w:rsidP="00D2206A">
            <w:pPr>
              <w:jc w:val="center"/>
              <w:rPr>
                <w:sz w:val="18"/>
                <w:szCs w:val="18"/>
              </w:rPr>
            </w:pPr>
            <w:r w:rsidRPr="009432BC">
              <w:rPr>
                <w:sz w:val="18"/>
                <w:szCs w:val="18"/>
              </w:rPr>
              <w:t>114 03050 10 0000 410</w:t>
            </w:r>
          </w:p>
        </w:tc>
        <w:tc>
          <w:tcPr>
            <w:tcW w:w="5787" w:type="dxa"/>
          </w:tcPr>
          <w:p w:rsidR="003C0CCB" w:rsidRPr="009432BC" w:rsidRDefault="003C0CCB" w:rsidP="00D2206A">
            <w:pPr>
              <w:rPr>
                <w:sz w:val="18"/>
                <w:szCs w:val="18"/>
              </w:rPr>
            </w:pPr>
            <w:r w:rsidRPr="009432BC">
              <w:rPr>
                <w:sz w:val="18"/>
                <w:szCs w:val="18"/>
              </w:rPr>
              <w:t xml:space="preserve">Средства от распоряжения и реализации конфискованного и иного имущества, обращенного в доходы сельских поселений (в части реализации основных средств по указанному имуществу) </w:t>
            </w:r>
          </w:p>
        </w:tc>
      </w:tr>
      <w:tr w:rsidR="003C0CCB" w:rsidRPr="009432BC" w:rsidTr="00D2206A">
        <w:trPr>
          <w:trHeight w:val="535"/>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114 03050 10 0000 440</w:t>
            </w:r>
          </w:p>
        </w:tc>
        <w:tc>
          <w:tcPr>
            <w:tcW w:w="5787" w:type="dxa"/>
          </w:tcPr>
          <w:p w:rsidR="003C0CCB" w:rsidRPr="009432BC" w:rsidRDefault="003C0CCB" w:rsidP="00D2206A">
            <w:pPr>
              <w:rPr>
                <w:sz w:val="18"/>
                <w:szCs w:val="18"/>
              </w:rPr>
            </w:pPr>
            <w:r w:rsidRPr="009432BC">
              <w:rPr>
                <w:sz w:val="18"/>
                <w:szCs w:val="18"/>
              </w:rPr>
              <w:t xml:space="preserve">Средства от распоряжения и реализации конфискованного и иного имущества, обращенного в доходы сельских поселений (в части реализации материальных запасов по указанному имуществу) </w:t>
            </w:r>
          </w:p>
        </w:tc>
      </w:tr>
      <w:tr w:rsidR="003C0CCB" w:rsidRPr="009432BC" w:rsidTr="003C0CCB">
        <w:trPr>
          <w:trHeight w:val="422"/>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114 04050 10 0000 420</w:t>
            </w:r>
          </w:p>
        </w:tc>
        <w:tc>
          <w:tcPr>
            <w:tcW w:w="5787" w:type="dxa"/>
          </w:tcPr>
          <w:p w:rsidR="003C0CCB" w:rsidRPr="009432BC" w:rsidRDefault="003C0CCB" w:rsidP="00D2206A">
            <w:pPr>
              <w:rPr>
                <w:sz w:val="18"/>
                <w:szCs w:val="18"/>
              </w:rPr>
            </w:pPr>
            <w:r w:rsidRPr="009432BC">
              <w:rPr>
                <w:sz w:val="18"/>
                <w:szCs w:val="18"/>
              </w:rPr>
              <w:t xml:space="preserve">Доходы от продажи нематериальных активов, находящихся в собственности сельских поселений </w:t>
            </w:r>
          </w:p>
        </w:tc>
      </w:tr>
      <w:tr w:rsidR="003C0CCB" w:rsidRPr="009432BC" w:rsidTr="003C0CCB">
        <w:trPr>
          <w:trHeight w:hRule="exact" w:val="717"/>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lang w:val="en-US"/>
              </w:rPr>
            </w:pPr>
            <w:r w:rsidRPr="009432BC">
              <w:rPr>
                <w:sz w:val="18"/>
                <w:szCs w:val="18"/>
              </w:rPr>
              <w:t>1 14 06025 10 0000</w:t>
            </w:r>
            <w:r w:rsidRPr="009432BC">
              <w:rPr>
                <w:sz w:val="18"/>
                <w:szCs w:val="18"/>
                <w:lang w:val="en-US"/>
              </w:rPr>
              <w:t xml:space="preserve"> 430</w:t>
            </w:r>
          </w:p>
        </w:tc>
        <w:tc>
          <w:tcPr>
            <w:tcW w:w="5787" w:type="dxa"/>
          </w:tcPr>
          <w:p w:rsidR="003C0CCB" w:rsidRPr="009432BC" w:rsidRDefault="003C0CCB" w:rsidP="00D2206A">
            <w:pPr>
              <w:rPr>
                <w:sz w:val="18"/>
                <w:szCs w:val="18"/>
              </w:rPr>
            </w:pPr>
            <w:r w:rsidRPr="009432BC">
              <w:rPr>
                <w:sz w:val="18"/>
                <w:szCs w:val="1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3C0CCB" w:rsidRPr="009432BC" w:rsidTr="003C0CCB">
        <w:trPr>
          <w:trHeight w:hRule="exact" w:val="855"/>
        </w:trPr>
        <w:tc>
          <w:tcPr>
            <w:tcW w:w="900" w:type="dxa"/>
          </w:tcPr>
          <w:p w:rsidR="003C0CCB" w:rsidRPr="009432BC" w:rsidRDefault="003C0CCB" w:rsidP="00D2206A">
            <w:pPr>
              <w:jc w:val="center"/>
              <w:rPr>
                <w:sz w:val="18"/>
                <w:szCs w:val="18"/>
                <w:lang w:val="en-US"/>
              </w:rPr>
            </w:pPr>
            <w:r w:rsidRPr="009432BC">
              <w:rPr>
                <w:sz w:val="18"/>
                <w:szCs w:val="18"/>
                <w:lang w:val="en-US"/>
              </w:rPr>
              <w:t>901</w:t>
            </w:r>
          </w:p>
        </w:tc>
        <w:tc>
          <w:tcPr>
            <w:tcW w:w="3060" w:type="dxa"/>
          </w:tcPr>
          <w:p w:rsidR="003C0CCB" w:rsidRPr="009432BC" w:rsidRDefault="003C0CCB" w:rsidP="00D2206A">
            <w:pPr>
              <w:jc w:val="center"/>
              <w:rPr>
                <w:sz w:val="18"/>
                <w:szCs w:val="18"/>
              </w:rPr>
            </w:pPr>
            <w:r w:rsidRPr="009432BC">
              <w:rPr>
                <w:sz w:val="18"/>
                <w:szCs w:val="18"/>
              </w:rPr>
              <w:t>114 06325 10 0000 430</w:t>
            </w:r>
          </w:p>
        </w:tc>
        <w:tc>
          <w:tcPr>
            <w:tcW w:w="5787" w:type="dxa"/>
          </w:tcPr>
          <w:p w:rsidR="003C0CCB" w:rsidRPr="009432BC" w:rsidRDefault="003C0CCB" w:rsidP="00D2206A">
            <w:pPr>
              <w:autoSpaceDE w:val="0"/>
              <w:autoSpaceDN w:val="0"/>
              <w:adjustRightInd w:val="0"/>
              <w:rPr>
                <w:sz w:val="18"/>
                <w:szCs w:val="18"/>
              </w:rPr>
            </w:pPr>
            <w:r w:rsidRPr="009432BC">
              <w:rPr>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сельских поселений</w:t>
            </w:r>
          </w:p>
        </w:tc>
      </w:tr>
      <w:tr w:rsidR="003C0CCB" w:rsidRPr="009432BC" w:rsidTr="003C0CCB">
        <w:trPr>
          <w:trHeight w:hRule="exact" w:val="1571"/>
        </w:trPr>
        <w:tc>
          <w:tcPr>
            <w:tcW w:w="900" w:type="dxa"/>
          </w:tcPr>
          <w:p w:rsidR="003C0CCB" w:rsidRPr="009432BC" w:rsidRDefault="003C0CCB" w:rsidP="00D2206A">
            <w:pPr>
              <w:jc w:val="center"/>
              <w:rPr>
                <w:sz w:val="18"/>
                <w:szCs w:val="18"/>
                <w:lang w:val="en-US"/>
              </w:rPr>
            </w:pPr>
            <w:r w:rsidRPr="009432BC">
              <w:rPr>
                <w:sz w:val="18"/>
                <w:szCs w:val="18"/>
                <w:lang w:val="en-US"/>
              </w:rPr>
              <w:t>901</w:t>
            </w:r>
          </w:p>
        </w:tc>
        <w:tc>
          <w:tcPr>
            <w:tcW w:w="3060" w:type="dxa"/>
          </w:tcPr>
          <w:p w:rsidR="003C0CCB" w:rsidRPr="009432BC" w:rsidRDefault="003C0CCB" w:rsidP="00D2206A">
            <w:pPr>
              <w:jc w:val="center"/>
              <w:rPr>
                <w:sz w:val="18"/>
                <w:szCs w:val="18"/>
              </w:rPr>
            </w:pPr>
            <w:r w:rsidRPr="009432BC">
              <w:rPr>
                <w:sz w:val="18"/>
                <w:szCs w:val="18"/>
              </w:rPr>
              <w:t>114 06326 10 0000 430</w:t>
            </w:r>
          </w:p>
        </w:tc>
        <w:tc>
          <w:tcPr>
            <w:tcW w:w="5787" w:type="dxa"/>
          </w:tcPr>
          <w:p w:rsidR="003C0CCB" w:rsidRPr="009432BC" w:rsidRDefault="003C0CCB" w:rsidP="00D2206A">
            <w:pPr>
              <w:autoSpaceDE w:val="0"/>
              <w:autoSpaceDN w:val="0"/>
              <w:adjustRightInd w:val="0"/>
              <w:rPr>
                <w:sz w:val="18"/>
                <w:szCs w:val="18"/>
              </w:rPr>
            </w:pPr>
            <w:r w:rsidRPr="009432BC">
              <w:rPr>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сельских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r>
      <w:tr w:rsidR="003C0CCB" w:rsidRPr="009432BC" w:rsidTr="003C0CCB">
        <w:trPr>
          <w:trHeight w:val="417"/>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115 02050 10 0000 140</w:t>
            </w:r>
          </w:p>
        </w:tc>
        <w:tc>
          <w:tcPr>
            <w:tcW w:w="5787" w:type="dxa"/>
          </w:tcPr>
          <w:p w:rsidR="003C0CCB" w:rsidRPr="009432BC" w:rsidRDefault="003C0CCB" w:rsidP="00D2206A">
            <w:pPr>
              <w:pStyle w:val="ConsPlusCell"/>
              <w:widowControl/>
              <w:rPr>
                <w:rFonts w:ascii="Times New Roman" w:hAnsi="Times New Roman" w:cs="Times New Roman"/>
                <w:sz w:val="18"/>
                <w:szCs w:val="18"/>
              </w:rPr>
            </w:pPr>
            <w:r w:rsidRPr="009432BC">
              <w:rPr>
                <w:rFonts w:ascii="Times New Roman" w:hAnsi="Times New Roman" w:cs="Times New Roman"/>
                <w:sz w:val="18"/>
                <w:szCs w:val="18"/>
              </w:rPr>
              <w:t>Платежи, взимаемые органами управления (организациями) сельских поселений, за выполнение определенных функций</w:t>
            </w:r>
          </w:p>
        </w:tc>
      </w:tr>
      <w:tr w:rsidR="003C0CCB" w:rsidRPr="009432BC" w:rsidTr="00D2206A">
        <w:trPr>
          <w:trHeight w:val="773"/>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pStyle w:val="ConsPlusCell"/>
              <w:widowControl/>
              <w:jc w:val="center"/>
              <w:rPr>
                <w:rFonts w:ascii="Times New Roman" w:hAnsi="Times New Roman" w:cs="Times New Roman"/>
                <w:sz w:val="18"/>
                <w:szCs w:val="18"/>
              </w:rPr>
            </w:pPr>
            <w:r w:rsidRPr="009432BC">
              <w:rPr>
                <w:rFonts w:ascii="Times New Roman" w:hAnsi="Times New Roman" w:cs="Times New Roman"/>
                <w:sz w:val="18"/>
                <w:szCs w:val="18"/>
              </w:rPr>
              <w:t>1 16 23051 10 0000 140</w:t>
            </w:r>
          </w:p>
        </w:tc>
        <w:tc>
          <w:tcPr>
            <w:tcW w:w="5787" w:type="dxa"/>
          </w:tcPr>
          <w:p w:rsidR="003C0CCB" w:rsidRPr="009432BC" w:rsidRDefault="003C0CCB" w:rsidP="00D2206A">
            <w:pPr>
              <w:pStyle w:val="ConsPlusCell"/>
              <w:widowControl/>
              <w:rPr>
                <w:rFonts w:ascii="Times New Roman" w:hAnsi="Times New Roman" w:cs="Times New Roman"/>
                <w:sz w:val="18"/>
                <w:szCs w:val="18"/>
              </w:rPr>
            </w:pPr>
            <w:r w:rsidRPr="009432BC">
              <w:rPr>
                <w:rFonts w:ascii="Times New Roman" w:hAnsi="Times New Roman" w:cs="Times New Roman"/>
                <w:sz w:val="18"/>
                <w:szCs w:val="1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сельских поселений</w:t>
            </w:r>
          </w:p>
        </w:tc>
      </w:tr>
      <w:tr w:rsidR="003C0CCB" w:rsidRPr="009432BC" w:rsidTr="003C0CCB">
        <w:trPr>
          <w:trHeight w:val="570"/>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pStyle w:val="ConsPlusCell"/>
              <w:widowControl/>
              <w:jc w:val="center"/>
              <w:rPr>
                <w:rFonts w:ascii="Times New Roman" w:hAnsi="Times New Roman" w:cs="Times New Roman"/>
                <w:sz w:val="18"/>
                <w:szCs w:val="18"/>
              </w:rPr>
            </w:pPr>
            <w:r w:rsidRPr="009432BC">
              <w:rPr>
                <w:rFonts w:ascii="Times New Roman" w:hAnsi="Times New Roman" w:cs="Times New Roman"/>
                <w:sz w:val="18"/>
                <w:szCs w:val="18"/>
              </w:rPr>
              <w:t>1 16 23052 10 0000 140</w:t>
            </w:r>
          </w:p>
        </w:tc>
        <w:tc>
          <w:tcPr>
            <w:tcW w:w="5787" w:type="dxa"/>
          </w:tcPr>
          <w:p w:rsidR="003C0CCB" w:rsidRPr="009432BC" w:rsidRDefault="003C0CCB" w:rsidP="00D2206A">
            <w:pPr>
              <w:pStyle w:val="ConsPlusCell"/>
              <w:widowControl/>
              <w:rPr>
                <w:rFonts w:ascii="Times New Roman" w:hAnsi="Times New Roman" w:cs="Times New Roman"/>
                <w:sz w:val="18"/>
                <w:szCs w:val="18"/>
              </w:rPr>
            </w:pPr>
            <w:r w:rsidRPr="009432BC">
              <w:rPr>
                <w:rFonts w:ascii="Times New Roman" w:hAnsi="Times New Roman" w:cs="Times New Roman"/>
                <w:sz w:val="18"/>
                <w:szCs w:val="18"/>
              </w:rPr>
              <w:t>Доходы от возмещения ущерба при возникновении иных страховых случаев, когда выгодоприобретателями выступают получатели средств бюджетов сельских поселений</w:t>
            </w:r>
          </w:p>
        </w:tc>
      </w:tr>
      <w:tr w:rsidR="003C0CCB" w:rsidRPr="009432BC" w:rsidTr="003C0CCB">
        <w:trPr>
          <w:trHeight w:val="508"/>
        </w:trPr>
        <w:tc>
          <w:tcPr>
            <w:tcW w:w="900" w:type="dxa"/>
          </w:tcPr>
          <w:p w:rsidR="003C0CCB" w:rsidRPr="009432BC" w:rsidRDefault="003C0CCB" w:rsidP="00D2206A">
            <w:pPr>
              <w:jc w:val="center"/>
              <w:rPr>
                <w:sz w:val="18"/>
                <w:szCs w:val="18"/>
                <w:lang w:val="en-US"/>
              </w:rPr>
            </w:pPr>
            <w:r w:rsidRPr="009432BC">
              <w:rPr>
                <w:sz w:val="18"/>
                <w:szCs w:val="18"/>
                <w:lang w:val="en-US"/>
              </w:rPr>
              <w:lastRenderedPageBreak/>
              <w:t>901</w:t>
            </w:r>
          </w:p>
        </w:tc>
        <w:tc>
          <w:tcPr>
            <w:tcW w:w="3060" w:type="dxa"/>
          </w:tcPr>
          <w:p w:rsidR="003C0CCB" w:rsidRPr="009432BC" w:rsidRDefault="003C0CCB" w:rsidP="00D2206A">
            <w:pPr>
              <w:jc w:val="center"/>
              <w:rPr>
                <w:sz w:val="18"/>
                <w:szCs w:val="18"/>
                <w:lang w:val="en-US"/>
              </w:rPr>
            </w:pPr>
            <w:r w:rsidRPr="009432BC">
              <w:rPr>
                <w:sz w:val="18"/>
                <w:szCs w:val="18"/>
              </w:rPr>
              <w:t>1 16 51040 02 0000 140</w:t>
            </w:r>
          </w:p>
        </w:tc>
        <w:tc>
          <w:tcPr>
            <w:tcW w:w="5787" w:type="dxa"/>
          </w:tcPr>
          <w:p w:rsidR="003C0CCB" w:rsidRPr="009432BC" w:rsidRDefault="003C0CCB" w:rsidP="00D2206A">
            <w:pPr>
              <w:rPr>
                <w:sz w:val="18"/>
                <w:szCs w:val="18"/>
              </w:rPr>
            </w:pPr>
            <w:r w:rsidRPr="009432BC">
              <w:rPr>
                <w:color w:val="000000"/>
                <w:sz w:val="18"/>
                <w:szCs w:val="18"/>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сельских поселений</w:t>
            </w:r>
          </w:p>
        </w:tc>
      </w:tr>
      <w:tr w:rsidR="003C0CCB" w:rsidRPr="009432BC" w:rsidTr="003C0CCB">
        <w:trPr>
          <w:trHeight w:hRule="exact" w:val="466"/>
        </w:trPr>
        <w:tc>
          <w:tcPr>
            <w:tcW w:w="900" w:type="dxa"/>
          </w:tcPr>
          <w:p w:rsidR="003C0CCB" w:rsidRPr="009432BC" w:rsidRDefault="003C0CCB" w:rsidP="00D2206A">
            <w:pPr>
              <w:jc w:val="center"/>
              <w:rPr>
                <w:sz w:val="18"/>
                <w:szCs w:val="18"/>
                <w:lang w:val="en-US"/>
              </w:rPr>
            </w:pPr>
            <w:r w:rsidRPr="009432BC">
              <w:rPr>
                <w:sz w:val="18"/>
                <w:szCs w:val="18"/>
                <w:lang w:val="en-US"/>
              </w:rPr>
              <w:t>901</w:t>
            </w:r>
          </w:p>
        </w:tc>
        <w:tc>
          <w:tcPr>
            <w:tcW w:w="3060" w:type="dxa"/>
          </w:tcPr>
          <w:p w:rsidR="003C0CCB" w:rsidRPr="009432BC" w:rsidRDefault="003C0CCB" w:rsidP="00D2206A">
            <w:pPr>
              <w:jc w:val="center"/>
              <w:rPr>
                <w:sz w:val="18"/>
                <w:szCs w:val="18"/>
                <w:lang w:val="en-US"/>
              </w:rPr>
            </w:pPr>
            <w:r w:rsidRPr="009432BC">
              <w:rPr>
                <w:sz w:val="18"/>
                <w:szCs w:val="18"/>
              </w:rPr>
              <w:t>1 16 90050 10 0000 140</w:t>
            </w:r>
          </w:p>
        </w:tc>
        <w:tc>
          <w:tcPr>
            <w:tcW w:w="5787" w:type="dxa"/>
          </w:tcPr>
          <w:p w:rsidR="003C0CCB" w:rsidRPr="009432BC" w:rsidRDefault="003C0CCB" w:rsidP="00D2206A">
            <w:pPr>
              <w:rPr>
                <w:sz w:val="18"/>
                <w:szCs w:val="18"/>
              </w:rPr>
            </w:pPr>
            <w:r w:rsidRPr="009432BC">
              <w:rPr>
                <w:color w:val="000000"/>
                <w:sz w:val="18"/>
                <w:szCs w:val="18"/>
              </w:rPr>
              <w:t>Прочие поступления от денежных взысканий (штрафов) и иных сумм в возмещение ущерба, зачисляемые в бюджеты сельских поселений</w:t>
            </w:r>
          </w:p>
        </w:tc>
      </w:tr>
      <w:tr w:rsidR="003C0CCB" w:rsidRPr="009432BC" w:rsidTr="00D2206A">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1 17 01050 10 0000 180</w:t>
            </w:r>
          </w:p>
        </w:tc>
        <w:tc>
          <w:tcPr>
            <w:tcW w:w="5787" w:type="dxa"/>
          </w:tcPr>
          <w:p w:rsidR="003C0CCB" w:rsidRPr="009432BC" w:rsidRDefault="003C0CCB" w:rsidP="00D2206A">
            <w:pPr>
              <w:rPr>
                <w:sz w:val="18"/>
                <w:szCs w:val="18"/>
              </w:rPr>
            </w:pPr>
            <w:r w:rsidRPr="009432BC">
              <w:rPr>
                <w:sz w:val="18"/>
                <w:szCs w:val="18"/>
              </w:rPr>
              <w:t>Невыясненные поступления, зачисляемые в бюджеты сельских поселений</w:t>
            </w:r>
          </w:p>
        </w:tc>
      </w:tr>
      <w:tr w:rsidR="003C0CCB" w:rsidRPr="009432BC" w:rsidTr="00D2206A">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1 17 05050 10 0000 180</w:t>
            </w:r>
          </w:p>
        </w:tc>
        <w:tc>
          <w:tcPr>
            <w:tcW w:w="5787" w:type="dxa"/>
          </w:tcPr>
          <w:p w:rsidR="003C0CCB" w:rsidRPr="009432BC" w:rsidRDefault="003C0CCB" w:rsidP="00D2206A">
            <w:pPr>
              <w:rPr>
                <w:sz w:val="18"/>
                <w:szCs w:val="18"/>
              </w:rPr>
            </w:pPr>
            <w:r w:rsidRPr="009432BC">
              <w:rPr>
                <w:sz w:val="18"/>
                <w:szCs w:val="18"/>
              </w:rPr>
              <w:t>Прочие неналоговые доходы бюджетов сельских поселений.</w:t>
            </w:r>
          </w:p>
        </w:tc>
      </w:tr>
      <w:tr w:rsidR="003C0CCB" w:rsidRPr="009432BC" w:rsidTr="00D2206A">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1 17 14030 10 0000 180</w:t>
            </w:r>
          </w:p>
        </w:tc>
        <w:tc>
          <w:tcPr>
            <w:tcW w:w="5787" w:type="dxa"/>
          </w:tcPr>
          <w:p w:rsidR="003C0CCB" w:rsidRPr="009432BC" w:rsidRDefault="003C0CCB" w:rsidP="00D2206A">
            <w:pPr>
              <w:rPr>
                <w:sz w:val="18"/>
                <w:szCs w:val="18"/>
              </w:rPr>
            </w:pPr>
            <w:r w:rsidRPr="009432BC">
              <w:rPr>
                <w:sz w:val="18"/>
                <w:szCs w:val="18"/>
              </w:rPr>
              <w:t>Средства самообложения граждан, зачисляемые в бюджеты сельских поселений</w:t>
            </w:r>
          </w:p>
        </w:tc>
      </w:tr>
      <w:tr w:rsidR="003C0CCB" w:rsidRPr="009432BC" w:rsidTr="00D2206A">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2 02 15001 10 0000 150</w:t>
            </w:r>
          </w:p>
        </w:tc>
        <w:tc>
          <w:tcPr>
            <w:tcW w:w="5787" w:type="dxa"/>
          </w:tcPr>
          <w:p w:rsidR="003C0CCB" w:rsidRPr="009432BC" w:rsidRDefault="003C0CCB" w:rsidP="00D2206A">
            <w:pPr>
              <w:rPr>
                <w:sz w:val="18"/>
                <w:szCs w:val="18"/>
              </w:rPr>
            </w:pPr>
            <w:r w:rsidRPr="009432BC">
              <w:rPr>
                <w:sz w:val="18"/>
                <w:szCs w:val="18"/>
              </w:rPr>
              <w:t>Дотации бюджетам сельских поселений на выравнивание бюджетной обеспеченности</w:t>
            </w:r>
          </w:p>
        </w:tc>
      </w:tr>
      <w:tr w:rsidR="003C0CCB" w:rsidRPr="009432BC" w:rsidTr="003C0CCB">
        <w:trPr>
          <w:trHeight w:val="190"/>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2 02 19999 10 0000 150</w:t>
            </w:r>
          </w:p>
        </w:tc>
        <w:tc>
          <w:tcPr>
            <w:tcW w:w="5787" w:type="dxa"/>
          </w:tcPr>
          <w:p w:rsidR="003C0CCB" w:rsidRPr="009432BC" w:rsidRDefault="003C0CCB" w:rsidP="00D2206A">
            <w:pPr>
              <w:rPr>
                <w:sz w:val="18"/>
                <w:szCs w:val="18"/>
              </w:rPr>
            </w:pPr>
            <w:r w:rsidRPr="009432BC">
              <w:rPr>
                <w:sz w:val="18"/>
                <w:szCs w:val="18"/>
              </w:rPr>
              <w:t>Прочие дотации бюджетам сельских поселений</w:t>
            </w:r>
          </w:p>
        </w:tc>
      </w:tr>
      <w:tr w:rsidR="003C0CCB" w:rsidRPr="009432BC" w:rsidTr="00D2206A">
        <w:trPr>
          <w:trHeight w:val="400"/>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2 02 20041 10 0000 150</w:t>
            </w:r>
          </w:p>
        </w:tc>
        <w:tc>
          <w:tcPr>
            <w:tcW w:w="5787" w:type="dxa"/>
          </w:tcPr>
          <w:p w:rsidR="003C0CCB" w:rsidRPr="009432BC" w:rsidRDefault="003C0CCB" w:rsidP="00D2206A">
            <w:pPr>
              <w:rPr>
                <w:sz w:val="18"/>
                <w:szCs w:val="18"/>
              </w:rPr>
            </w:pPr>
            <w:r w:rsidRPr="009432BC">
              <w:rPr>
                <w:sz w:val="18"/>
                <w:szCs w:val="18"/>
              </w:rPr>
              <w:t>Субсидии бюджетам сельских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3C0CCB" w:rsidRPr="009432BC" w:rsidTr="00D2206A">
        <w:trPr>
          <w:trHeight w:val="400"/>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2 02 20079 10 0000 150</w:t>
            </w:r>
          </w:p>
        </w:tc>
        <w:tc>
          <w:tcPr>
            <w:tcW w:w="5787" w:type="dxa"/>
          </w:tcPr>
          <w:p w:rsidR="003C0CCB" w:rsidRPr="009432BC" w:rsidRDefault="003C0CCB" w:rsidP="00D2206A">
            <w:pPr>
              <w:rPr>
                <w:sz w:val="18"/>
                <w:szCs w:val="18"/>
              </w:rPr>
            </w:pPr>
            <w:r w:rsidRPr="009432BC">
              <w:rPr>
                <w:sz w:val="18"/>
                <w:szCs w:val="18"/>
              </w:rPr>
              <w:t>Субсидии бюджетам сельских поселений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r>
      <w:tr w:rsidR="003C0CCB" w:rsidRPr="009432BC" w:rsidTr="00D2206A">
        <w:trPr>
          <w:trHeight w:val="400"/>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2 02 25097 10 0000 150</w:t>
            </w:r>
          </w:p>
        </w:tc>
        <w:tc>
          <w:tcPr>
            <w:tcW w:w="5787" w:type="dxa"/>
          </w:tcPr>
          <w:p w:rsidR="003C0CCB" w:rsidRPr="009432BC" w:rsidRDefault="003C0CCB" w:rsidP="00D2206A">
            <w:pPr>
              <w:rPr>
                <w:sz w:val="18"/>
                <w:szCs w:val="18"/>
              </w:rPr>
            </w:pPr>
            <w:r w:rsidRPr="009432BC">
              <w:rPr>
                <w:sz w:val="18"/>
                <w:szCs w:val="18"/>
              </w:rPr>
              <w:t>Субсидии бюджетам сельских поселений на создание в общеобразовательных организациях, расположенных в сельской местности, условий для занятий физической культурой и спортом</w:t>
            </w:r>
          </w:p>
        </w:tc>
      </w:tr>
      <w:tr w:rsidR="003C0CCB" w:rsidRPr="009432BC" w:rsidTr="00D2206A">
        <w:trPr>
          <w:trHeight w:val="400"/>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2 02 29999 10 0000 150</w:t>
            </w:r>
          </w:p>
        </w:tc>
        <w:tc>
          <w:tcPr>
            <w:tcW w:w="5787" w:type="dxa"/>
          </w:tcPr>
          <w:p w:rsidR="003C0CCB" w:rsidRPr="009432BC" w:rsidRDefault="003C0CCB" w:rsidP="00D2206A">
            <w:pPr>
              <w:rPr>
                <w:sz w:val="18"/>
                <w:szCs w:val="18"/>
              </w:rPr>
            </w:pPr>
            <w:r w:rsidRPr="009432BC">
              <w:rPr>
                <w:sz w:val="18"/>
                <w:szCs w:val="18"/>
              </w:rPr>
              <w:t>Прочие субсидии бюджетам сельских поселений</w:t>
            </w:r>
          </w:p>
        </w:tc>
      </w:tr>
      <w:tr w:rsidR="003C0CCB" w:rsidRPr="009432BC" w:rsidTr="00D2206A">
        <w:trPr>
          <w:trHeight w:val="400"/>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2 02 35250 10 0000 150</w:t>
            </w:r>
          </w:p>
        </w:tc>
        <w:tc>
          <w:tcPr>
            <w:tcW w:w="5787" w:type="dxa"/>
          </w:tcPr>
          <w:p w:rsidR="003C0CCB" w:rsidRPr="009432BC" w:rsidRDefault="003C0CCB" w:rsidP="00D2206A">
            <w:pPr>
              <w:rPr>
                <w:sz w:val="18"/>
                <w:szCs w:val="18"/>
              </w:rPr>
            </w:pPr>
            <w:r w:rsidRPr="009432BC">
              <w:rPr>
                <w:sz w:val="18"/>
                <w:szCs w:val="18"/>
              </w:rPr>
              <w:t>Субвенции бюджетам сельских поселений на оплату жилищно-коммунальных услуг отдельным категориям граждан</w:t>
            </w:r>
          </w:p>
        </w:tc>
      </w:tr>
      <w:tr w:rsidR="003C0CCB" w:rsidRPr="009432BC" w:rsidTr="00D2206A">
        <w:trPr>
          <w:trHeight w:val="400"/>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2 02 35930 10 0000 150</w:t>
            </w:r>
          </w:p>
        </w:tc>
        <w:tc>
          <w:tcPr>
            <w:tcW w:w="5787" w:type="dxa"/>
          </w:tcPr>
          <w:p w:rsidR="003C0CCB" w:rsidRPr="009432BC" w:rsidRDefault="003C0CCB" w:rsidP="00D2206A">
            <w:pPr>
              <w:rPr>
                <w:sz w:val="18"/>
                <w:szCs w:val="18"/>
              </w:rPr>
            </w:pPr>
            <w:r w:rsidRPr="009432BC">
              <w:rPr>
                <w:sz w:val="18"/>
                <w:szCs w:val="18"/>
              </w:rPr>
              <w:t>Субвенции бюджетам сельских поселений на государственную регистрацию актов гражданского состояния</w:t>
            </w:r>
          </w:p>
        </w:tc>
      </w:tr>
      <w:tr w:rsidR="003C0CCB" w:rsidRPr="009432BC" w:rsidTr="00D2206A">
        <w:trPr>
          <w:trHeight w:val="400"/>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2 02 30013 10 0000 150</w:t>
            </w:r>
          </w:p>
        </w:tc>
        <w:tc>
          <w:tcPr>
            <w:tcW w:w="5787" w:type="dxa"/>
          </w:tcPr>
          <w:p w:rsidR="003C0CCB" w:rsidRPr="009432BC" w:rsidRDefault="003C0CCB" w:rsidP="00D2206A">
            <w:pPr>
              <w:rPr>
                <w:sz w:val="18"/>
                <w:szCs w:val="18"/>
              </w:rPr>
            </w:pPr>
            <w:r w:rsidRPr="009432BC">
              <w:rPr>
                <w:sz w:val="18"/>
                <w:szCs w:val="18"/>
              </w:rPr>
              <w:t>Субвенции бюджетам сельских поселений на обеспечение мер социальной поддержки реабилитированных лиц и лиц, признанных пострадавшими от политических репрессий</w:t>
            </w:r>
          </w:p>
        </w:tc>
      </w:tr>
      <w:tr w:rsidR="003C0CCB" w:rsidRPr="009432BC" w:rsidTr="00D2206A">
        <w:trPr>
          <w:trHeight w:val="400"/>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2 02 35118 10 0000 150</w:t>
            </w:r>
          </w:p>
        </w:tc>
        <w:tc>
          <w:tcPr>
            <w:tcW w:w="5787" w:type="dxa"/>
          </w:tcPr>
          <w:p w:rsidR="003C0CCB" w:rsidRPr="009432BC" w:rsidRDefault="003C0CCB" w:rsidP="00D2206A">
            <w:pPr>
              <w:rPr>
                <w:sz w:val="18"/>
                <w:szCs w:val="18"/>
              </w:rPr>
            </w:pPr>
            <w:r w:rsidRPr="009432BC">
              <w:rPr>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3C0CCB" w:rsidRPr="009432BC" w:rsidTr="00D2206A">
        <w:trPr>
          <w:trHeight w:val="400"/>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2 02 30024 10 0000 150</w:t>
            </w:r>
          </w:p>
        </w:tc>
        <w:tc>
          <w:tcPr>
            <w:tcW w:w="5787" w:type="dxa"/>
          </w:tcPr>
          <w:p w:rsidR="003C0CCB" w:rsidRPr="009432BC" w:rsidRDefault="003C0CCB" w:rsidP="00D2206A">
            <w:pPr>
              <w:rPr>
                <w:sz w:val="18"/>
                <w:szCs w:val="18"/>
              </w:rPr>
            </w:pPr>
            <w:r w:rsidRPr="009432BC">
              <w:rPr>
                <w:sz w:val="18"/>
                <w:szCs w:val="18"/>
              </w:rPr>
              <w:t>Субвенции бюджетам сельских поселений на выполнение передаваемых полномочий субъектов Российской Федерации</w:t>
            </w:r>
          </w:p>
        </w:tc>
      </w:tr>
      <w:tr w:rsidR="003C0CCB" w:rsidRPr="009432BC" w:rsidTr="00D2206A">
        <w:trPr>
          <w:trHeight w:val="400"/>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2 02 39999 10 0000 150</w:t>
            </w:r>
          </w:p>
        </w:tc>
        <w:tc>
          <w:tcPr>
            <w:tcW w:w="5787" w:type="dxa"/>
          </w:tcPr>
          <w:p w:rsidR="003C0CCB" w:rsidRPr="009432BC" w:rsidRDefault="003C0CCB" w:rsidP="00D2206A">
            <w:pPr>
              <w:rPr>
                <w:sz w:val="18"/>
                <w:szCs w:val="18"/>
              </w:rPr>
            </w:pPr>
            <w:r w:rsidRPr="009432BC">
              <w:rPr>
                <w:sz w:val="18"/>
                <w:szCs w:val="18"/>
              </w:rPr>
              <w:t>Прочие субвенции бюджетам сельских поселений</w:t>
            </w:r>
          </w:p>
        </w:tc>
      </w:tr>
      <w:tr w:rsidR="003C0CCB" w:rsidRPr="009432BC" w:rsidTr="00D2206A">
        <w:trPr>
          <w:trHeight w:val="400"/>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2 02 45160 10 0000 150</w:t>
            </w:r>
          </w:p>
        </w:tc>
        <w:tc>
          <w:tcPr>
            <w:tcW w:w="5787" w:type="dxa"/>
          </w:tcPr>
          <w:p w:rsidR="003C0CCB" w:rsidRPr="009432BC" w:rsidRDefault="003C0CCB" w:rsidP="00D2206A">
            <w:pPr>
              <w:rPr>
                <w:sz w:val="18"/>
                <w:szCs w:val="18"/>
              </w:rPr>
            </w:pPr>
            <w:r w:rsidRPr="009432BC">
              <w:rPr>
                <w:sz w:val="18"/>
                <w:szCs w:val="18"/>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3C0CCB" w:rsidRPr="009432BC" w:rsidTr="00D2206A">
        <w:trPr>
          <w:trHeight w:val="400"/>
        </w:trPr>
        <w:tc>
          <w:tcPr>
            <w:tcW w:w="900" w:type="dxa"/>
          </w:tcPr>
          <w:p w:rsidR="003C0CCB" w:rsidRPr="009432BC" w:rsidRDefault="003C0CCB" w:rsidP="00D2206A">
            <w:pPr>
              <w:ind w:right="-108"/>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2 02 45550 10 0000 150</w:t>
            </w:r>
          </w:p>
        </w:tc>
        <w:tc>
          <w:tcPr>
            <w:tcW w:w="5787" w:type="dxa"/>
          </w:tcPr>
          <w:p w:rsidR="003C0CCB" w:rsidRPr="009432BC" w:rsidRDefault="003C0CCB" w:rsidP="00D2206A">
            <w:pPr>
              <w:rPr>
                <w:sz w:val="18"/>
                <w:szCs w:val="18"/>
              </w:rPr>
            </w:pPr>
            <w:r w:rsidRPr="009432BC">
              <w:rPr>
                <w:color w:val="000000"/>
                <w:sz w:val="18"/>
                <w:szCs w:val="18"/>
              </w:rPr>
              <w:t xml:space="preserve">Межбюджетные трансферты, передаваемые бюджетам сельских поселений за достижение показателей деятельности органов исполнительной власти субъектов Российской Федерации </w:t>
            </w:r>
          </w:p>
        </w:tc>
      </w:tr>
      <w:tr w:rsidR="003C0CCB" w:rsidRPr="009432BC" w:rsidTr="00D2206A">
        <w:trPr>
          <w:trHeight w:val="400"/>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2 02 40014 10 0000 150</w:t>
            </w:r>
          </w:p>
        </w:tc>
        <w:tc>
          <w:tcPr>
            <w:tcW w:w="5787" w:type="dxa"/>
          </w:tcPr>
          <w:p w:rsidR="003C0CCB" w:rsidRPr="009432BC" w:rsidRDefault="003C0CCB" w:rsidP="00D2206A">
            <w:pPr>
              <w:rPr>
                <w:sz w:val="18"/>
                <w:szCs w:val="18"/>
              </w:rPr>
            </w:pPr>
            <w:r w:rsidRPr="009432BC">
              <w:rPr>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3C0CCB" w:rsidRPr="009432BC" w:rsidTr="00D2206A">
        <w:trPr>
          <w:trHeight w:val="400"/>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2 02 49999 10 0000 150</w:t>
            </w:r>
          </w:p>
        </w:tc>
        <w:tc>
          <w:tcPr>
            <w:tcW w:w="5787" w:type="dxa"/>
          </w:tcPr>
          <w:p w:rsidR="003C0CCB" w:rsidRPr="009432BC" w:rsidRDefault="003C0CCB" w:rsidP="00D2206A">
            <w:pPr>
              <w:rPr>
                <w:sz w:val="18"/>
                <w:szCs w:val="18"/>
              </w:rPr>
            </w:pPr>
            <w:r w:rsidRPr="009432BC">
              <w:rPr>
                <w:sz w:val="18"/>
                <w:szCs w:val="18"/>
              </w:rPr>
              <w:t>Прочие межбюджетные трансферты, передаваемые бюджетам сельских поселений</w:t>
            </w:r>
          </w:p>
        </w:tc>
      </w:tr>
      <w:tr w:rsidR="003C0CCB" w:rsidRPr="009432BC" w:rsidTr="00D2206A">
        <w:trPr>
          <w:trHeight w:val="400"/>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2 02 90024 10 0000 150</w:t>
            </w:r>
          </w:p>
        </w:tc>
        <w:tc>
          <w:tcPr>
            <w:tcW w:w="5787" w:type="dxa"/>
          </w:tcPr>
          <w:p w:rsidR="003C0CCB" w:rsidRPr="009432BC" w:rsidRDefault="003C0CCB" w:rsidP="00D2206A">
            <w:pPr>
              <w:rPr>
                <w:sz w:val="18"/>
                <w:szCs w:val="18"/>
              </w:rPr>
            </w:pPr>
            <w:r w:rsidRPr="009432BC">
              <w:rPr>
                <w:sz w:val="18"/>
                <w:szCs w:val="18"/>
              </w:rPr>
              <w:t>Прочие безвозмездные поступления в бюджеты сельских поселений от бюджетов субъектов Российской Федерации</w:t>
            </w:r>
          </w:p>
        </w:tc>
      </w:tr>
      <w:tr w:rsidR="003C0CCB" w:rsidRPr="009432BC" w:rsidTr="00D2206A">
        <w:trPr>
          <w:trHeight w:val="400"/>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pStyle w:val="ConsPlusCell"/>
              <w:widowControl/>
              <w:jc w:val="center"/>
              <w:rPr>
                <w:rFonts w:ascii="Times New Roman" w:hAnsi="Times New Roman" w:cs="Times New Roman"/>
                <w:sz w:val="18"/>
                <w:szCs w:val="18"/>
              </w:rPr>
            </w:pPr>
            <w:r w:rsidRPr="009432BC">
              <w:rPr>
                <w:rFonts w:ascii="Times New Roman" w:hAnsi="Times New Roman" w:cs="Times New Roman"/>
                <w:sz w:val="18"/>
                <w:szCs w:val="18"/>
              </w:rPr>
              <w:t>2 18 05010 10 0000 150</w:t>
            </w:r>
          </w:p>
        </w:tc>
        <w:tc>
          <w:tcPr>
            <w:tcW w:w="5787" w:type="dxa"/>
          </w:tcPr>
          <w:p w:rsidR="003C0CCB" w:rsidRPr="009432BC" w:rsidRDefault="003C0CCB" w:rsidP="00D2206A">
            <w:pPr>
              <w:pStyle w:val="ConsPlusCell"/>
              <w:widowControl/>
              <w:rPr>
                <w:rFonts w:ascii="Times New Roman" w:hAnsi="Times New Roman" w:cs="Times New Roman"/>
                <w:sz w:val="18"/>
                <w:szCs w:val="18"/>
              </w:rPr>
            </w:pPr>
            <w:r w:rsidRPr="009432BC">
              <w:rPr>
                <w:rFonts w:ascii="Times New Roman" w:hAnsi="Times New Roman" w:cs="Times New Roman"/>
                <w:sz w:val="18"/>
                <w:szCs w:val="18"/>
              </w:rPr>
              <w:t>Доходы бюджетов сельских поселений от возврата бюджетными учреждениями остатков субсидий прошлых лет</w:t>
            </w:r>
          </w:p>
        </w:tc>
      </w:tr>
      <w:tr w:rsidR="003C0CCB" w:rsidRPr="009432BC" w:rsidTr="00D2206A">
        <w:trPr>
          <w:trHeight w:val="400"/>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pStyle w:val="ConsPlusCell"/>
              <w:widowControl/>
              <w:jc w:val="center"/>
              <w:rPr>
                <w:rFonts w:ascii="Times New Roman" w:hAnsi="Times New Roman" w:cs="Times New Roman"/>
                <w:sz w:val="18"/>
                <w:szCs w:val="18"/>
              </w:rPr>
            </w:pPr>
            <w:r w:rsidRPr="009432BC">
              <w:rPr>
                <w:rFonts w:ascii="Times New Roman" w:hAnsi="Times New Roman" w:cs="Times New Roman"/>
                <w:sz w:val="18"/>
                <w:szCs w:val="18"/>
              </w:rPr>
              <w:t>2 18 05020 10 0000 150</w:t>
            </w:r>
          </w:p>
        </w:tc>
        <w:tc>
          <w:tcPr>
            <w:tcW w:w="5787" w:type="dxa"/>
          </w:tcPr>
          <w:p w:rsidR="003C0CCB" w:rsidRPr="009432BC" w:rsidRDefault="003C0CCB" w:rsidP="00D2206A">
            <w:pPr>
              <w:pStyle w:val="ConsPlusCell"/>
              <w:widowControl/>
              <w:rPr>
                <w:rFonts w:ascii="Times New Roman" w:hAnsi="Times New Roman" w:cs="Times New Roman"/>
                <w:sz w:val="18"/>
                <w:szCs w:val="18"/>
              </w:rPr>
            </w:pPr>
            <w:r w:rsidRPr="009432BC">
              <w:rPr>
                <w:rFonts w:ascii="Times New Roman" w:hAnsi="Times New Roman" w:cs="Times New Roman"/>
                <w:sz w:val="18"/>
                <w:szCs w:val="18"/>
              </w:rPr>
              <w:t>Доходы бюджетов сельских поселений от возврата автономными учреждениями остатков субсидий прошлых лет</w:t>
            </w:r>
          </w:p>
        </w:tc>
      </w:tr>
      <w:tr w:rsidR="003C0CCB" w:rsidRPr="009432BC" w:rsidTr="00D2206A">
        <w:trPr>
          <w:trHeight w:val="400"/>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pStyle w:val="ConsPlusCell"/>
              <w:widowControl/>
              <w:jc w:val="center"/>
              <w:rPr>
                <w:rFonts w:ascii="Times New Roman" w:hAnsi="Times New Roman" w:cs="Times New Roman"/>
                <w:sz w:val="18"/>
                <w:szCs w:val="18"/>
              </w:rPr>
            </w:pPr>
            <w:r w:rsidRPr="009432BC">
              <w:rPr>
                <w:rFonts w:ascii="Times New Roman" w:hAnsi="Times New Roman" w:cs="Times New Roman"/>
                <w:sz w:val="18"/>
                <w:szCs w:val="18"/>
              </w:rPr>
              <w:t>2 18 05030 10 0000 150</w:t>
            </w:r>
          </w:p>
        </w:tc>
        <w:tc>
          <w:tcPr>
            <w:tcW w:w="5787" w:type="dxa"/>
          </w:tcPr>
          <w:p w:rsidR="003C0CCB" w:rsidRPr="009432BC" w:rsidRDefault="003C0CCB" w:rsidP="00D2206A">
            <w:pPr>
              <w:pStyle w:val="ConsPlusCell"/>
              <w:widowControl/>
              <w:rPr>
                <w:rFonts w:ascii="Times New Roman" w:hAnsi="Times New Roman" w:cs="Times New Roman"/>
                <w:sz w:val="18"/>
                <w:szCs w:val="18"/>
              </w:rPr>
            </w:pPr>
            <w:r w:rsidRPr="009432BC">
              <w:rPr>
                <w:rFonts w:ascii="Times New Roman" w:hAnsi="Times New Roman" w:cs="Times New Roman"/>
                <w:sz w:val="18"/>
                <w:szCs w:val="18"/>
              </w:rPr>
              <w:t>Доходы бюджетов сельских поселений от возврата иными организациями остатков субсидий прошлых лет</w:t>
            </w:r>
          </w:p>
        </w:tc>
      </w:tr>
      <w:tr w:rsidR="003C0CCB" w:rsidRPr="009432BC" w:rsidTr="00D2206A">
        <w:trPr>
          <w:trHeight w:val="400"/>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219 00000 10 0000 150</w:t>
            </w:r>
          </w:p>
        </w:tc>
        <w:tc>
          <w:tcPr>
            <w:tcW w:w="5787" w:type="dxa"/>
          </w:tcPr>
          <w:p w:rsidR="003C0CCB" w:rsidRPr="009432BC" w:rsidRDefault="003C0CCB" w:rsidP="00D2206A">
            <w:pPr>
              <w:rPr>
                <w:sz w:val="18"/>
                <w:szCs w:val="18"/>
              </w:rPr>
            </w:pPr>
            <w:r w:rsidRPr="009432BC">
              <w:rPr>
                <w:sz w:val="18"/>
                <w:szCs w:val="18"/>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r>
      <w:tr w:rsidR="003C0CCB" w:rsidRPr="009432BC" w:rsidTr="00D2206A">
        <w:trPr>
          <w:trHeight w:val="400"/>
        </w:trPr>
        <w:tc>
          <w:tcPr>
            <w:tcW w:w="900" w:type="dxa"/>
          </w:tcPr>
          <w:p w:rsidR="003C0CCB" w:rsidRPr="009432BC" w:rsidRDefault="003C0CCB" w:rsidP="00D2206A">
            <w:pPr>
              <w:jc w:val="center"/>
              <w:rPr>
                <w:sz w:val="18"/>
                <w:szCs w:val="18"/>
              </w:rPr>
            </w:pPr>
            <w:r w:rsidRPr="009432BC">
              <w:rPr>
                <w:sz w:val="18"/>
                <w:szCs w:val="18"/>
              </w:rPr>
              <w:t>901</w:t>
            </w:r>
          </w:p>
        </w:tc>
        <w:tc>
          <w:tcPr>
            <w:tcW w:w="3060" w:type="dxa"/>
          </w:tcPr>
          <w:p w:rsidR="003C0CCB" w:rsidRPr="009432BC" w:rsidRDefault="003C0CCB" w:rsidP="00D2206A">
            <w:pPr>
              <w:jc w:val="center"/>
              <w:rPr>
                <w:sz w:val="18"/>
                <w:szCs w:val="18"/>
              </w:rPr>
            </w:pPr>
            <w:r w:rsidRPr="009432BC">
              <w:rPr>
                <w:sz w:val="18"/>
                <w:szCs w:val="18"/>
              </w:rPr>
              <w:t>219 60010 10 0000 150</w:t>
            </w:r>
          </w:p>
        </w:tc>
        <w:tc>
          <w:tcPr>
            <w:tcW w:w="5787" w:type="dxa"/>
          </w:tcPr>
          <w:p w:rsidR="003C0CCB" w:rsidRPr="009432BC" w:rsidRDefault="003C0CCB" w:rsidP="00D2206A">
            <w:pPr>
              <w:rPr>
                <w:sz w:val="18"/>
                <w:szCs w:val="18"/>
              </w:rPr>
            </w:pPr>
            <w:r w:rsidRPr="009432BC">
              <w:rPr>
                <w:sz w:val="18"/>
                <w:szCs w:val="18"/>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r>
    </w:tbl>
    <w:p w:rsidR="001E0FE4" w:rsidRPr="001E0FE4" w:rsidRDefault="001E0FE4" w:rsidP="001E0FE4"/>
    <w:p w:rsidR="001E0FE4" w:rsidRPr="00067052" w:rsidRDefault="001E0FE4" w:rsidP="001E0FE4">
      <w:pPr>
        <w:rPr>
          <w:lang w:eastAsia="x-none"/>
        </w:rPr>
      </w:pPr>
    </w:p>
    <w:p w:rsidR="00D2206A" w:rsidRDefault="00D2206A" w:rsidP="00D2206A">
      <w:pPr>
        <w:pStyle w:val="8"/>
        <w:tabs>
          <w:tab w:val="left" w:pos="0"/>
        </w:tabs>
        <w:spacing w:before="0" w:after="0"/>
        <w:jc w:val="center"/>
        <w:rPr>
          <w:i w:val="0"/>
          <w:sz w:val="18"/>
          <w:szCs w:val="18"/>
        </w:rPr>
      </w:pPr>
    </w:p>
    <w:p w:rsidR="00D2206A" w:rsidRPr="00D2206A" w:rsidRDefault="00D2206A" w:rsidP="00D2206A">
      <w:pPr>
        <w:pStyle w:val="8"/>
        <w:tabs>
          <w:tab w:val="left" w:pos="0"/>
        </w:tabs>
        <w:spacing w:before="0" w:after="0"/>
        <w:jc w:val="center"/>
        <w:rPr>
          <w:i w:val="0"/>
          <w:sz w:val="18"/>
          <w:szCs w:val="18"/>
        </w:rPr>
      </w:pPr>
      <w:r w:rsidRPr="001E0FE4">
        <w:rPr>
          <w:i w:val="0"/>
          <w:sz w:val="18"/>
          <w:szCs w:val="18"/>
        </w:rPr>
        <w:t>Приложение №</w:t>
      </w:r>
      <w:r>
        <w:rPr>
          <w:i w:val="0"/>
          <w:sz w:val="18"/>
          <w:szCs w:val="18"/>
        </w:rPr>
        <w:t xml:space="preserve"> 4</w:t>
      </w:r>
      <w:r w:rsidRPr="001E0FE4">
        <w:rPr>
          <w:i w:val="0"/>
          <w:sz w:val="18"/>
          <w:szCs w:val="18"/>
        </w:rPr>
        <w:t xml:space="preserve"> к решению Комитета местного самоуправления Мошковского сельсовета от 20.12.2019 № 46-6/</w:t>
      </w:r>
      <w:r w:rsidRPr="001E0FE4">
        <w:rPr>
          <w:i w:val="0"/>
          <w:sz w:val="18"/>
          <w:szCs w:val="18"/>
          <w:lang w:val="en-US"/>
        </w:rPr>
        <w:t>VII</w:t>
      </w:r>
    </w:p>
    <w:p w:rsidR="00D2206A" w:rsidRPr="00AF6001" w:rsidRDefault="00D2206A" w:rsidP="00D2206A">
      <w:pPr>
        <w:pStyle w:val="6"/>
        <w:spacing w:before="0" w:after="0"/>
        <w:jc w:val="center"/>
        <w:rPr>
          <w:sz w:val="18"/>
          <w:szCs w:val="18"/>
        </w:rPr>
      </w:pPr>
      <w:r w:rsidRPr="00AF6001">
        <w:rPr>
          <w:sz w:val="18"/>
          <w:szCs w:val="18"/>
        </w:rPr>
        <w:lastRenderedPageBreak/>
        <w:t>Распределение бюджетных ассигнований на</w:t>
      </w:r>
      <w:r w:rsidRPr="00AF6001">
        <w:rPr>
          <w:b w:val="0"/>
          <w:sz w:val="18"/>
          <w:szCs w:val="18"/>
        </w:rPr>
        <w:t xml:space="preserve"> </w:t>
      </w:r>
      <w:r w:rsidRPr="00AF6001">
        <w:rPr>
          <w:sz w:val="18"/>
          <w:szCs w:val="18"/>
        </w:rPr>
        <w:t>2019 год</w:t>
      </w:r>
      <w:r w:rsidRPr="00AF6001">
        <w:rPr>
          <w:b w:val="0"/>
          <w:sz w:val="18"/>
          <w:szCs w:val="18"/>
        </w:rPr>
        <w:t xml:space="preserve"> </w:t>
      </w:r>
      <w:r w:rsidRPr="00AF6001">
        <w:rPr>
          <w:sz w:val="18"/>
          <w:szCs w:val="18"/>
        </w:rPr>
        <w:t>и</w:t>
      </w:r>
      <w:r w:rsidRPr="00AF6001">
        <w:rPr>
          <w:b w:val="0"/>
          <w:sz w:val="18"/>
          <w:szCs w:val="18"/>
        </w:rPr>
        <w:t xml:space="preserve"> </w:t>
      </w:r>
      <w:r w:rsidRPr="00AF6001">
        <w:rPr>
          <w:sz w:val="18"/>
          <w:szCs w:val="18"/>
        </w:rPr>
        <w:t xml:space="preserve">на плановый период 2020 и 2021 годов по разделам, подразделам, целевым статьям (муниципальным программам </w:t>
      </w:r>
      <w:r w:rsidRPr="00AF6001">
        <w:rPr>
          <w:bCs w:val="0"/>
          <w:sz w:val="18"/>
          <w:szCs w:val="18"/>
        </w:rPr>
        <w:t>Мошковского</w:t>
      </w:r>
      <w:r w:rsidRPr="00AF6001">
        <w:rPr>
          <w:sz w:val="18"/>
          <w:szCs w:val="18"/>
        </w:rPr>
        <w:t xml:space="preserve"> сельсовета Бековского района Пензенской области и непрограммным направлениям деятельности), группам и подгруппам видов расходов классификации расходов бюджета </w:t>
      </w:r>
      <w:r w:rsidRPr="00AF6001">
        <w:rPr>
          <w:bCs w:val="0"/>
          <w:sz w:val="18"/>
          <w:szCs w:val="18"/>
        </w:rPr>
        <w:t>Мошковского</w:t>
      </w:r>
      <w:r w:rsidRPr="00AF6001">
        <w:rPr>
          <w:sz w:val="18"/>
          <w:szCs w:val="18"/>
        </w:rPr>
        <w:t xml:space="preserve"> сельсовета</w:t>
      </w:r>
    </w:p>
    <w:p w:rsidR="00D2206A" w:rsidRPr="00AF6001" w:rsidRDefault="00D2206A" w:rsidP="00D2206A">
      <w:pPr>
        <w:rPr>
          <w:sz w:val="18"/>
          <w:szCs w:val="18"/>
          <w:lang w:eastAsia="x-none"/>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1"/>
        <w:gridCol w:w="567"/>
        <w:gridCol w:w="567"/>
        <w:gridCol w:w="992"/>
        <w:gridCol w:w="709"/>
        <w:gridCol w:w="1026"/>
        <w:gridCol w:w="992"/>
        <w:gridCol w:w="992"/>
      </w:tblGrid>
      <w:tr w:rsidR="00D2206A" w:rsidRPr="00AF6001" w:rsidTr="00D2206A">
        <w:trPr>
          <w:trHeight w:hRule="exact" w:val="355"/>
          <w:jc w:val="center"/>
        </w:trPr>
        <w:tc>
          <w:tcPr>
            <w:tcW w:w="3931" w:type="dxa"/>
            <w:vMerge w:val="restart"/>
            <w:shd w:val="clear" w:color="auto" w:fill="auto"/>
          </w:tcPr>
          <w:p w:rsidR="00D2206A" w:rsidRPr="00AF6001" w:rsidRDefault="00D2206A" w:rsidP="00D2206A">
            <w:pPr>
              <w:jc w:val="center"/>
              <w:rPr>
                <w:rFonts w:eastAsia="Calibri"/>
                <w:b/>
                <w:bCs/>
                <w:iCs/>
                <w:sz w:val="18"/>
                <w:szCs w:val="18"/>
              </w:rPr>
            </w:pPr>
            <w:r w:rsidRPr="00AF6001">
              <w:rPr>
                <w:sz w:val="18"/>
                <w:szCs w:val="18"/>
              </w:rPr>
              <w:t>Наименование показателя</w:t>
            </w:r>
          </w:p>
        </w:tc>
        <w:tc>
          <w:tcPr>
            <w:tcW w:w="2835" w:type="dxa"/>
            <w:gridSpan w:val="4"/>
            <w:shd w:val="clear" w:color="auto" w:fill="auto"/>
          </w:tcPr>
          <w:p w:rsidR="00D2206A" w:rsidRPr="00AF6001" w:rsidRDefault="00D2206A" w:rsidP="00D2206A">
            <w:pPr>
              <w:jc w:val="center"/>
              <w:rPr>
                <w:rFonts w:eastAsia="Calibri"/>
                <w:b/>
                <w:bCs/>
                <w:iCs/>
                <w:sz w:val="18"/>
                <w:szCs w:val="18"/>
              </w:rPr>
            </w:pPr>
            <w:r w:rsidRPr="00AF6001">
              <w:rPr>
                <w:sz w:val="18"/>
                <w:szCs w:val="18"/>
              </w:rPr>
              <w:t>Код бюджетной классификации</w:t>
            </w:r>
          </w:p>
        </w:tc>
        <w:tc>
          <w:tcPr>
            <w:tcW w:w="3010" w:type="dxa"/>
            <w:gridSpan w:val="3"/>
          </w:tcPr>
          <w:p w:rsidR="00D2206A" w:rsidRPr="00AF6001" w:rsidRDefault="00D2206A" w:rsidP="00D2206A">
            <w:pPr>
              <w:jc w:val="center"/>
              <w:rPr>
                <w:rFonts w:eastAsia="Calibri"/>
                <w:bCs/>
                <w:iCs/>
                <w:sz w:val="18"/>
                <w:szCs w:val="18"/>
              </w:rPr>
            </w:pPr>
            <w:r w:rsidRPr="00AF6001">
              <w:rPr>
                <w:sz w:val="18"/>
                <w:szCs w:val="18"/>
              </w:rPr>
              <w:t>Сумма, тыс. рублей</w:t>
            </w:r>
          </w:p>
        </w:tc>
      </w:tr>
      <w:tr w:rsidR="00D2206A" w:rsidRPr="00AF6001" w:rsidTr="00D2206A">
        <w:trPr>
          <w:trHeight w:val="510"/>
          <w:jc w:val="center"/>
        </w:trPr>
        <w:tc>
          <w:tcPr>
            <w:tcW w:w="3931" w:type="dxa"/>
            <w:vMerge/>
            <w:shd w:val="clear" w:color="auto" w:fill="auto"/>
          </w:tcPr>
          <w:p w:rsidR="00D2206A" w:rsidRPr="00AF6001" w:rsidRDefault="00D2206A" w:rsidP="00D2206A">
            <w:pPr>
              <w:jc w:val="center"/>
              <w:rPr>
                <w:sz w:val="18"/>
                <w:szCs w:val="18"/>
              </w:rPr>
            </w:pPr>
          </w:p>
        </w:tc>
        <w:tc>
          <w:tcPr>
            <w:tcW w:w="567" w:type="dxa"/>
            <w:shd w:val="clear" w:color="auto" w:fill="auto"/>
          </w:tcPr>
          <w:p w:rsidR="00D2206A" w:rsidRPr="00AF6001" w:rsidRDefault="00D2206A" w:rsidP="00D2206A">
            <w:pPr>
              <w:jc w:val="center"/>
              <w:rPr>
                <w:sz w:val="18"/>
                <w:szCs w:val="18"/>
              </w:rPr>
            </w:pPr>
            <w:r w:rsidRPr="00AF6001">
              <w:rPr>
                <w:sz w:val="18"/>
                <w:szCs w:val="18"/>
              </w:rPr>
              <w:t>Раз</w:t>
            </w:r>
          </w:p>
          <w:p w:rsidR="00D2206A" w:rsidRPr="00AF6001" w:rsidRDefault="00D2206A" w:rsidP="00D2206A">
            <w:pPr>
              <w:jc w:val="center"/>
              <w:rPr>
                <w:rFonts w:eastAsia="Calibri"/>
                <w:b/>
                <w:bCs/>
                <w:iCs/>
                <w:sz w:val="18"/>
                <w:szCs w:val="18"/>
              </w:rPr>
            </w:pPr>
            <w:r w:rsidRPr="00AF6001">
              <w:rPr>
                <w:sz w:val="18"/>
                <w:szCs w:val="18"/>
              </w:rPr>
              <w:t>дел</w:t>
            </w:r>
          </w:p>
        </w:tc>
        <w:tc>
          <w:tcPr>
            <w:tcW w:w="567" w:type="dxa"/>
            <w:shd w:val="clear" w:color="auto" w:fill="auto"/>
          </w:tcPr>
          <w:p w:rsidR="00D2206A" w:rsidRPr="00AF6001" w:rsidRDefault="00D2206A" w:rsidP="00D2206A">
            <w:pPr>
              <w:jc w:val="center"/>
              <w:rPr>
                <w:sz w:val="18"/>
                <w:szCs w:val="18"/>
              </w:rPr>
            </w:pPr>
            <w:r w:rsidRPr="00AF6001">
              <w:rPr>
                <w:sz w:val="18"/>
                <w:szCs w:val="18"/>
              </w:rPr>
              <w:t>Под</w:t>
            </w:r>
          </w:p>
          <w:p w:rsidR="00D2206A" w:rsidRPr="00AF6001" w:rsidRDefault="00D2206A" w:rsidP="00D2206A">
            <w:pPr>
              <w:jc w:val="center"/>
              <w:rPr>
                <w:rFonts w:eastAsia="Calibri"/>
                <w:b/>
                <w:bCs/>
                <w:iCs/>
                <w:sz w:val="18"/>
                <w:szCs w:val="18"/>
              </w:rPr>
            </w:pPr>
            <w:r w:rsidRPr="00AF6001">
              <w:rPr>
                <w:sz w:val="18"/>
                <w:szCs w:val="18"/>
              </w:rPr>
              <w:t>раздел</w:t>
            </w:r>
          </w:p>
        </w:tc>
        <w:tc>
          <w:tcPr>
            <w:tcW w:w="992" w:type="dxa"/>
            <w:shd w:val="clear" w:color="auto" w:fill="auto"/>
          </w:tcPr>
          <w:p w:rsidR="00D2206A" w:rsidRPr="00AF6001" w:rsidRDefault="00D2206A" w:rsidP="00D2206A">
            <w:pPr>
              <w:jc w:val="center"/>
              <w:rPr>
                <w:rFonts w:eastAsia="Calibri"/>
                <w:b/>
                <w:bCs/>
                <w:iCs/>
                <w:sz w:val="18"/>
                <w:szCs w:val="18"/>
              </w:rPr>
            </w:pPr>
            <w:r w:rsidRPr="00AF6001">
              <w:rPr>
                <w:sz w:val="18"/>
                <w:szCs w:val="18"/>
              </w:rPr>
              <w:t>Целевая статья</w:t>
            </w:r>
          </w:p>
        </w:tc>
        <w:tc>
          <w:tcPr>
            <w:tcW w:w="709" w:type="dxa"/>
            <w:shd w:val="clear" w:color="auto" w:fill="auto"/>
          </w:tcPr>
          <w:p w:rsidR="00D2206A" w:rsidRPr="00AF6001" w:rsidRDefault="00D2206A" w:rsidP="00D2206A">
            <w:pPr>
              <w:jc w:val="center"/>
              <w:rPr>
                <w:rFonts w:eastAsia="Calibri"/>
                <w:b/>
                <w:bCs/>
                <w:iCs/>
                <w:sz w:val="18"/>
                <w:szCs w:val="18"/>
              </w:rPr>
            </w:pPr>
            <w:r w:rsidRPr="00AF6001">
              <w:rPr>
                <w:sz w:val="18"/>
                <w:szCs w:val="18"/>
              </w:rPr>
              <w:t>Вид расхода</w:t>
            </w:r>
          </w:p>
        </w:tc>
        <w:tc>
          <w:tcPr>
            <w:tcW w:w="1026" w:type="dxa"/>
          </w:tcPr>
          <w:p w:rsidR="00D2206A" w:rsidRPr="00AF6001" w:rsidRDefault="00D2206A" w:rsidP="00D2206A">
            <w:pPr>
              <w:jc w:val="center"/>
              <w:rPr>
                <w:sz w:val="18"/>
                <w:szCs w:val="18"/>
              </w:rPr>
            </w:pPr>
            <w:r w:rsidRPr="00AF6001">
              <w:rPr>
                <w:sz w:val="18"/>
                <w:szCs w:val="18"/>
              </w:rPr>
              <w:t>2019 год</w:t>
            </w:r>
          </w:p>
        </w:tc>
        <w:tc>
          <w:tcPr>
            <w:tcW w:w="992" w:type="dxa"/>
          </w:tcPr>
          <w:p w:rsidR="00D2206A" w:rsidRPr="00AF6001" w:rsidRDefault="00D2206A" w:rsidP="00D2206A">
            <w:pPr>
              <w:jc w:val="center"/>
              <w:rPr>
                <w:sz w:val="18"/>
                <w:szCs w:val="18"/>
              </w:rPr>
            </w:pPr>
            <w:r w:rsidRPr="00AF6001">
              <w:rPr>
                <w:sz w:val="18"/>
                <w:szCs w:val="18"/>
              </w:rPr>
              <w:t>2020 год</w:t>
            </w:r>
          </w:p>
        </w:tc>
        <w:tc>
          <w:tcPr>
            <w:tcW w:w="992" w:type="dxa"/>
          </w:tcPr>
          <w:p w:rsidR="00D2206A" w:rsidRPr="00AF6001" w:rsidRDefault="00D2206A" w:rsidP="00D2206A">
            <w:pPr>
              <w:jc w:val="center"/>
              <w:rPr>
                <w:sz w:val="18"/>
                <w:szCs w:val="18"/>
              </w:rPr>
            </w:pPr>
            <w:r w:rsidRPr="00AF6001">
              <w:rPr>
                <w:sz w:val="18"/>
                <w:szCs w:val="18"/>
              </w:rPr>
              <w:t>2021 год</w:t>
            </w:r>
          </w:p>
        </w:tc>
      </w:tr>
      <w:tr w:rsidR="00D2206A" w:rsidRPr="00AF6001" w:rsidTr="00D2206A">
        <w:trPr>
          <w:trHeight w:val="293"/>
          <w:jc w:val="center"/>
        </w:trPr>
        <w:tc>
          <w:tcPr>
            <w:tcW w:w="3931" w:type="dxa"/>
            <w:shd w:val="clear" w:color="auto" w:fill="auto"/>
          </w:tcPr>
          <w:p w:rsidR="00D2206A" w:rsidRPr="00AF6001" w:rsidRDefault="00D2206A" w:rsidP="00D2206A">
            <w:pPr>
              <w:jc w:val="center"/>
              <w:rPr>
                <w:sz w:val="18"/>
                <w:szCs w:val="18"/>
              </w:rPr>
            </w:pPr>
            <w:r w:rsidRPr="00AF6001">
              <w:rPr>
                <w:sz w:val="18"/>
                <w:szCs w:val="18"/>
              </w:rPr>
              <w:t>1</w:t>
            </w:r>
          </w:p>
        </w:tc>
        <w:tc>
          <w:tcPr>
            <w:tcW w:w="567" w:type="dxa"/>
            <w:shd w:val="clear" w:color="auto" w:fill="auto"/>
          </w:tcPr>
          <w:p w:rsidR="00D2206A" w:rsidRPr="00AF6001" w:rsidRDefault="00D2206A" w:rsidP="00D2206A">
            <w:pPr>
              <w:jc w:val="center"/>
              <w:rPr>
                <w:sz w:val="18"/>
                <w:szCs w:val="18"/>
              </w:rPr>
            </w:pPr>
            <w:r w:rsidRPr="00AF6001">
              <w:rPr>
                <w:sz w:val="18"/>
                <w:szCs w:val="18"/>
              </w:rPr>
              <w:t>2</w:t>
            </w:r>
          </w:p>
        </w:tc>
        <w:tc>
          <w:tcPr>
            <w:tcW w:w="567" w:type="dxa"/>
            <w:shd w:val="clear" w:color="auto" w:fill="auto"/>
          </w:tcPr>
          <w:p w:rsidR="00D2206A" w:rsidRPr="00AF6001" w:rsidRDefault="00D2206A" w:rsidP="00D2206A">
            <w:pPr>
              <w:jc w:val="center"/>
              <w:rPr>
                <w:sz w:val="18"/>
                <w:szCs w:val="18"/>
              </w:rPr>
            </w:pPr>
            <w:r w:rsidRPr="00AF6001">
              <w:rPr>
                <w:sz w:val="18"/>
                <w:szCs w:val="18"/>
              </w:rPr>
              <w:t>3</w:t>
            </w:r>
          </w:p>
        </w:tc>
        <w:tc>
          <w:tcPr>
            <w:tcW w:w="992" w:type="dxa"/>
            <w:shd w:val="clear" w:color="auto" w:fill="auto"/>
          </w:tcPr>
          <w:p w:rsidR="00D2206A" w:rsidRPr="00AF6001" w:rsidRDefault="00D2206A" w:rsidP="00D2206A">
            <w:pPr>
              <w:jc w:val="center"/>
              <w:rPr>
                <w:sz w:val="18"/>
                <w:szCs w:val="18"/>
              </w:rPr>
            </w:pPr>
            <w:r w:rsidRPr="00AF6001">
              <w:rPr>
                <w:sz w:val="18"/>
                <w:szCs w:val="18"/>
              </w:rPr>
              <w:t>4</w:t>
            </w:r>
          </w:p>
        </w:tc>
        <w:tc>
          <w:tcPr>
            <w:tcW w:w="709" w:type="dxa"/>
            <w:shd w:val="clear" w:color="auto" w:fill="auto"/>
          </w:tcPr>
          <w:p w:rsidR="00D2206A" w:rsidRPr="00AF6001" w:rsidRDefault="00D2206A" w:rsidP="00D2206A">
            <w:pPr>
              <w:jc w:val="center"/>
              <w:rPr>
                <w:sz w:val="18"/>
                <w:szCs w:val="18"/>
              </w:rPr>
            </w:pPr>
            <w:r w:rsidRPr="00AF6001">
              <w:rPr>
                <w:sz w:val="18"/>
                <w:szCs w:val="18"/>
              </w:rPr>
              <w:t>5</w:t>
            </w:r>
          </w:p>
        </w:tc>
        <w:tc>
          <w:tcPr>
            <w:tcW w:w="1026" w:type="dxa"/>
          </w:tcPr>
          <w:p w:rsidR="00D2206A" w:rsidRPr="00AF6001" w:rsidRDefault="00D2206A" w:rsidP="00D2206A">
            <w:pPr>
              <w:jc w:val="center"/>
              <w:rPr>
                <w:rFonts w:eastAsia="Calibri"/>
                <w:bCs/>
                <w:iCs/>
                <w:sz w:val="18"/>
                <w:szCs w:val="18"/>
              </w:rPr>
            </w:pPr>
            <w:r w:rsidRPr="00AF6001">
              <w:rPr>
                <w:rFonts w:eastAsia="Calibri"/>
                <w:bCs/>
                <w:iCs/>
                <w:sz w:val="18"/>
                <w:szCs w:val="18"/>
              </w:rPr>
              <w:t>6</w:t>
            </w:r>
          </w:p>
        </w:tc>
        <w:tc>
          <w:tcPr>
            <w:tcW w:w="992" w:type="dxa"/>
          </w:tcPr>
          <w:p w:rsidR="00D2206A" w:rsidRPr="00AF6001" w:rsidRDefault="00D2206A" w:rsidP="00D2206A">
            <w:pPr>
              <w:jc w:val="center"/>
              <w:rPr>
                <w:rFonts w:eastAsia="Calibri"/>
                <w:bCs/>
                <w:iCs/>
                <w:sz w:val="18"/>
                <w:szCs w:val="18"/>
              </w:rPr>
            </w:pPr>
            <w:r w:rsidRPr="00AF6001">
              <w:rPr>
                <w:rFonts w:eastAsia="Calibri"/>
                <w:bCs/>
                <w:iCs/>
                <w:sz w:val="18"/>
                <w:szCs w:val="18"/>
              </w:rPr>
              <w:t>7</w:t>
            </w:r>
          </w:p>
        </w:tc>
        <w:tc>
          <w:tcPr>
            <w:tcW w:w="992" w:type="dxa"/>
            <w:shd w:val="clear" w:color="auto" w:fill="auto"/>
          </w:tcPr>
          <w:p w:rsidR="00D2206A" w:rsidRPr="00AF6001" w:rsidRDefault="00D2206A" w:rsidP="00D2206A">
            <w:pPr>
              <w:jc w:val="center"/>
              <w:rPr>
                <w:rFonts w:eastAsia="Calibri"/>
                <w:bCs/>
                <w:iCs/>
                <w:sz w:val="18"/>
                <w:szCs w:val="18"/>
              </w:rPr>
            </w:pPr>
            <w:r w:rsidRPr="00AF6001">
              <w:rPr>
                <w:rFonts w:eastAsia="Calibri"/>
                <w:bCs/>
                <w:iCs/>
                <w:sz w:val="18"/>
                <w:szCs w:val="18"/>
              </w:rPr>
              <w:t>8</w:t>
            </w:r>
          </w:p>
        </w:tc>
      </w:tr>
      <w:tr w:rsidR="00D2206A" w:rsidRPr="00AF6001" w:rsidTr="00D2206A">
        <w:trPr>
          <w:trHeight w:hRule="exact" w:val="311"/>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ОБЩЕГОСУДАРСТВЕННЫЕ ВОПРОСЫ</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p>
        </w:tc>
        <w:tc>
          <w:tcPr>
            <w:tcW w:w="992" w:type="dxa"/>
            <w:shd w:val="clear" w:color="auto" w:fill="auto"/>
          </w:tcPr>
          <w:p w:rsidR="00D2206A" w:rsidRPr="00AF6001" w:rsidRDefault="00D2206A" w:rsidP="00D2206A">
            <w:pPr>
              <w:jc w:val="center"/>
              <w:rPr>
                <w:bCs/>
                <w:iCs/>
                <w:sz w:val="18"/>
                <w:szCs w:val="18"/>
              </w:rPr>
            </w:pP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1 755,522-39</w:t>
            </w:r>
          </w:p>
        </w:tc>
        <w:tc>
          <w:tcPr>
            <w:tcW w:w="992" w:type="dxa"/>
          </w:tcPr>
          <w:p w:rsidR="00D2206A" w:rsidRPr="00AF6001" w:rsidRDefault="00D2206A" w:rsidP="00D2206A">
            <w:pPr>
              <w:jc w:val="center"/>
              <w:rPr>
                <w:bCs/>
                <w:iCs/>
                <w:sz w:val="18"/>
                <w:szCs w:val="18"/>
              </w:rPr>
            </w:pPr>
            <w:r w:rsidRPr="00AF6001">
              <w:rPr>
                <w:bCs/>
                <w:iCs/>
                <w:sz w:val="18"/>
                <w:szCs w:val="18"/>
              </w:rPr>
              <w:t>1 058, 343-62</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1 290, 394</w:t>
            </w:r>
          </w:p>
        </w:tc>
      </w:tr>
      <w:tr w:rsidR="00D2206A" w:rsidRPr="00AF6001" w:rsidTr="00D2206A">
        <w:trPr>
          <w:trHeight w:val="768"/>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1 696, 982-39</w:t>
            </w:r>
          </w:p>
        </w:tc>
        <w:tc>
          <w:tcPr>
            <w:tcW w:w="992" w:type="dxa"/>
          </w:tcPr>
          <w:p w:rsidR="00D2206A" w:rsidRPr="00AF6001" w:rsidRDefault="00D2206A" w:rsidP="00D2206A">
            <w:pPr>
              <w:jc w:val="center"/>
              <w:rPr>
                <w:bCs/>
                <w:iCs/>
                <w:sz w:val="18"/>
                <w:szCs w:val="18"/>
              </w:rPr>
            </w:pPr>
            <w:r w:rsidRPr="00AF6001">
              <w:rPr>
                <w:bCs/>
                <w:iCs/>
                <w:sz w:val="18"/>
                <w:szCs w:val="18"/>
              </w:rPr>
              <w:t>1 044, 803-62</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1 277, 854</w:t>
            </w:r>
          </w:p>
        </w:tc>
      </w:tr>
      <w:tr w:rsidR="00D2206A" w:rsidRPr="00AF6001" w:rsidTr="00D2206A">
        <w:trPr>
          <w:trHeight w:val="1120"/>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0400000000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1 664, 582-39</w:t>
            </w:r>
          </w:p>
        </w:tc>
        <w:tc>
          <w:tcPr>
            <w:tcW w:w="992" w:type="dxa"/>
          </w:tcPr>
          <w:p w:rsidR="00D2206A" w:rsidRPr="00AF6001" w:rsidRDefault="00D2206A" w:rsidP="00D2206A">
            <w:pPr>
              <w:jc w:val="center"/>
              <w:rPr>
                <w:bCs/>
                <w:iCs/>
                <w:sz w:val="18"/>
                <w:szCs w:val="18"/>
              </w:rPr>
            </w:pPr>
            <w:r w:rsidRPr="00AF6001">
              <w:rPr>
                <w:bCs/>
                <w:iCs/>
                <w:sz w:val="18"/>
                <w:szCs w:val="18"/>
              </w:rPr>
              <w:t>1 044, 803-62</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1 277, 854</w:t>
            </w:r>
          </w:p>
        </w:tc>
      </w:tr>
      <w:tr w:rsidR="00D2206A" w:rsidRPr="00AF6001" w:rsidTr="00D2206A">
        <w:trPr>
          <w:trHeight w:val="274"/>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0410000000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1 658, 630-39</w:t>
            </w:r>
          </w:p>
        </w:tc>
        <w:tc>
          <w:tcPr>
            <w:tcW w:w="992" w:type="dxa"/>
          </w:tcPr>
          <w:p w:rsidR="00D2206A" w:rsidRPr="00AF6001" w:rsidRDefault="00D2206A" w:rsidP="00D2206A">
            <w:pPr>
              <w:jc w:val="center"/>
              <w:rPr>
                <w:bCs/>
                <w:iCs/>
                <w:sz w:val="18"/>
                <w:szCs w:val="18"/>
              </w:rPr>
            </w:pPr>
            <w:r w:rsidRPr="00AF6001">
              <w:rPr>
                <w:bCs/>
                <w:iCs/>
                <w:sz w:val="18"/>
                <w:szCs w:val="18"/>
              </w:rPr>
              <w:t>1 038, 851-62</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1 271, 902</w:t>
            </w:r>
          </w:p>
        </w:tc>
      </w:tr>
      <w:tr w:rsidR="00D2206A" w:rsidRPr="00AF6001" w:rsidTr="00D2206A">
        <w:trPr>
          <w:trHeight w:val="169"/>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Основное мероприятие «Расходы на содержание органов местного самоуправления»</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0410100000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1 658, 630-39</w:t>
            </w:r>
          </w:p>
        </w:tc>
        <w:tc>
          <w:tcPr>
            <w:tcW w:w="992" w:type="dxa"/>
          </w:tcPr>
          <w:p w:rsidR="00D2206A" w:rsidRPr="00AF6001" w:rsidRDefault="00D2206A" w:rsidP="00D2206A">
            <w:pPr>
              <w:jc w:val="center"/>
              <w:rPr>
                <w:bCs/>
                <w:iCs/>
                <w:sz w:val="18"/>
                <w:szCs w:val="18"/>
              </w:rPr>
            </w:pPr>
            <w:r w:rsidRPr="00AF6001">
              <w:rPr>
                <w:bCs/>
                <w:iCs/>
                <w:sz w:val="18"/>
                <w:szCs w:val="18"/>
              </w:rPr>
              <w:t>1 038, 851-62</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1 271, 902</w:t>
            </w:r>
          </w:p>
        </w:tc>
      </w:tr>
      <w:tr w:rsidR="00D2206A" w:rsidRPr="00AF6001" w:rsidTr="00D2206A">
        <w:trPr>
          <w:trHeight w:val="870"/>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0410102100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813, 494-84</w:t>
            </w:r>
          </w:p>
        </w:tc>
        <w:tc>
          <w:tcPr>
            <w:tcW w:w="992" w:type="dxa"/>
          </w:tcPr>
          <w:p w:rsidR="00D2206A" w:rsidRPr="00AF6001" w:rsidRDefault="00D2206A" w:rsidP="00D2206A">
            <w:pPr>
              <w:jc w:val="center"/>
              <w:rPr>
                <w:bCs/>
                <w:iCs/>
                <w:sz w:val="18"/>
                <w:szCs w:val="18"/>
              </w:rPr>
            </w:pPr>
            <w:r w:rsidRPr="00AF6001">
              <w:rPr>
                <w:bCs/>
                <w:iCs/>
                <w:sz w:val="18"/>
                <w:szCs w:val="18"/>
              </w:rPr>
              <w:t>719, 158</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719, 158</w:t>
            </w:r>
          </w:p>
        </w:tc>
      </w:tr>
      <w:tr w:rsidR="00D2206A" w:rsidRPr="00AF6001" w:rsidTr="00D2206A">
        <w:trPr>
          <w:trHeight w:val="1264"/>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0410102100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100</w:t>
            </w:r>
          </w:p>
        </w:tc>
        <w:tc>
          <w:tcPr>
            <w:tcW w:w="1026" w:type="dxa"/>
          </w:tcPr>
          <w:p w:rsidR="00D2206A" w:rsidRPr="00AF6001" w:rsidRDefault="00D2206A" w:rsidP="00D2206A">
            <w:pPr>
              <w:jc w:val="center"/>
              <w:rPr>
                <w:bCs/>
                <w:iCs/>
                <w:sz w:val="18"/>
                <w:szCs w:val="18"/>
              </w:rPr>
            </w:pPr>
            <w:r w:rsidRPr="00AF6001">
              <w:rPr>
                <w:bCs/>
                <w:iCs/>
                <w:sz w:val="18"/>
                <w:szCs w:val="18"/>
              </w:rPr>
              <w:t>813, 494-84</w:t>
            </w:r>
          </w:p>
        </w:tc>
        <w:tc>
          <w:tcPr>
            <w:tcW w:w="992" w:type="dxa"/>
          </w:tcPr>
          <w:p w:rsidR="00D2206A" w:rsidRPr="00AF6001" w:rsidRDefault="00D2206A" w:rsidP="00D2206A">
            <w:pPr>
              <w:jc w:val="center"/>
              <w:rPr>
                <w:bCs/>
                <w:iCs/>
                <w:sz w:val="18"/>
                <w:szCs w:val="18"/>
              </w:rPr>
            </w:pPr>
            <w:r w:rsidRPr="00AF6001">
              <w:rPr>
                <w:bCs/>
                <w:iCs/>
                <w:sz w:val="18"/>
                <w:szCs w:val="18"/>
              </w:rPr>
              <w:t>719, 158</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719, 158</w:t>
            </w:r>
          </w:p>
        </w:tc>
      </w:tr>
      <w:tr w:rsidR="00D2206A" w:rsidRPr="00AF6001" w:rsidTr="00D2206A">
        <w:trPr>
          <w:trHeight w:val="417"/>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Расходы на выплаты персоналу государственных (муниципальных) органов</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0410102100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120</w:t>
            </w:r>
          </w:p>
        </w:tc>
        <w:tc>
          <w:tcPr>
            <w:tcW w:w="1026" w:type="dxa"/>
          </w:tcPr>
          <w:p w:rsidR="00D2206A" w:rsidRPr="00AF6001" w:rsidRDefault="00D2206A" w:rsidP="00D2206A">
            <w:pPr>
              <w:jc w:val="center"/>
              <w:rPr>
                <w:bCs/>
                <w:iCs/>
                <w:sz w:val="18"/>
                <w:szCs w:val="18"/>
              </w:rPr>
            </w:pPr>
            <w:r w:rsidRPr="00AF6001">
              <w:rPr>
                <w:bCs/>
                <w:iCs/>
                <w:sz w:val="18"/>
                <w:szCs w:val="18"/>
              </w:rPr>
              <w:t>813, 494-84</w:t>
            </w:r>
          </w:p>
        </w:tc>
        <w:tc>
          <w:tcPr>
            <w:tcW w:w="992" w:type="dxa"/>
          </w:tcPr>
          <w:p w:rsidR="00D2206A" w:rsidRPr="00AF6001" w:rsidRDefault="00D2206A" w:rsidP="00D2206A">
            <w:pPr>
              <w:jc w:val="center"/>
              <w:rPr>
                <w:bCs/>
                <w:iCs/>
                <w:sz w:val="18"/>
                <w:szCs w:val="18"/>
              </w:rPr>
            </w:pPr>
            <w:r w:rsidRPr="00AF6001">
              <w:rPr>
                <w:bCs/>
                <w:iCs/>
                <w:sz w:val="18"/>
                <w:szCs w:val="18"/>
              </w:rPr>
              <w:t>719, 158</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719, 158</w:t>
            </w:r>
          </w:p>
        </w:tc>
      </w:tr>
      <w:tr w:rsidR="00D2206A" w:rsidRPr="00AF6001" w:rsidTr="00D2206A">
        <w:trPr>
          <w:trHeight w:val="549"/>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Расходы на выплаты по оплате труда Главы администрации Мошковского сельсовета</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0410102110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683, 516-26</w:t>
            </w:r>
          </w:p>
        </w:tc>
        <w:tc>
          <w:tcPr>
            <w:tcW w:w="992" w:type="dxa"/>
          </w:tcPr>
          <w:p w:rsidR="00D2206A" w:rsidRPr="00AF6001" w:rsidRDefault="00D2206A" w:rsidP="00D2206A">
            <w:pPr>
              <w:jc w:val="center"/>
              <w:rPr>
                <w:bCs/>
                <w:iCs/>
                <w:sz w:val="18"/>
                <w:szCs w:val="18"/>
              </w:rPr>
            </w:pPr>
            <w:r w:rsidRPr="00AF6001">
              <w:rPr>
                <w:bCs/>
                <w:iCs/>
                <w:sz w:val="18"/>
                <w:szCs w:val="18"/>
              </w:rPr>
              <w:t>221, 551-98</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493, 919</w:t>
            </w:r>
          </w:p>
        </w:tc>
      </w:tr>
      <w:tr w:rsidR="00D2206A" w:rsidRPr="00AF6001" w:rsidTr="00D2206A">
        <w:trPr>
          <w:trHeight w:val="1268"/>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0410102110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100</w:t>
            </w:r>
          </w:p>
        </w:tc>
        <w:tc>
          <w:tcPr>
            <w:tcW w:w="1026" w:type="dxa"/>
          </w:tcPr>
          <w:p w:rsidR="00D2206A" w:rsidRPr="00AF6001" w:rsidRDefault="00D2206A" w:rsidP="00D2206A">
            <w:pPr>
              <w:jc w:val="center"/>
              <w:rPr>
                <w:bCs/>
                <w:iCs/>
                <w:sz w:val="18"/>
                <w:szCs w:val="18"/>
              </w:rPr>
            </w:pPr>
            <w:r w:rsidRPr="00AF6001">
              <w:rPr>
                <w:bCs/>
                <w:iCs/>
                <w:sz w:val="18"/>
                <w:szCs w:val="18"/>
              </w:rPr>
              <w:t>683, 516-26</w:t>
            </w:r>
          </w:p>
        </w:tc>
        <w:tc>
          <w:tcPr>
            <w:tcW w:w="992" w:type="dxa"/>
          </w:tcPr>
          <w:p w:rsidR="00D2206A" w:rsidRPr="00AF6001" w:rsidRDefault="00D2206A" w:rsidP="00D2206A">
            <w:pPr>
              <w:jc w:val="center"/>
              <w:rPr>
                <w:bCs/>
                <w:iCs/>
                <w:sz w:val="18"/>
                <w:szCs w:val="18"/>
              </w:rPr>
            </w:pPr>
            <w:r w:rsidRPr="00AF6001">
              <w:rPr>
                <w:bCs/>
                <w:iCs/>
                <w:sz w:val="18"/>
                <w:szCs w:val="18"/>
              </w:rPr>
              <w:t>221, 551-98</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493, 919</w:t>
            </w:r>
          </w:p>
        </w:tc>
      </w:tr>
      <w:tr w:rsidR="00D2206A" w:rsidRPr="00AF6001" w:rsidTr="00D2206A">
        <w:trPr>
          <w:trHeight w:val="529"/>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Расходы на выплаты персоналу государственных (муниципальных) органов</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0410102110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120</w:t>
            </w:r>
          </w:p>
        </w:tc>
        <w:tc>
          <w:tcPr>
            <w:tcW w:w="1026" w:type="dxa"/>
          </w:tcPr>
          <w:p w:rsidR="00D2206A" w:rsidRPr="00AF6001" w:rsidRDefault="00D2206A" w:rsidP="00D2206A">
            <w:pPr>
              <w:jc w:val="center"/>
              <w:rPr>
                <w:bCs/>
                <w:iCs/>
                <w:sz w:val="18"/>
                <w:szCs w:val="18"/>
              </w:rPr>
            </w:pPr>
            <w:r w:rsidRPr="00AF6001">
              <w:rPr>
                <w:bCs/>
                <w:iCs/>
                <w:sz w:val="18"/>
                <w:szCs w:val="18"/>
              </w:rPr>
              <w:t>683, 516-26</w:t>
            </w:r>
          </w:p>
        </w:tc>
        <w:tc>
          <w:tcPr>
            <w:tcW w:w="992" w:type="dxa"/>
          </w:tcPr>
          <w:p w:rsidR="00D2206A" w:rsidRPr="00AF6001" w:rsidRDefault="00D2206A" w:rsidP="00D2206A">
            <w:pPr>
              <w:jc w:val="center"/>
              <w:rPr>
                <w:bCs/>
                <w:iCs/>
                <w:sz w:val="18"/>
                <w:szCs w:val="18"/>
              </w:rPr>
            </w:pPr>
            <w:r w:rsidRPr="00AF6001">
              <w:rPr>
                <w:bCs/>
                <w:iCs/>
                <w:sz w:val="18"/>
                <w:szCs w:val="18"/>
              </w:rPr>
              <w:t>221, 551-98</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493, 919</w:t>
            </w:r>
          </w:p>
        </w:tc>
      </w:tr>
      <w:tr w:rsidR="00D2206A" w:rsidRPr="00AF6001" w:rsidTr="00D2206A">
        <w:trPr>
          <w:trHeight w:val="58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Расходы на обеспечение функций администрации Мошковского сельсовета Бековского района Пензенской области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0410102200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151, 217-29</w:t>
            </w:r>
          </w:p>
        </w:tc>
        <w:tc>
          <w:tcPr>
            <w:tcW w:w="992" w:type="dxa"/>
          </w:tcPr>
          <w:p w:rsidR="00D2206A" w:rsidRPr="00AF6001" w:rsidRDefault="00D2206A" w:rsidP="00D2206A">
            <w:pPr>
              <w:jc w:val="center"/>
              <w:rPr>
                <w:bCs/>
                <w:iCs/>
                <w:sz w:val="18"/>
                <w:szCs w:val="18"/>
              </w:rPr>
            </w:pPr>
            <w:r w:rsidRPr="00AF6001">
              <w:rPr>
                <w:bCs/>
                <w:iCs/>
                <w:sz w:val="18"/>
                <w:szCs w:val="18"/>
              </w:rPr>
              <w:t>87, 739-64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48, 423</w:t>
            </w:r>
          </w:p>
        </w:tc>
      </w:tr>
      <w:tr w:rsidR="00D2206A" w:rsidRPr="00AF6001" w:rsidTr="00D2206A">
        <w:trPr>
          <w:trHeight w:val="27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0410102200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200</w:t>
            </w:r>
          </w:p>
        </w:tc>
        <w:tc>
          <w:tcPr>
            <w:tcW w:w="1026" w:type="dxa"/>
          </w:tcPr>
          <w:p w:rsidR="00D2206A" w:rsidRPr="00AF6001" w:rsidRDefault="00D2206A" w:rsidP="00D2206A">
            <w:pPr>
              <w:jc w:val="center"/>
              <w:rPr>
                <w:bCs/>
                <w:iCs/>
                <w:sz w:val="18"/>
                <w:szCs w:val="18"/>
              </w:rPr>
            </w:pPr>
            <w:r w:rsidRPr="00AF6001">
              <w:rPr>
                <w:bCs/>
                <w:iCs/>
                <w:sz w:val="18"/>
                <w:szCs w:val="18"/>
              </w:rPr>
              <w:t>131, 323</w:t>
            </w:r>
          </w:p>
        </w:tc>
        <w:tc>
          <w:tcPr>
            <w:tcW w:w="992" w:type="dxa"/>
          </w:tcPr>
          <w:p w:rsidR="00D2206A" w:rsidRPr="00AF6001" w:rsidRDefault="00D2206A" w:rsidP="00D2206A">
            <w:pPr>
              <w:jc w:val="center"/>
              <w:rPr>
                <w:bCs/>
                <w:iCs/>
                <w:sz w:val="18"/>
                <w:szCs w:val="18"/>
              </w:rPr>
            </w:pPr>
            <w:r w:rsidRPr="00AF6001">
              <w:rPr>
                <w:bCs/>
                <w:iCs/>
                <w:sz w:val="18"/>
                <w:szCs w:val="18"/>
              </w:rPr>
              <w:t>63, 072-64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23, 622</w:t>
            </w:r>
          </w:p>
        </w:tc>
      </w:tr>
      <w:tr w:rsidR="00D2206A" w:rsidRPr="00AF6001" w:rsidTr="00D2206A">
        <w:trPr>
          <w:trHeight w:val="268"/>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0410102200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240</w:t>
            </w:r>
          </w:p>
        </w:tc>
        <w:tc>
          <w:tcPr>
            <w:tcW w:w="1026" w:type="dxa"/>
          </w:tcPr>
          <w:p w:rsidR="00D2206A" w:rsidRPr="00AF6001" w:rsidRDefault="00D2206A" w:rsidP="00D2206A">
            <w:pPr>
              <w:jc w:val="center"/>
              <w:rPr>
                <w:bCs/>
                <w:iCs/>
                <w:sz w:val="18"/>
                <w:szCs w:val="18"/>
              </w:rPr>
            </w:pPr>
            <w:r w:rsidRPr="00AF6001">
              <w:rPr>
                <w:bCs/>
                <w:iCs/>
                <w:sz w:val="18"/>
                <w:szCs w:val="18"/>
              </w:rPr>
              <w:t>131, 323</w:t>
            </w:r>
          </w:p>
        </w:tc>
        <w:tc>
          <w:tcPr>
            <w:tcW w:w="992" w:type="dxa"/>
          </w:tcPr>
          <w:p w:rsidR="00D2206A" w:rsidRPr="00AF6001" w:rsidRDefault="00D2206A" w:rsidP="00D2206A">
            <w:pPr>
              <w:jc w:val="center"/>
              <w:rPr>
                <w:bCs/>
                <w:iCs/>
                <w:sz w:val="18"/>
                <w:szCs w:val="18"/>
              </w:rPr>
            </w:pPr>
            <w:r w:rsidRPr="00AF6001">
              <w:rPr>
                <w:bCs/>
                <w:iCs/>
                <w:sz w:val="18"/>
                <w:szCs w:val="18"/>
              </w:rPr>
              <w:t>63, 072-64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23, 622</w:t>
            </w:r>
          </w:p>
        </w:tc>
      </w:tr>
      <w:tr w:rsidR="00D2206A" w:rsidRPr="00AF6001" w:rsidTr="00D2206A">
        <w:trPr>
          <w:trHeight w:val="324"/>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Иные бюджетные ассигнования</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0410102200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800</w:t>
            </w:r>
          </w:p>
        </w:tc>
        <w:tc>
          <w:tcPr>
            <w:tcW w:w="1026" w:type="dxa"/>
          </w:tcPr>
          <w:p w:rsidR="00D2206A" w:rsidRPr="00AF6001" w:rsidRDefault="00D2206A" w:rsidP="00D2206A">
            <w:pPr>
              <w:jc w:val="center"/>
              <w:rPr>
                <w:bCs/>
                <w:iCs/>
                <w:sz w:val="18"/>
                <w:szCs w:val="18"/>
              </w:rPr>
            </w:pPr>
            <w:r w:rsidRPr="00AF6001">
              <w:rPr>
                <w:bCs/>
                <w:iCs/>
                <w:sz w:val="18"/>
                <w:szCs w:val="18"/>
              </w:rPr>
              <w:t>19, 894-29</w:t>
            </w:r>
          </w:p>
        </w:tc>
        <w:tc>
          <w:tcPr>
            <w:tcW w:w="992" w:type="dxa"/>
          </w:tcPr>
          <w:p w:rsidR="00D2206A" w:rsidRPr="00AF6001" w:rsidRDefault="00D2206A" w:rsidP="00D2206A">
            <w:pPr>
              <w:jc w:val="center"/>
              <w:rPr>
                <w:bCs/>
                <w:iCs/>
                <w:sz w:val="18"/>
                <w:szCs w:val="18"/>
              </w:rPr>
            </w:pPr>
            <w:r w:rsidRPr="00AF6001">
              <w:rPr>
                <w:bCs/>
                <w:iCs/>
                <w:sz w:val="18"/>
                <w:szCs w:val="18"/>
              </w:rPr>
              <w:t>24, 667</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24, 801</w:t>
            </w:r>
          </w:p>
        </w:tc>
      </w:tr>
      <w:tr w:rsidR="00D2206A" w:rsidRPr="00AF6001" w:rsidTr="00D2206A">
        <w:trPr>
          <w:trHeight w:val="268"/>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Уплата налогов, сборов и иных платежей</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0410102200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850</w:t>
            </w:r>
          </w:p>
        </w:tc>
        <w:tc>
          <w:tcPr>
            <w:tcW w:w="1026" w:type="dxa"/>
          </w:tcPr>
          <w:p w:rsidR="00D2206A" w:rsidRPr="00AF6001" w:rsidRDefault="00D2206A" w:rsidP="00D2206A">
            <w:pPr>
              <w:jc w:val="center"/>
              <w:rPr>
                <w:bCs/>
                <w:iCs/>
                <w:sz w:val="18"/>
                <w:szCs w:val="18"/>
              </w:rPr>
            </w:pPr>
            <w:r w:rsidRPr="00AF6001">
              <w:rPr>
                <w:bCs/>
                <w:iCs/>
                <w:sz w:val="18"/>
                <w:szCs w:val="18"/>
              </w:rPr>
              <w:t>19, 894-29</w:t>
            </w:r>
          </w:p>
        </w:tc>
        <w:tc>
          <w:tcPr>
            <w:tcW w:w="992" w:type="dxa"/>
          </w:tcPr>
          <w:p w:rsidR="00D2206A" w:rsidRPr="00AF6001" w:rsidRDefault="00D2206A" w:rsidP="00D2206A">
            <w:pPr>
              <w:jc w:val="center"/>
              <w:rPr>
                <w:bCs/>
                <w:iCs/>
                <w:sz w:val="18"/>
                <w:szCs w:val="18"/>
              </w:rPr>
            </w:pPr>
            <w:r w:rsidRPr="00AF6001">
              <w:rPr>
                <w:bCs/>
                <w:iCs/>
                <w:sz w:val="18"/>
                <w:szCs w:val="18"/>
              </w:rPr>
              <w:t>24, 667</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24, 801</w:t>
            </w:r>
          </w:p>
        </w:tc>
      </w:tr>
      <w:tr w:rsidR="00D2206A" w:rsidRPr="00AF6001" w:rsidTr="00D2206A">
        <w:trPr>
          <w:trHeight w:val="566"/>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 xml:space="preserve">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w:t>
            </w:r>
            <w:r w:rsidRPr="00AF6001">
              <w:rPr>
                <w:bCs/>
                <w:iCs/>
                <w:sz w:val="18"/>
                <w:szCs w:val="18"/>
              </w:rPr>
              <w:lastRenderedPageBreak/>
              <w:t>планировке территории, ведение информационной системы обеспечения градостроительной деятельности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lastRenderedPageBreak/>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0410164710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10,402</w:t>
            </w:r>
          </w:p>
        </w:tc>
        <w:tc>
          <w:tcPr>
            <w:tcW w:w="992" w:type="dxa"/>
          </w:tcPr>
          <w:p w:rsidR="00D2206A" w:rsidRPr="00AF6001" w:rsidRDefault="00D2206A" w:rsidP="00D2206A">
            <w:pPr>
              <w:jc w:val="center"/>
              <w:rPr>
                <w:bCs/>
                <w:iCs/>
                <w:sz w:val="18"/>
                <w:szCs w:val="18"/>
              </w:rPr>
            </w:pPr>
            <w:r w:rsidRPr="00AF6001">
              <w:rPr>
                <w:bCs/>
                <w:iCs/>
                <w:sz w:val="18"/>
                <w:szCs w:val="18"/>
              </w:rPr>
              <w:t>10, 402</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10, 402</w:t>
            </w:r>
          </w:p>
        </w:tc>
      </w:tr>
      <w:tr w:rsidR="00D2206A" w:rsidRPr="00AF6001" w:rsidTr="00D2206A">
        <w:trPr>
          <w:trHeight w:val="300"/>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0410164710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100</w:t>
            </w:r>
          </w:p>
        </w:tc>
        <w:tc>
          <w:tcPr>
            <w:tcW w:w="1026" w:type="dxa"/>
          </w:tcPr>
          <w:p w:rsidR="00D2206A" w:rsidRPr="00AF6001" w:rsidRDefault="00D2206A" w:rsidP="00D2206A">
            <w:pPr>
              <w:jc w:val="center"/>
              <w:rPr>
                <w:bCs/>
                <w:iCs/>
                <w:sz w:val="18"/>
                <w:szCs w:val="18"/>
              </w:rPr>
            </w:pPr>
            <w:r w:rsidRPr="00AF6001">
              <w:rPr>
                <w:bCs/>
                <w:iCs/>
                <w:sz w:val="18"/>
                <w:szCs w:val="18"/>
              </w:rPr>
              <w:t>10,402</w:t>
            </w:r>
          </w:p>
        </w:tc>
        <w:tc>
          <w:tcPr>
            <w:tcW w:w="992" w:type="dxa"/>
          </w:tcPr>
          <w:p w:rsidR="00D2206A" w:rsidRPr="00AF6001" w:rsidRDefault="00D2206A" w:rsidP="00D2206A">
            <w:pPr>
              <w:jc w:val="center"/>
              <w:rPr>
                <w:bCs/>
                <w:iCs/>
                <w:sz w:val="18"/>
                <w:szCs w:val="18"/>
              </w:rPr>
            </w:pPr>
            <w:r w:rsidRPr="00AF6001">
              <w:rPr>
                <w:bCs/>
                <w:iCs/>
                <w:sz w:val="18"/>
                <w:szCs w:val="18"/>
              </w:rPr>
              <w:t>10, 402</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10, 402</w:t>
            </w:r>
          </w:p>
        </w:tc>
      </w:tr>
      <w:tr w:rsidR="00D2206A" w:rsidRPr="00AF6001" w:rsidTr="00D2206A">
        <w:trPr>
          <w:trHeight w:val="330"/>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Расходы на выплаты персоналу государственных (муниципальных) органов</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0410164710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120</w:t>
            </w:r>
          </w:p>
        </w:tc>
        <w:tc>
          <w:tcPr>
            <w:tcW w:w="1026" w:type="dxa"/>
          </w:tcPr>
          <w:p w:rsidR="00D2206A" w:rsidRPr="00AF6001" w:rsidRDefault="00D2206A" w:rsidP="00D2206A">
            <w:pPr>
              <w:jc w:val="center"/>
              <w:rPr>
                <w:bCs/>
                <w:iCs/>
                <w:sz w:val="18"/>
                <w:szCs w:val="18"/>
              </w:rPr>
            </w:pPr>
            <w:r w:rsidRPr="00AF6001">
              <w:rPr>
                <w:bCs/>
                <w:iCs/>
                <w:sz w:val="18"/>
                <w:szCs w:val="18"/>
              </w:rPr>
              <w:t>10,402</w:t>
            </w:r>
          </w:p>
        </w:tc>
        <w:tc>
          <w:tcPr>
            <w:tcW w:w="992" w:type="dxa"/>
          </w:tcPr>
          <w:p w:rsidR="00D2206A" w:rsidRPr="00AF6001" w:rsidRDefault="00D2206A" w:rsidP="00D2206A">
            <w:pPr>
              <w:jc w:val="center"/>
              <w:rPr>
                <w:bCs/>
                <w:iCs/>
                <w:sz w:val="18"/>
                <w:szCs w:val="18"/>
              </w:rPr>
            </w:pPr>
            <w:r w:rsidRPr="00AF6001">
              <w:rPr>
                <w:bCs/>
                <w:iCs/>
                <w:sz w:val="18"/>
                <w:szCs w:val="18"/>
              </w:rPr>
              <w:t>10, 402</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10, 402</w:t>
            </w:r>
          </w:p>
        </w:tc>
      </w:tr>
      <w:tr w:rsidR="00D2206A" w:rsidRPr="00AF6001" w:rsidTr="00D2206A">
        <w:trPr>
          <w:trHeight w:val="270"/>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0420000000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5, 952</w:t>
            </w:r>
          </w:p>
        </w:tc>
        <w:tc>
          <w:tcPr>
            <w:tcW w:w="992" w:type="dxa"/>
          </w:tcPr>
          <w:p w:rsidR="00D2206A" w:rsidRPr="00AF6001" w:rsidRDefault="00D2206A" w:rsidP="00D2206A">
            <w:pPr>
              <w:jc w:val="center"/>
              <w:rPr>
                <w:bCs/>
                <w:iCs/>
                <w:sz w:val="18"/>
                <w:szCs w:val="18"/>
              </w:rPr>
            </w:pPr>
            <w:r w:rsidRPr="00AF6001">
              <w:rPr>
                <w:bCs/>
                <w:iCs/>
                <w:sz w:val="18"/>
                <w:szCs w:val="18"/>
              </w:rPr>
              <w:t>5, 952</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5, 952</w:t>
            </w:r>
          </w:p>
        </w:tc>
      </w:tr>
      <w:tr w:rsidR="00D2206A" w:rsidRPr="00AF6001" w:rsidTr="00D2206A">
        <w:trPr>
          <w:trHeight w:hRule="exact" w:val="6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Основное мероприятие «Осуществление муниципальных закупок для муниципальных нужд Мошковского сельсовета»</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0420100000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5, 952</w:t>
            </w:r>
          </w:p>
        </w:tc>
        <w:tc>
          <w:tcPr>
            <w:tcW w:w="992" w:type="dxa"/>
          </w:tcPr>
          <w:p w:rsidR="00D2206A" w:rsidRPr="00AF6001" w:rsidRDefault="00D2206A" w:rsidP="00D2206A">
            <w:pPr>
              <w:jc w:val="center"/>
              <w:rPr>
                <w:bCs/>
                <w:iCs/>
                <w:sz w:val="18"/>
                <w:szCs w:val="18"/>
              </w:rPr>
            </w:pPr>
            <w:r w:rsidRPr="00AF6001">
              <w:rPr>
                <w:bCs/>
                <w:iCs/>
                <w:sz w:val="18"/>
                <w:szCs w:val="18"/>
              </w:rPr>
              <w:t>5, 952</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5, 952</w:t>
            </w:r>
          </w:p>
        </w:tc>
      </w:tr>
      <w:tr w:rsidR="00D2206A" w:rsidRPr="00AF6001" w:rsidTr="00D2206A">
        <w:trPr>
          <w:trHeight w:hRule="exact" w:val="1106"/>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0420164700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5, 952</w:t>
            </w:r>
          </w:p>
        </w:tc>
        <w:tc>
          <w:tcPr>
            <w:tcW w:w="992" w:type="dxa"/>
          </w:tcPr>
          <w:p w:rsidR="00D2206A" w:rsidRPr="00AF6001" w:rsidRDefault="00D2206A" w:rsidP="00D2206A">
            <w:pPr>
              <w:jc w:val="center"/>
              <w:rPr>
                <w:bCs/>
                <w:iCs/>
                <w:sz w:val="18"/>
                <w:szCs w:val="18"/>
              </w:rPr>
            </w:pPr>
            <w:r w:rsidRPr="00AF6001">
              <w:rPr>
                <w:bCs/>
                <w:iCs/>
                <w:sz w:val="18"/>
                <w:szCs w:val="18"/>
              </w:rPr>
              <w:t>5, 952</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5, 952</w:t>
            </w:r>
          </w:p>
        </w:tc>
      </w:tr>
      <w:tr w:rsidR="00D2206A" w:rsidRPr="00AF6001" w:rsidTr="00D2206A">
        <w:trPr>
          <w:trHeight w:val="307"/>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Межбюджетные трансферты</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0420164700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500</w:t>
            </w:r>
          </w:p>
        </w:tc>
        <w:tc>
          <w:tcPr>
            <w:tcW w:w="1026" w:type="dxa"/>
          </w:tcPr>
          <w:p w:rsidR="00D2206A" w:rsidRPr="00AF6001" w:rsidRDefault="00D2206A" w:rsidP="00D2206A">
            <w:pPr>
              <w:jc w:val="center"/>
              <w:rPr>
                <w:bCs/>
                <w:iCs/>
                <w:sz w:val="18"/>
                <w:szCs w:val="18"/>
              </w:rPr>
            </w:pPr>
            <w:r w:rsidRPr="00AF6001">
              <w:rPr>
                <w:bCs/>
                <w:iCs/>
                <w:sz w:val="18"/>
                <w:szCs w:val="18"/>
              </w:rPr>
              <w:t>5, 952</w:t>
            </w:r>
          </w:p>
        </w:tc>
        <w:tc>
          <w:tcPr>
            <w:tcW w:w="992" w:type="dxa"/>
          </w:tcPr>
          <w:p w:rsidR="00D2206A" w:rsidRPr="00AF6001" w:rsidRDefault="00D2206A" w:rsidP="00D2206A">
            <w:pPr>
              <w:jc w:val="center"/>
              <w:rPr>
                <w:bCs/>
                <w:iCs/>
                <w:sz w:val="18"/>
                <w:szCs w:val="18"/>
              </w:rPr>
            </w:pPr>
            <w:r w:rsidRPr="00AF6001">
              <w:rPr>
                <w:bCs/>
                <w:iCs/>
                <w:sz w:val="18"/>
                <w:szCs w:val="18"/>
              </w:rPr>
              <w:t>5, 952</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5, 952</w:t>
            </w:r>
          </w:p>
        </w:tc>
      </w:tr>
      <w:tr w:rsidR="00D2206A" w:rsidRPr="00AF6001" w:rsidTr="00D2206A">
        <w:trPr>
          <w:trHeight w:val="25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Иные межбюджетные трансферты</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0420164700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540</w:t>
            </w:r>
          </w:p>
        </w:tc>
        <w:tc>
          <w:tcPr>
            <w:tcW w:w="1026" w:type="dxa"/>
          </w:tcPr>
          <w:p w:rsidR="00D2206A" w:rsidRPr="00AF6001" w:rsidRDefault="00D2206A" w:rsidP="00D2206A">
            <w:pPr>
              <w:jc w:val="center"/>
              <w:rPr>
                <w:bCs/>
                <w:iCs/>
                <w:sz w:val="18"/>
                <w:szCs w:val="18"/>
              </w:rPr>
            </w:pPr>
            <w:r w:rsidRPr="00AF6001">
              <w:rPr>
                <w:bCs/>
                <w:iCs/>
                <w:sz w:val="18"/>
                <w:szCs w:val="18"/>
              </w:rPr>
              <w:t>5, 952</w:t>
            </w:r>
          </w:p>
        </w:tc>
        <w:tc>
          <w:tcPr>
            <w:tcW w:w="992" w:type="dxa"/>
          </w:tcPr>
          <w:p w:rsidR="00D2206A" w:rsidRPr="00AF6001" w:rsidRDefault="00D2206A" w:rsidP="00D2206A">
            <w:pPr>
              <w:jc w:val="center"/>
              <w:rPr>
                <w:bCs/>
                <w:iCs/>
                <w:sz w:val="18"/>
                <w:szCs w:val="18"/>
              </w:rPr>
            </w:pPr>
            <w:r w:rsidRPr="00AF6001">
              <w:rPr>
                <w:bCs/>
                <w:iCs/>
                <w:sz w:val="18"/>
                <w:szCs w:val="18"/>
              </w:rPr>
              <w:t>5, 952</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5, 952</w:t>
            </w:r>
          </w:p>
        </w:tc>
      </w:tr>
      <w:tr w:rsidR="00D2206A" w:rsidRPr="00AF6001" w:rsidTr="00D2206A">
        <w:trPr>
          <w:trHeight w:val="25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8000000000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32,400</w:t>
            </w:r>
          </w:p>
        </w:tc>
        <w:tc>
          <w:tcPr>
            <w:tcW w:w="992" w:type="dxa"/>
          </w:tcPr>
          <w:p w:rsidR="00D2206A" w:rsidRPr="00AF6001" w:rsidRDefault="00D2206A" w:rsidP="00D2206A">
            <w:pPr>
              <w:jc w:val="center"/>
              <w:rPr>
                <w:bCs/>
                <w:iCs/>
                <w:sz w:val="18"/>
                <w:szCs w:val="18"/>
              </w:rPr>
            </w:pPr>
            <w:r w:rsidRPr="00AF6001">
              <w:rPr>
                <w:bCs/>
                <w:iCs/>
                <w:sz w:val="18"/>
                <w:szCs w:val="18"/>
              </w:rPr>
              <w:t>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0,00</w:t>
            </w:r>
          </w:p>
        </w:tc>
      </w:tr>
      <w:tr w:rsidR="00D2206A" w:rsidRPr="00AF6001" w:rsidTr="00D2206A">
        <w:trPr>
          <w:trHeight w:val="670"/>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Расходы бюджета Мошковского сельсовета Бековского района Пензенской области, предусмотренные на поощрение за достижение показателей деятельности органов местного самоуправления Мошковского сельсовета Бековского района Пензенской области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8060000000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32,400</w:t>
            </w:r>
          </w:p>
        </w:tc>
        <w:tc>
          <w:tcPr>
            <w:tcW w:w="992" w:type="dxa"/>
          </w:tcPr>
          <w:p w:rsidR="00D2206A" w:rsidRPr="00AF6001" w:rsidRDefault="00D2206A" w:rsidP="00D2206A">
            <w:pPr>
              <w:jc w:val="center"/>
              <w:rPr>
                <w:bCs/>
                <w:iCs/>
                <w:sz w:val="18"/>
                <w:szCs w:val="18"/>
              </w:rPr>
            </w:pPr>
            <w:r w:rsidRPr="00AF6001">
              <w:rPr>
                <w:bCs/>
                <w:iCs/>
                <w:sz w:val="18"/>
                <w:szCs w:val="18"/>
              </w:rPr>
              <w:t>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0,00</w:t>
            </w:r>
          </w:p>
        </w:tc>
      </w:tr>
      <w:tr w:rsidR="00D2206A" w:rsidRPr="00AF6001" w:rsidTr="00D2206A">
        <w:trPr>
          <w:trHeight w:val="25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Поощрение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8060055500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32,400</w:t>
            </w:r>
          </w:p>
        </w:tc>
        <w:tc>
          <w:tcPr>
            <w:tcW w:w="992" w:type="dxa"/>
          </w:tcPr>
          <w:p w:rsidR="00D2206A" w:rsidRPr="00AF6001" w:rsidRDefault="00D2206A" w:rsidP="00D2206A">
            <w:pPr>
              <w:jc w:val="center"/>
              <w:rPr>
                <w:bCs/>
                <w:iCs/>
                <w:sz w:val="18"/>
                <w:szCs w:val="18"/>
              </w:rPr>
            </w:pPr>
            <w:r w:rsidRPr="00AF6001">
              <w:rPr>
                <w:bCs/>
                <w:iCs/>
                <w:sz w:val="18"/>
                <w:szCs w:val="18"/>
              </w:rPr>
              <w:t>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0,00</w:t>
            </w:r>
          </w:p>
        </w:tc>
      </w:tr>
      <w:tr w:rsidR="00D2206A" w:rsidRPr="00AF6001" w:rsidTr="00D2206A">
        <w:trPr>
          <w:trHeight w:val="25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8060055500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100</w:t>
            </w:r>
          </w:p>
        </w:tc>
        <w:tc>
          <w:tcPr>
            <w:tcW w:w="1026" w:type="dxa"/>
          </w:tcPr>
          <w:p w:rsidR="00D2206A" w:rsidRPr="00AF6001" w:rsidRDefault="00D2206A" w:rsidP="00D2206A">
            <w:pPr>
              <w:jc w:val="center"/>
              <w:rPr>
                <w:bCs/>
                <w:iCs/>
                <w:sz w:val="18"/>
                <w:szCs w:val="18"/>
              </w:rPr>
            </w:pPr>
            <w:r w:rsidRPr="00AF6001">
              <w:rPr>
                <w:bCs/>
                <w:iCs/>
                <w:sz w:val="18"/>
                <w:szCs w:val="18"/>
              </w:rPr>
              <w:t>32,400</w:t>
            </w:r>
          </w:p>
        </w:tc>
        <w:tc>
          <w:tcPr>
            <w:tcW w:w="992" w:type="dxa"/>
          </w:tcPr>
          <w:p w:rsidR="00D2206A" w:rsidRPr="00AF6001" w:rsidRDefault="00D2206A" w:rsidP="00D2206A">
            <w:pPr>
              <w:jc w:val="center"/>
              <w:rPr>
                <w:bCs/>
                <w:iCs/>
                <w:sz w:val="18"/>
                <w:szCs w:val="18"/>
              </w:rPr>
            </w:pPr>
            <w:r w:rsidRPr="00AF6001">
              <w:rPr>
                <w:bCs/>
                <w:iCs/>
                <w:sz w:val="18"/>
                <w:szCs w:val="18"/>
              </w:rPr>
              <w:t>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0,00</w:t>
            </w:r>
          </w:p>
        </w:tc>
      </w:tr>
      <w:tr w:rsidR="00D2206A" w:rsidRPr="00AF6001" w:rsidTr="00D2206A">
        <w:trPr>
          <w:trHeight w:val="25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Расходы на выплаты персоналу государственных (муниципальных) органов</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8060055500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120</w:t>
            </w:r>
          </w:p>
        </w:tc>
        <w:tc>
          <w:tcPr>
            <w:tcW w:w="1026" w:type="dxa"/>
          </w:tcPr>
          <w:p w:rsidR="00D2206A" w:rsidRPr="00AF6001" w:rsidRDefault="00D2206A" w:rsidP="00D2206A">
            <w:pPr>
              <w:jc w:val="center"/>
              <w:rPr>
                <w:bCs/>
                <w:iCs/>
                <w:sz w:val="18"/>
                <w:szCs w:val="18"/>
              </w:rPr>
            </w:pPr>
            <w:r w:rsidRPr="00AF6001">
              <w:rPr>
                <w:bCs/>
                <w:iCs/>
                <w:sz w:val="18"/>
                <w:szCs w:val="18"/>
              </w:rPr>
              <w:t>32,400</w:t>
            </w:r>
          </w:p>
        </w:tc>
        <w:tc>
          <w:tcPr>
            <w:tcW w:w="992" w:type="dxa"/>
          </w:tcPr>
          <w:p w:rsidR="00D2206A" w:rsidRPr="00AF6001" w:rsidRDefault="00D2206A" w:rsidP="00D2206A">
            <w:pPr>
              <w:jc w:val="center"/>
              <w:rPr>
                <w:bCs/>
                <w:iCs/>
                <w:sz w:val="18"/>
                <w:szCs w:val="18"/>
              </w:rPr>
            </w:pPr>
            <w:r w:rsidRPr="00AF6001">
              <w:rPr>
                <w:bCs/>
                <w:iCs/>
                <w:sz w:val="18"/>
                <w:szCs w:val="18"/>
              </w:rPr>
              <w:t>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0,00</w:t>
            </w:r>
          </w:p>
        </w:tc>
      </w:tr>
      <w:tr w:rsidR="00D2206A" w:rsidRPr="00AF6001" w:rsidTr="00D2206A">
        <w:trPr>
          <w:trHeight w:val="25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06</w:t>
            </w:r>
          </w:p>
        </w:tc>
        <w:tc>
          <w:tcPr>
            <w:tcW w:w="992" w:type="dxa"/>
            <w:shd w:val="clear" w:color="auto" w:fill="auto"/>
          </w:tcPr>
          <w:p w:rsidR="00D2206A" w:rsidRPr="00AF6001" w:rsidRDefault="00D2206A" w:rsidP="00D2206A">
            <w:pPr>
              <w:jc w:val="center"/>
              <w:rPr>
                <w:bCs/>
                <w:iCs/>
                <w:sz w:val="18"/>
                <w:szCs w:val="18"/>
              </w:rPr>
            </w:pP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8,540</w:t>
            </w:r>
          </w:p>
        </w:tc>
        <w:tc>
          <w:tcPr>
            <w:tcW w:w="992" w:type="dxa"/>
          </w:tcPr>
          <w:p w:rsidR="00D2206A" w:rsidRPr="00AF6001" w:rsidRDefault="00D2206A" w:rsidP="00D2206A">
            <w:pPr>
              <w:jc w:val="center"/>
              <w:rPr>
                <w:bCs/>
                <w:iCs/>
                <w:sz w:val="18"/>
                <w:szCs w:val="18"/>
              </w:rPr>
            </w:pPr>
            <w:r w:rsidRPr="00AF6001">
              <w:rPr>
                <w:bCs/>
                <w:iCs/>
                <w:sz w:val="18"/>
                <w:szCs w:val="18"/>
              </w:rPr>
              <w:t>8,540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8,540</w:t>
            </w:r>
          </w:p>
        </w:tc>
      </w:tr>
      <w:tr w:rsidR="00D2206A" w:rsidRPr="00AF6001" w:rsidTr="00D2206A">
        <w:trPr>
          <w:trHeight w:val="25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06</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8000000000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8,540</w:t>
            </w:r>
          </w:p>
        </w:tc>
        <w:tc>
          <w:tcPr>
            <w:tcW w:w="992" w:type="dxa"/>
          </w:tcPr>
          <w:p w:rsidR="00D2206A" w:rsidRPr="00AF6001" w:rsidRDefault="00D2206A" w:rsidP="00D2206A">
            <w:pPr>
              <w:jc w:val="center"/>
              <w:rPr>
                <w:bCs/>
                <w:iCs/>
                <w:sz w:val="18"/>
                <w:szCs w:val="18"/>
              </w:rPr>
            </w:pPr>
            <w:r w:rsidRPr="00AF6001">
              <w:rPr>
                <w:bCs/>
                <w:iCs/>
                <w:sz w:val="18"/>
                <w:szCs w:val="18"/>
              </w:rPr>
              <w:t>8,540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8,540</w:t>
            </w:r>
          </w:p>
        </w:tc>
      </w:tr>
      <w:tr w:rsidR="00D2206A" w:rsidRPr="00AF6001" w:rsidTr="00D2206A">
        <w:trPr>
          <w:trHeight w:val="25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Передача отдельных полномочий поселения району по исполнению вопросов местного значения</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06</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8020000000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8,540</w:t>
            </w:r>
          </w:p>
        </w:tc>
        <w:tc>
          <w:tcPr>
            <w:tcW w:w="992" w:type="dxa"/>
          </w:tcPr>
          <w:p w:rsidR="00D2206A" w:rsidRPr="00AF6001" w:rsidRDefault="00D2206A" w:rsidP="00D2206A">
            <w:pPr>
              <w:jc w:val="center"/>
              <w:rPr>
                <w:bCs/>
                <w:iCs/>
                <w:sz w:val="18"/>
                <w:szCs w:val="18"/>
              </w:rPr>
            </w:pPr>
            <w:r w:rsidRPr="00AF6001">
              <w:rPr>
                <w:bCs/>
                <w:iCs/>
                <w:sz w:val="18"/>
                <w:szCs w:val="18"/>
              </w:rPr>
              <w:t>8,540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8,540</w:t>
            </w:r>
          </w:p>
        </w:tc>
      </w:tr>
      <w:tr w:rsidR="00D2206A" w:rsidRPr="00AF6001" w:rsidTr="00D2206A">
        <w:trPr>
          <w:trHeight w:val="25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Передача полномочий по осуществлению внутреннего муниципального финансового контроля</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06</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8020064750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8,540</w:t>
            </w:r>
          </w:p>
        </w:tc>
        <w:tc>
          <w:tcPr>
            <w:tcW w:w="992" w:type="dxa"/>
          </w:tcPr>
          <w:p w:rsidR="00D2206A" w:rsidRPr="00AF6001" w:rsidRDefault="00D2206A" w:rsidP="00D2206A">
            <w:pPr>
              <w:jc w:val="center"/>
              <w:rPr>
                <w:bCs/>
                <w:iCs/>
                <w:sz w:val="18"/>
                <w:szCs w:val="18"/>
              </w:rPr>
            </w:pPr>
            <w:r w:rsidRPr="00AF6001">
              <w:rPr>
                <w:bCs/>
                <w:iCs/>
                <w:sz w:val="18"/>
                <w:szCs w:val="18"/>
              </w:rPr>
              <w:t>8,540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8,540</w:t>
            </w:r>
          </w:p>
        </w:tc>
      </w:tr>
      <w:tr w:rsidR="00D2206A" w:rsidRPr="00AF6001" w:rsidTr="00D2206A">
        <w:trPr>
          <w:trHeight w:val="25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Межбюджетные трансферты</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06</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8020064750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500</w:t>
            </w:r>
          </w:p>
        </w:tc>
        <w:tc>
          <w:tcPr>
            <w:tcW w:w="1026" w:type="dxa"/>
          </w:tcPr>
          <w:p w:rsidR="00D2206A" w:rsidRPr="00AF6001" w:rsidRDefault="00D2206A" w:rsidP="00D2206A">
            <w:pPr>
              <w:jc w:val="center"/>
              <w:rPr>
                <w:bCs/>
                <w:iCs/>
                <w:sz w:val="18"/>
                <w:szCs w:val="18"/>
              </w:rPr>
            </w:pPr>
            <w:r w:rsidRPr="00AF6001">
              <w:rPr>
                <w:bCs/>
                <w:iCs/>
                <w:sz w:val="18"/>
                <w:szCs w:val="18"/>
              </w:rPr>
              <w:t>8,540</w:t>
            </w:r>
          </w:p>
        </w:tc>
        <w:tc>
          <w:tcPr>
            <w:tcW w:w="992" w:type="dxa"/>
          </w:tcPr>
          <w:p w:rsidR="00D2206A" w:rsidRPr="00AF6001" w:rsidRDefault="00D2206A" w:rsidP="00D2206A">
            <w:pPr>
              <w:jc w:val="center"/>
              <w:rPr>
                <w:bCs/>
                <w:iCs/>
                <w:sz w:val="18"/>
                <w:szCs w:val="18"/>
              </w:rPr>
            </w:pPr>
            <w:r w:rsidRPr="00AF6001">
              <w:rPr>
                <w:bCs/>
                <w:iCs/>
                <w:sz w:val="18"/>
                <w:szCs w:val="18"/>
              </w:rPr>
              <w:t>8,540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8,540</w:t>
            </w:r>
          </w:p>
        </w:tc>
      </w:tr>
      <w:tr w:rsidR="00D2206A" w:rsidRPr="00AF6001" w:rsidTr="00D2206A">
        <w:trPr>
          <w:trHeight w:val="25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lastRenderedPageBreak/>
              <w:t>Иные межбюджетные трансферты</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06</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8020064750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540</w:t>
            </w:r>
          </w:p>
        </w:tc>
        <w:tc>
          <w:tcPr>
            <w:tcW w:w="1026" w:type="dxa"/>
          </w:tcPr>
          <w:p w:rsidR="00D2206A" w:rsidRPr="00AF6001" w:rsidRDefault="00D2206A" w:rsidP="00D2206A">
            <w:pPr>
              <w:jc w:val="center"/>
              <w:rPr>
                <w:bCs/>
                <w:iCs/>
                <w:sz w:val="18"/>
                <w:szCs w:val="18"/>
              </w:rPr>
            </w:pPr>
            <w:r w:rsidRPr="00AF6001">
              <w:rPr>
                <w:bCs/>
                <w:iCs/>
                <w:sz w:val="18"/>
                <w:szCs w:val="18"/>
              </w:rPr>
              <w:t>8,540</w:t>
            </w:r>
          </w:p>
        </w:tc>
        <w:tc>
          <w:tcPr>
            <w:tcW w:w="992" w:type="dxa"/>
          </w:tcPr>
          <w:p w:rsidR="00D2206A" w:rsidRPr="00AF6001" w:rsidRDefault="00D2206A" w:rsidP="00D2206A">
            <w:pPr>
              <w:jc w:val="center"/>
              <w:rPr>
                <w:bCs/>
                <w:iCs/>
                <w:sz w:val="18"/>
                <w:szCs w:val="18"/>
              </w:rPr>
            </w:pPr>
            <w:r w:rsidRPr="00AF6001">
              <w:rPr>
                <w:bCs/>
                <w:iCs/>
                <w:sz w:val="18"/>
                <w:szCs w:val="18"/>
              </w:rPr>
              <w:t>8,540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8,540</w:t>
            </w:r>
          </w:p>
        </w:tc>
      </w:tr>
      <w:tr w:rsidR="00D2206A" w:rsidRPr="00AF6001" w:rsidTr="00D2206A">
        <w:trPr>
          <w:trHeight w:val="25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Обеспечение проведения выборов и референдумов</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07</w:t>
            </w:r>
          </w:p>
        </w:tc>
        <w:tc>
          <w:tcPr>
            <w:tcW w:w="992" w:type="dxa"/>
            <w:shd w:val="clear" w:color="auto" w:fill="auto"/>
          </w:tcPr>
          <w:p w:rsidR="00D2206A" w:rsidRPr="00AF6001" w:rsidRDefault="00D2206A" w:rsidP="00D2206A">
            <w:pPr>
              <w:jc w:val="center"/>
              <w:rPr>
                <w:bCs/>
                <w:iCs/>
                <w:sz w:val="18"/>
                <w:szCs w:val="18"/>
              </w:rPr>
            </w:pP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50, 000</w:t>
            </w:r>
          </w:p>
        </w:tc>
        <w:tc>
          <w:tcPr>
            <w:tcW w:w="992" w:type="dxa"/>
          </w:tcPr>
          <w:p w:rsidR="00D2206A" w:rsidRPr="00AF6001" w:rsidRDefault="00D2206A" w:rsidP="00D2206A">
            <w:pPr>
              <w:jc w:val="center"/>
              <w:rPr>
                <w:bCs/>
                <w:iCs/>
                <w:sz w:val="18"/>
                <w:szCs w:val="18"/>
              </w:rPr>
            </w:pPr>
            <w:r w:rsidRPr="00AF6001">
              <w:rPr>
                <w:bCs/>
                <w:iCs/>
                <w:sz w:val="18"/>
                <w:szCs w:val="18"/>
              </w:rPr>
              <w:t>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0,00</w:t>
            </w:r>
          </w:p>
        </w:tc>
      </w:tr>
      <w:tr w:rsidR="00D2206A" w:rsidRPr="00AF6001" w:rsidTr="00D2206A">
        <w:trPr>
          <w:trHeight w:val="25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07</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0100000000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50, 000</w:t>
            </w:r>
          </w:p>
        </w:tc>
        <w:tc>
          <w:tcPr>
            <w:tcW w:w="992" w:type="dxa"/>
          </w:tcPr>
          <w:p w:rsidR="00D2206A" w:rsidRPr="00AF6001" w:rsidRDefault="00D2206A" w:rsidP="00D2206A">
            <w:pPr>
              <w:jc w:val="center"/>
              <w:rPr>
                <w:bCs/>
                <w:iCs/>
                <w:sz w:val="18"/>
                <w:szCs w:val="18"/>
              </w:rPr>
            </w:pPr>
            <w:r w:rsidRPr="00AF6001">
              <w:rPr>
                <w:bCs/>
                <w:iCs/>
                <w:sz w:val="18"/>
                <w:szCs w:val="18"/>
              </w:rPr>
              <w:t>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0,00</w:t>
            </w:r>
          </w:p>
        </w:tc>
      </w:tr>
      <w:tr w:rsidR="00D2206A" w:rsidRPr="00AF6001" w:rsidTr="00D2206A">
        <w:trPr>
          <w:trHeight w:val="25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Подпрограмма Мошковского сельсовета Бековского района Пензенской области "Выборы депутатов Комитета местного самоуправления Мошковского сельсовета Бековского района Пензенской области"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07</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0120000000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50, 000</w:t>
            </w:r>
          </w:p>
        </w:tc>
        <w:tc>
          <w:tcPr>
            <w:tcW w:w="992" w:type="dxa"/>
          </w:tcPr>
          <w:p w:rsidR="00D2206A" w:rsidRPr="00AF6001" w:rsidRDefault="00D2206A" w:rsidP="00D2206A">
            <w:pPr>
              <w:jc w:val="center"/>
              <w:rPr>
                <w:bCs/>
                <w:iCs/>
                <w:sz w:val="18"/>
                <w:szCs w:val="18"/>
              </w:rPr>
            </w:pPr>
            <w:r w:rsidRPr="00AF6001">
              <w:rPr>
                <w:bCs/>
                <w:iCs/>
                <w:sz w:val="18"/>
                <w:szCs w:val="18"/>
              </w:rPr>
              <w:t>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0,00</w:t>
            </w:r>
          </w:p>
        </w:tc>
      </w:tr>
      <w:tr w:rsidR="00D2206A" w:rsidRPr="00AF6001" w:rsidTr="00D2206A">
        <w:trPr>
          <w:trHeight w:val="25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Основное мероприятие «Организация и проведение выборов на территории Мошковского сельсовета Бековского района Пензенской области»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07</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0120100000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50, 000</w:t>
            </w:r>
          </w:p>
        </w:tc>
        <w:tc>
          <w:tcPr>
            <w:tcW w:w="992" w:type="dxa"/>
          </w:tcPr>
          <w:p w:rsidR="00D2206A" w:rsidRPr="00AF6001" w:rsidRDefault="00D2206A" w:rsidP="00D2206A">
            <w:pPr>
              <w:jc w:val="center"/>
              <w:rPr>
                <w:bCs/>
                <w:iCs/>
                <w:sz w:val="18"/>
                <w:szCs w:val="18"/>
              </w:rPr>
            </w:pPr>
            <w:r w:rsidRPr="00AF6001">
              <w:rPr>
                <w:bCs/>
                <w:iCs/>
                <w:sz w:val="18"/>
                <w:szCs w:val="18"/>
              </w:rPr>
              <w:t>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0,00</w:t>
            </w:r>
          </w:p>
        </w:tc>
      </w:tr>
      <w:tr w:rsidR="00D2206A" w:rsidRPr="00AF6001" w:rsidTr="00D2206A">
        <w:trPr>
          <w:trHeight w:val="25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Обеспечение проведения выборов и референдумов</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07</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0120199020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50, 000</w:t>
            </w:r>
          </w:p>
        </w:tc>
        <w:tc>
          <w:tcPr>
            <w:tcW w:w="992" w:type="dxa"/>
          </w:tcPr>
          <w:p w:rsidR="00D2206A" w:rsidRPr="00AF6001" w:rsidRDefault="00D2206A" w:rsidP="00D2206A">
            <w:pPr>
              <w:jc w:val="center"/>
              <w:rPr>
                <w:bCs/>
                <w:iCs/>
                <w:sz w:val="18"/>
                <w:szCs w:val="18"/>
              </w:rPr>
            </w:pPr>
            <w:r w:rsidRPr="00AF6001">
              <w:rPr>
                <w:bCs/>
                <w:iCs/>
                <w:sz w:val="18"/>
                <w:szCs w:val="18"/>
              </w:rPr>
              <w:t>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0,00</w:t>
            </w:r>
          </w:p>
        </w:tc>
      </w:tr>
      <w:tr w:rsidR="00D2206A" w:rsidRPr="00AF6001" w:rsidTr="00D2206A">
        <w:trPr>
          <w:trHeight w:val="25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Иные бюджетные ассигнования</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07</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0120199020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800</w:t>
            </w:r>
          </w:p>
        </w:tc>
        <w:tc>
          <w:tcPr>
            <w:tcW w:w="1026" w:type="dxa"/>
          </w:tcPr>
          <w:p w:rsidR="00D2206A" w:rsidRPr="00AF6001" w:rsidRDefault="00D2206A" w:rsidP="00D2206A">
            <w:pPr>
              <w:jc w:val="center"/>
              <w:rPr>
                <w:bCs/>
                <w:iCs/>
                <w:sz w:val="18"/>
                <w:szCs w:val="18"/>
              </w:rPr>
            </w:pPr>
            <w:r w:rsidRPr="00AF6001">
              <w:rPr>
                <w:bCs/>
                <w:iCs/>
                <w:sz w:val="18"/>
                <w:szCs w:val="18"/>
              </w:rPr>
              <w:t>50, 000</w:t>
            </w:r>
          </w:p>
        </w:tc>
        <w:tc>
          <w:tcPr>
            <w:tcW w:w="992" w:type="dxa"/>
          </w:tcPr>
          <w:p w:rsidR="00D2206A" w:rsidRPr="00AF6001" w:rsidRDefault="00D2206A" w:rsidP="00D2206A">
            <w:pPr>
              <w:jc w:val="center"/>
              <w:rPr>
                <w:bCs/>
                <w:iCs/>
                <w:sz w:val="18"/>
                <w:szCs w:val="18"/>
              </w:rPr>
            </w:pPr>
            <w:r w:rsidRPr="00AF6001">
              <w:rPr>
                <w:bCs/>
                <w:iCs/>
                <w:sz w:val="18"/>
                <w:szCs w:val="18"/>
              </w:rPr>
              <w:t>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0,00</w:t>
            </w:r>
          </w:p>
        </w:tc>
      </w:tr>
      <w:tr w:rsidR="00D2206A" w:rsidRPr="00AF6001" w:rsidTr="00D2206A">
        <w:trPr>
          <w:trHeight w:val="25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Специальные расходы</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07</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0120199020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880</w:t>
            </w:r>
          </w:p>
        </w:tc>
        <w:tc>
          <w:tcPr>
            <w:tcW w:w="1026" w:type="dxa"/>
          </w:tcPr>
          <w:p w:rsidR="00D2206A" w:rsidRPr="00AF6001" w:rsidRDefault="00D2206A" w:rsidP="00D2206A">
            <w:pPr>
              <w:jc w:val="center"/>
              <w:rPr>
                <w:bCs/>
                <w:iCs/>
                <w:sz w:val="18"/>
                <w:szCs w:val="18"/>
              </w:rPr>
            </w:pPr>
            <w:r w:rsidRPr="00AF6001">
              <w:rPr>
                <w:bCs/>
                <w:iCs/>
                <w:sz w:val="18"/>
                <w:szCs w:val="18"/>
              </w:rPr>
              <w:t>50, 000</w:t>
            </w:r>
          </w:p>
        </w:tc>
        <w:tc>
          <w:tcPr>
            <w:tcW w:w="992" w:type="dxa"/>
          </w:tcPr>
          <w:p w:rsidR="00D2206A" w:rsidRPr="00AF6001" w:rsidRDefault="00D2206A" w:rsidP="00D2206A">
            <w:pPr>
              <w:jc w:val="center"/>
              <w:rPr>
                <w:bCs/>
                <w:iCs/>
                <w:sz w:val="18"/>
                <w:szCs w:val="18"/>
              </w:rPr>
            </w:pPr>
            <w:r w:rsidRPr="00AF6001">
              <w:rPr>
                <w:bCs/>
                <w:iCs/>
                <w:sz w:val="18"/>
                <w:szCs w:val="18"/>
              </w:rPr>
              <w:t>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0,00</w:t>
            </w:r>
          </w:p>
        </w:tc>
      </w:tr>
      <w:tr w:rsidR="00D2206A" w:rsidRPr="00AF6001" w:rsidTr="00D2206A">
        <w:trPr>
          <w:trHeight w:val="25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Резервные фонды</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11</w:t>
            </w:r>
          </w:p>
        </w:tc>
        <w:tc>
          <w:tcPr>
            <w:tcW w:w="992" w:type="dxa"/>
            <w:shd w:val="clear" w:color="auto" w:fill="auto"/>
          </w:tcPr>
          <w:p w:rsidR="00D2206A" w:rsidRPr="00AF6001" w:rsidRDefault="00D2206A" w:rsidP="00D2206A">
            <w:pPr>
              <w:jc w:val="center"/>
              <w:rPr>
                <w:bCs/>
                <w:iCs/>
                <w:sz w:val="18"/>
                <w:szCs w:val="18"/>
              </w:rPr>
            </w:pP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0,00</w:t>
            </w:r>
          </w:p>
        </w:tc>
        <w:tc>
          <w:tcPr>
            <w:tcW w:w="992" w:type="dxa"/>
          </w:tcPr>
          <w:p w:rsidR="00D2206A" w:rsidRPr="00AF6001" w:rsidRDefault="00D2206A" w:rsidP="00D2206A">
            <w:pPr>
              <w:jc w:val="center"/>
              <w:rPr>
                <w:bCs/>
                <w:iCs/>
                <w:sz w:val="18"/>
                <w:szCs w:val="18"/>
              </w:rPr>
            </w:pPr>
            <w:r w:rsidRPr="00AF6001">
              <w:rPr>
                <w:bCs/>
                <w:iCs/>
                <w:sz w:val="18"/>
                <w:szCs w:val="18"/>
              </w:rPr>
              <w:t>5, 000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4,000</w:t>
            </w:r>
          </w:p>
        </w:tc>
      </w:tr>
      <w:tr w:rsidR="00D2206A" w:rsidRPr="00AF6001" w:rsidTr="00D2206A">
        <w:trPr>
          <w:trHeight w:val="25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11</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8000000000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0,00</w:t>
            </w:r>
          </w:p>
        </w:tc>
        <w:tc>
          <w:tcPr>
            <w:tcW w:w="992" w:type="dxa"/>
          </w:tcPr>
          <w:p w:rsidR="00D2206A" w:rsidRPr="00AF6001" w:rsidRDefault="00D2206A" w:rsidP="00D2206A">
            <w:pPr>
              <w:jc w:val="center"/>
              <w:rPr>
                <w:bCs/>
                <w:iCs/>
                <w:sz w:val="18"/>
                <w:szCs w:val="18"/>
              </w:rPr>
            </w:pPr>
            <w:r w:rsidRPr="00AF6001">
              <w:rPr>
                <w:bCs/>
                <w:iCs/>
                <w:sz w:val="18"/>
                <w:szCs w:val="18"/>
              </w:rPr>
              <w:t>5, 000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4,000</w:t>
            </w:r>
          </w:p>
        </w:tc>
      </w:tr>
      <w:tr w:rsidR="00D2206A" w:rsidRPr="00AF6001" w:rsidTr="00D2206A">
        <w:trPr>
          <w:trHeight w:val="25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Резервные фонды местных администраций</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11</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8010020500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0,00</w:t>
            </w:r>
          </w:p>
        </w:tc>
        <w:tc>
          <w:tcPr>
            <w:tcW w:w="992" w:type="dxa"/>
          </w:tcPr>
          <w:p w:rsidR="00D2206A" w:rsidRPr="00AF6001" w:rsidRDefault="00D2206A" w:rsidP="00D2206A">
            <w:pPr>
              <w:jc w:val="center"/>
              <w:rPr>
                <w:bCs/>
                <w:iCs/>
                <w:sz w:val="18"/>
                <w:szCs w:val="18"/>
              </w:rPr>
            </w:pPr>
            <w:r w:rsidRPr="00AF6001">
              <w:rPr>
                <w:bCs/>
                <w:iCs/>
                <w:sz w:val="18"/>
                <w:szCs w:val="18"/>
              </w:rPr>
              <w:t>5, 000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4,000</w:t>
            </w:r>
          </w:p>
        </w:tc>
      </w:tr>
      <w:tr w:rsidR="00D2206A" w:rsidRPr="00AF6001" w:rsidTr="00D2206A">
        <w:trPr>
          <w:trHeight w:val="25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Иные бюджетные ассигнования</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11</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8010020500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800</w:t>
            </w:r>
          </w:p>
        </w:tc>
        <w:tc>
          <w:tcPr>
            <w:tcW w:w="1026" w:type="dxa"/>
          </w:tcPr>
          <w:p w:rsidR="00D2206A" w:rsidRPr="00AF6001" w:rsidRDefault="00D2206A" w:rsidP="00D2206A">
            <w:pPr>
              <w:jc w:val="center"/>
              <w:rPr>
                <w:bCs/>
                <w:iCs/>
                <w:sz w:val="18"/>
                <w:szCs w:val="18"/>
              </w:rPr>
            </w:pPr>
            <w:r w:rsidRPr="00AF6001">
              <w:rPr>
                <w:bCs/>
                <w:iCs/>
                <w:sz w:val="18"/>
                <w:szCs w:val="18"/>
              </w:rPr>
              <w:t>0,00</w:t>
            </w:r>
          </w:p>
        </w:tc>
        <w:tc>
          <w:tcPr>
            <w:tcW w:w="992" w:type="dxa"/>
          </w:tcPr>
          <w:p w:rsidR="00D2206A" w:rsidRPr="00AF6001" w:rsidRDefault="00D2206A" w:rsidP="00D2206A">
            <w:pPr>
              <w:jc w:val="center"/>
              <w:rPr>
                <w:bCs/>
                <w:iCs/>
                <w:sz w:val="18"/>
                <w:szCs w:val="18"/>
              </w:rPr>
            </w:pPr>
            <w:r w:rsidRPr="00AF6001">
              <w:rPr>
                <w:bCs/>
                <w:iCs/>
                <w:sz w:val="18"/>
                <w:szCs w:val="18"/>
              </w:rPr>
              <w:t>5, 000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4,000</w:t>
            </w:r>
          </w:p>
        </w:tc>
      </w:tr>
      <w:tr w:rsidR="00D2206A" w:rsidRPr="00AF6001" w:rsidTr="00D2206A">
        <w:trPr>
          <w:trHeight w:val="25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Резервные средства</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11</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8010020500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870</w:t>
            </w:r>
          </w:p>
        </w:tc>
        <w:tc>
          <w:tcPr>
            <w:tcW w:w="1026" w:type="dxa"/>
          </w:tcPr>
          <w:p w:rsidR="00D2206A" w:rsidRPr="00AF6001" w:rsidRDefault="00D2206A" w:rsidP="00D2206A">
            <w:pPr>
              <w:jc w:val="center"/>
              <w:rPr>
                <w:bCs/>
                <w:iCs/>
                <w:sz w:val="18"/>
                <w:szCs w:val="18"/>
              </w:rPr>
            </w:pPr>
            <w:r w:rsidRPr="00AF6001">
              <w:rPr>
                <w:bCs/>
                <w:iCs/>
                <w:sz w:val="18"/>
                <w:szCs w:val="18"/>
              </w:rPr>
              <w:t>0,00</w:t>
            </w:r>
          </w:p>
        </w:tc>
        <w:tc>
          <w:tcPr>
            <w:tcW w:w="992" w:type="dxa"/>
          </w:tcPr>
          <w:p w:rsidR="00D2206A" w:rsidRPr="00AF6001" w:rsidRDefault="00D2206A" w:rsidP="00D2206A">
            <w:pPr>
              <w:jc w:val="center"/>
              <w:rPr>
                <w:bCs/>
                <w:iCs/>
                <w:sz w:val="18"/>
                <w:szCs w:val="18"/>
              </w:rPr>
            </w:pPr>
            <w:r w:rsidRPr="00AF6001">
              <w:rPr>
                <w:bCs/>
                <w:iCs/>
                <w:sz w:val="18"/>
                <w:szCs w:val="18"/>
              </w:rPr>
              <w:t>5, 000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4,000</w:t>
            </w:r>
          </w:p>
        </w:tc>
      </w:tr>
      <w:tr w:rsidR="00D2206A" w:rsidRPr="00AF6001" w:rsidTr="00D2206A">
        <w:trPr>
          <w:trHeight w:val="227"/>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НАЦИОНАЛЬНАЯ ОБОРОНА</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02</w:t>
            </w:r>
          </w:p>
        </w:tc>
        <w:tc>
          <w:tcPr>
            <w:tcW w:w="567" w:type="dxa"/>
            <w:shd w:val="clear" w:color="auto" w:fill="auto"/>
          </w:tcPr>
          <w:p w:rsidR="00D2206A" w:rsidRPr="00AF6001" w:rsidRDefault="00D2206A" w:rsidP="00D2206A">
            <w:pPr>
              <w:jc w:val="center"/>
              <w:rPr>
                <w:bCs/>
                <w:iCs/>
                <w:sz w:val="18"/>
                <w:szCs w:val="18"/>
              </w:rPr>
            </w:pPr>
          </w:p>
        </w:tc>
        <w:tc>
          <w:tcPr>
            <w:tcW w:w="992" w:type="dxa"/>
            <w:shd w:val="clear" w:color="auto" w:fill="auto"/>
          </w:tcPr>
          <w:p w:rsidR="00D2206A" w:rsidRPr="00AF6001" w:rsidRDefault="00D2206A" w:rsidP="00D2206A">
            <w:pPr>
              <w:jc w:val="center"/>
              <w:rPr>
                <w:bCs/>
                <w:iCs/>
                <w:sz w:val="18"/>
                <w:szCs w:val="18"/>
              </w:rPr>
            </w:pP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80,300</w:t>
            </w:r>
          </w:p>
        </w:tc>
        <w:tc>
          <w:tcPr>
            <w:tcW w:w="992" w:type="dxa"/>
          </w:tcPr>
          <w:p w:rsidR="00D2206A" w:rsidRPr="00AF6001" w:rsidRDefault="00D2206A" w:rsidP="00D2206A">
            <w:pPr>
              <w:jc w:val="center"/>
              <w:rPr>
                <w:bCs/>
                <w:iCs/>
                <w:sz w:val="18"/>
                <w:szCs w:val="18"/>
              </w:rPr>
            </w:pPr>
            <w:r w:rsidRPr="00AF6001">
              <w:rPr>
                <w:bCs/>
                <w:iCs/>
                <w:sz w:val="18"/>
                <w:szCs w:val="18"/>
              </w:rPr>
              <w:t>80,300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80,300</w:t>
            </w:r>
          </w:p>
        </w:tc>
      </w:tr>
      <w:tr w:rsidR="00D2206A" w:rsidRPr="00AF6001" w:rsidTr="00D2206A">
        <w:trPr>
          <w:trHeight w:hRule="exact" w:val="31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Мобилизационная и вневойсковая подготовка</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02</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992" w:type="dxa"/>
            <w:shd w:val="clear" w:color="auto" w:fill="auto"/>
          </w:tcPr>
          <w:p w:rsidR="00D2206A" w:rsidRPr="00AF6001" w:rsidRDefault="00D2206A" w:rsidP="00D2206A">
            <w:pPr>
              <w:jc w:val="center"/>
              <w:rPr>
                <w:bCs/>
                <w:iCs/>
                <w:sz w:val="18"/>
                <w:szCs w:val="18"/>
              </w:rPr>
            </w:pP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80,300</w:t>
            </w:r>
          </w:p>
        </w:tc>
        <w:tc>
          <w:tcPr>
            <w:tcW w:w="992" w:type="dxa"/>
          </w:tcPr>
          <w:p w:rsidR="00D2206A" w:rsidRPr="00AF6001" w:rsidRDefault="00D2206A" w:rsidP="00D2206A">
            <w:pPr>
              <w:jc w:val="center"/>
              <w:rPr>
                <w:bCs/>
                <w:iCs/>
                <w:sz w:val="18"/>
                <w:szCs w:val="18"/>
              </w:rPr>
            </w:pPr>
            <w:r w:rsidRPr="00AF6001">
              <w:rPr>
                <w:bCs/>
                <w:iCs/>
                <w:sz w:val="18"/>
                <w:szCs w:val="18"/>
              </w:rPr>
              <w:t>80,300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80,300</w:t>
            </w:r>
          </w:p>
        </w:tc>
      </w:tr>
      <w:tr w:rsidR="00D2206A" w:rsidRPr="00AF6001" w:rsidTr="00D2206A">
        <w:trPr>
          <w:trHeight w:val="414"/>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02</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0100000000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80,300</w:t>
            </w:r>
          </w:p>
        </w:tc>
        <w:tc>
          <w:tcPr>
            <w:tcW w:w="992" w:type="dxa"/>
          </w:tcPr>
          <w:p w:rsidR="00D2206A" w:rsidRPr="00AF6001" w:rsidRDefault="00D2206A" w:rsidP="00D2206A">
            <w:pPr>
              <w:jc w:val="center"/>
              <w:rPr>
                <w:bCs/>
                <w:iCs/>
                <w:sz w:val="18"/>
                <w:szCs w:val="18"/>
              </w:rPr>
            </w:pPr>
            <w:r w:rsidRPr="00AF6001">
              <w:rPr>
                <w:bCs/>
                <w:iCs/>
                <w:sz w:val="18"/>
                <w:szCs w:val="18"/>
              </w:rPr>
              <w:t>80,300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80,300</w:t>
            </w:r>
          </w:p>
        </w:tc>
      </w:tr>
      <w:tr w:rsidR="00D2206A" w:rsidRPr="00AF6001" w:rsidTr="00D2206A">
        <w:trPr>
          <w:trHeight w:hRule="exact" w:val="1004"/>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02</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0110000000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80,300</w:t>
            </w:r>
          </w:p>
        </w:tc>
        <w:tc>
          <w:tcPr>
            <w:tcW w:w="992" w:type="dxa"/>
          </w:tcPr>
          <w:p w:rsidR="00D2206A" w:rsidRPr="00AF6001" w:rsidRDefault="00D2206A" w:rsidP="00D2206A">
            <w:pPr>
              <w:jc w:val="center"/>
              <w:rPr>
                <w:bCs/>
                <w:iCs/>
                <w:sz w:val="18"/>
                <w:szCs w:val="18"/>
              </w:rPr>
            </w:pPr>
            <w:r w:rsidRPr="00AF6001">
              <w:rPr>
                <w:bCs/>
                <w:iCs/>
                <w:sz w:val="18"/>
                <w:szCs w:val="18"/>
              </w:rPr>
              <w:t>80,300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80,300</w:t>
            </w:r>
          </w:p>
        </w:tc>
      </w:tr>
      <w:tr w:rsidR="00D2206A" w:rsidRPr="00AF6001" w:rsidTr="00D2206A">
        <w:trPr>
          <w:trHeight w:val="36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02</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0110100000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80,300</w:t>
            </w:r>
          </w:p>
        </w:tc>
        <w:tc>
          <w:tcPr>
            <w:tcW w:w="992" w:type="dxa"/>
          </w:tcPr>
          <w:p w:rsidR="00D2206A" w:rsidRPr="00AF6001" w:rsidRDefault="00D2206A" w:rsidP="00D2206A">
            <w:pPr>
              <w:jc w:val="center"/>
              <w:rPr>
                <w:bCs/>
                <w:iCs/>
                <w:sz w:val="18"/>
                <w:szCs w:val="18"/>
              </w:rPr>
            </w:pPr>
            <w:r w:rsidRPr="00AF6001">
              <w:rPr>
                <w:bCs/>
                <w:iCs/>
                <w:sz w:val="18"/>
                <w:szCs w:val="18"/>
              </w:rPr>
              <w:t>80,300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80,300</w:t>
            </w:r>
          </w:p>
        </w:tc>
      </w:tr>
      <w:tr w:rsidR="00D2206A" w:rsidRPr="00AF6001" w:rsidTr="00D2206A">
        <w:trPr>
          <w:trHeight w:val="268"/>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Осуществление переданных полномочий по первичному воинскому учету на территории поселения</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02</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0110151180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80,300</w:t>
            </w:r>
          </w:p>
        </w:tc>
        <w:tc>
          <w:tcPr>
            <w:tcW w:w="992" w:type="dxa"/>
          </w:tcPr>
          <w:p w:rsidR="00D2206A" w:rsidRPr="00AF6001" w:rsidRDefault="00D2206A" w:rsidP="00D2206A">
            <w:pPr>
              <w:jc w:val="center"/>
              <w:rPr>
                <w:bCs/>
                <w:iCs/>
                <w:sz w:val="18"/>
                <w:szCs w:val="18"/>
              </w:rPr>
            </w:pPr>
            <w:r w:rsidRPr="00AF6001">
              <w:rPr>
                <w:bCs/>
                <w:iCs/>
                <w:sz w:val="18"/>
                <w:szCs w:val="18"/>
              </w:rPr>
              <w:t>80,300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80,300</w:t>
            </w:r>
          </w:p>
        </w:tc>
      </w:tr>
      <w:tr w:rsidR="00D2206A" w:rsidRPr="00AF6001" w:rsidTr="00D2206A">
        <w:trPr>
          <w:trHeight w:val="255"/>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02</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0110151180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100</w:t>
            </w:r>
          </w:p>
        </w:tc>
        <w:tc>
          <w:tcPr>
            <w:tcW w:w="1026" w:type="dxa"/>
          </w:tcPr>
          <w:p w:rsidR="00D2206A" w:rsidRPr="00AF6001" w:rsidRDefault="00D2206A" w:rsidP="00D2206A">
            <w:pPr>
              <w:jc w:val="center"/>
              <w:rPr>
                <w:bCs/>
                <w:iCs/>
                <w:sz w:val="18"/>
                <w:szCs w:val="18"/>
              </w:rPr>
            </w:pPr>
            <w:r w:rsidRPr="00AF6001">
              <w:rPr>
                <w:bCs/>
                <w:iCs/>
                <w:sz w:val="18"/>
                <w:szCs w:val="18"/>
              </w:rPr>
              <w:t>80, 284</w:t>
            </w:r>
          </w:p>
        </w:tc>
        <w:tc>
          <w:tcPr>
            <w:tcW w:w="992" w:type="dxa"/>
          </w:tcPr>
          <w:p w:rsidR="00D2206A" w:rsidRPr="00AF6001" w:rsidRDefault="00D2206A" w:rsidP="00D2206A">
            <w:pPr>
              <w:jc w:val="center"/>
              <w:rPr>
                <w:bCs/>
                <w:iCs/>
                <w:sz w:val="18"/>
                <w:szCs w:val="18"/>
              </w:rPr>
            </w:pPr>
            <w:r w:rsidRPr="00AF6001">
              <w:rPr>
                <w:bCs/>
                <w:iCs/>
                <w:sz w:val="18"/>
                <w:szCs w:val="18"/>
              </w:rPr>
              <w:t>80, 284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80, 284</w:t>
            </w:r>
          </w:p>
        </w:tc>
      </w:tr>
      <w:tr w:rsidR="00D2206A" w:rsidRPr="00AF6001" w:rsidTr="00D2206A">
        <w:trPr>
          <w:trHeight w:val="420"/>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Расходы на выплаты персоналу государственных (муниципальных) органов</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02</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0110151180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120</w:t>
            </w:r>
          </w:p>
        </w:tc>
        <w:tc>
          <w:tcPr>
            <w:tcW w:w="1026" w:type="dxa"/>
          </w:tcPr>
          <w:p w:rsidR="00D2206A" w:rsidRPr="00AF6001" w:rsidRDefault="00D2206A" w:rsidP="00D2206A">
            <w:pPr>
              <w:jc w:val="center"/>
              <w:rPr>
                <w:bCs/>
                <w:iCs/>
                <w:sz w:val="18"/>
                <w:szCs w:val="18"/>
              </w:rPr>
            </w:pPr>
            <w:r w:rsidRPr="00AF6001">
              <w:rPr>
                <w:bCs/>
                <w:iCs/>
                <w:sz w:val="18"/>
                <w:szCs w:val="18"/>
              </w:rPr>
              <w:t>80, 284</w:t>
            </w:r>
          </w:p>
        </w:tc>
        <w:tc>
          <w:tcPr>
            <w:tcW w:w="992" w:type="dxa"/>
          </w:tcPr>
          <w:p w:rsidR="00D2206A" w:rsidRPr="00AF6001" w:rsidRDefault="00D2206A" w:rsidP="00D2206A">
            <w:pPr>
              <w:jc w:val="center"/>
              <w:rPr>
                <w:bCs/>
                <w:iCs/>
                <w:sz w:val="18"/>
                <w:szCs w:val="18"/>
              </w:rPr>
            </w:pPr>
            <w:r w:rsidRPr="00AF6001">
              <w:rPr>
                <w:bCs/>
                <w:iCs/>
                <w:sz w:val="18"/>
                <w:szCs w:val="18"/>
              </w:rPr>
              <w:t>80, 284</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80, 284</w:t>
            </w:r>
          </w:p>
        </w:tc>
      </w:tr>
      <w:tr w:rsidR="00D2206A" w:rsidRPr="00AF6001" w:rsidTr="00D2206A">
        <w:trPr>
          <w:trHeight w:val="420"/>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02</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0110151180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200</w:t>
            </w:r>
          </w:p>
        </w:tc>
        <w:tc>
          <w:tcPr>
            <w:tcW w:w="1026" w:type="dxa"/>
          </w:tcPr>
          <w:p w:rsidR="00D2206A" w:rsidRPr="00AF6001" w:rsidRDefault="00D2206A" w:rsidP="00D2206A">
            <w:pPr>
              <w:jc w:val="center"/>
              <w:rPr>
                <w:bCs/>
                <w:iCs/>
                <w:sz w:val="18"/>
                <w:szCs w:val="18"/>
              </w:rPr>
            </w:pPr>
            <w:r w:rsidRPr="00AF6001">
              <w:rPr>
                <w:bCs/>
                <w:iCs/>
                <w:sz w:val="18"/>
                <w:szCs w:val="18"/>
              </w:rPr>
              <w:t>0,16</w:t>
            </w:r>
          </w:p>
        </w:tc>
        <w:tc>
          <w:tcPr>
            <w:tcW w:w="992" w:type="dxa"/>
          </w:tcPr>
          <w:p w:rsidR="00D2206A" w:rsidRPr="00AF6001" w:rsidRDefault="00D2206A" w:rsidP="00D2206A">
            <w:pPr>
              <w:jc w:val="center"/>
              <w:rPr>
                <w:bCs/>
                <w:iCs/>
                <w:sz w:val="18"/>
                <w:szCs w:val="18"/>
              </w:rPr>
            </w:pPr>
            <w:r w:rsidRPr="00AF6001">
              <w:rPr>
                <w:bCs/>
                <w:iCs/>
                <w:sz w:val="18"/>
                <w:szCs w:val="18"/>
              </w:rPr>
              <w:t>0,16</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0,16</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02</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0110151180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240</w:t>
            </w:r>
          </w:p>
        </w:tc>
        <w:tc>
          <w:tcPr>
            <w:tcW w:w="1026" w:type="dxa"/>
          </w:tcPr>
          <w:p w:rsidR="00D2206A" w:rsidRPr="00AF6001" w:rsidRDefault="00D2206A" w:rsidP="00D2206A">
            <w:pPr>
              <w:jc w:val="center"/>
              <w:rPr>
                <w:bCs/>
                <w:iCs/>
                <w:sz w:val="18"/>
                <w:szCs w:val="18"/>
              </w:rPr>
            </w:pPr>
            <w:r w:rsidRPr="00AF6001">
              <w:rPr>
                <w:bCs/>
                <w:iCs/>
                <w:sz w:val="18"/>
                <w:szCs w:val="18"/>
              </w:rPr>
              <w:t>0,16</w:t>
            </w:r>
          </w:p>
        </w:tc>
        <w:tc>
          <w:tcPr>
            <w:tcW w:w="992" w:type="dxa"/>
          </w:tcPr>
          <w:p w:rsidR="00D2206A" w:rsidRPr="00AF6001" w:rsidRDefault="00D2206A" w:rsidP="00D2206A">
            <w:pPr>
              <w:jc w:val="center"/>
              <w:rPr>
                <w:bCs/>
                <w:iCs/>
                <w:sz w:val="18"/>
                <w:szCs w:val="18"/>
              </w:rPr>
            </w:pPr>
            <w:r w:rsidRPr="00AF6001">
              <w:rPr>
                <w:bCs/>
                <w:iCs/>
                <w:sz w:val="18"/>
                <w:szCs w:val="18"/>
              </w:rPr>
              <w:t>0,16</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0,16</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lastRenderedPageBreak/>
              <w:t>НАЦИОНАЛЬНАЯ БЕЗОПАСНОСТЬ И ПРАВООХРАНИТЕЛЬНАЯ ДЕЯТЕЛЬНОСТЬ</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567" w:type="dxa"/>
            <w:shd w:val="clear" w:color="auto" w:fill="auto"/>
          </w:tcPr>
          <w:p w:rsidR="00D2206A" w:rsidRPr="00AF6001" w:rsidRDefault="00D2206A" w:rsidP="00D2206A">
            <w:pPr>
              <w:jc w:val="center"/>
              <w:rPr>
                <w:bCs/>
                <w:iCs/>
                <w:sz w:val="18"/>
                <w:szCs w:val="18"/>
              </w:rPr>
            </w:pPr>
          </w:p>
        </w:tc>
        <w:tc>
          <w:tcPr>
            <w:tcW w:w="992" w:type="dxa"/>
            <w:shd w:val="clear" w:color="auto" w:fill="auto"/>
          </w:tcPr>
          <w:p w:rsidR="00D2206A" w:rsidRPr="00AF6001" w:rsidRDefault="00D2206A" w:rsidP="00D2206A">
            <w:pPr>
              <w:jc w:val="center"/>
              <w:rPr>
                <w:bCs/>
                <w:iCs/>
                <w:sz w:val="18"/>
                <w:szCs w:val="18"/>
              </w:rPr>
            </w:pP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420, 362</w:t>
            </w:r>
          </w:p>
        </w:tc>
        <w:tc>
          <w:tcPr>
            <w:tcW w:w="992" w:type="dxa"/>
          </w:tcPr>
          <w:p w:rsidR="00D2206A" w:rsidRPr="00AF6001" w:rsidRDefault="00D2206A" w:rsidP="00D2206A">
            <w:pPr>
              <w:jc w:val="center"/>
              <w:rPr>
                <w:bCs/>
                <w:iCs/>
                <w:sz w:val="18"/>
                <w:szCs w:val="18"/>
              </w:rPr>
            </w:pPr>
            <w:r w:rsidRPr="00AF6001">
              <w:rPr>
                <w:bCs/>
                <w:iCs/>
                <w:sz w:val="18"/>
                <w:szCs w:val="18"/>
              </w:rPr>
              <w:t>420, 362</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420, 362</w:t>
            </w:r>
          </w:p>
        </w:tc>
      </w:tr>
      <w:tr w:rsidR="00D2206A" w:rsidRPr="00AF6001" w:rsidTr="00D2206A">
        <w:trPr>
          <w:trHeight w:val="201"/>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Обеспечение пожарной безопасности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992" w:type="dxa"/>
            <w:shd w:val="clear" w:color="auto" w:fill="auto"/>
          </w:tcPr>
          <w:p w:rsidR="00D2206A" w:rsidRPr="00AF6001" w:rsidRDefault="00D2206A" w:rsidP="00D2206A">
            <w:pPr>
              <w:jc w:val="center"/>
              <w:rPr>
                <w:bCs/>
                <w:iCs/>
                <w:sz w:val="18"/>
                <w:szCs w:val="18"/>
              </w:rPr>
            </w:pP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420, 362</w:t>
            </w:r>
          </w:p>
        </w:tc>
        <w:tc>
          <w:tcPr>
            <w:tcW w:w="992" w:type="dxa"/>
          </w:tcPr>
          <w:p w:rsidR="00D2206A" w:rsidRPr="00AF6001" w:rsidRDefault="00D2206A" w:rsidP="00D2206A">
            <w:pPr>
              <w:jc w:val="center"/>
              <w:rPr>
                <w:bCs/>
                <w:iCs/>
                <w:sz w:val="18"/>
                <w:szCs w:val="18"/>
              </w:rPr>
            </w:pPr>
            <w:r w:rsidRPr="00AF6001">
              <w:rPr>
                <w:bCs/>
                <w:iCs/>
                <w:sz w:val="18"/>
                <w:szCs w:val="18"/>
              </w:rPr>
              <w:t>420, 362</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420, 362</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0500000000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420, 362</w:t>
            </w:r>
          </w:p>
        </w:tc>
        <w:tc>
          <w:tcPr>
            <w:tcW w:w="992" w:type="dxa"/>
          </w:tcPr>
          <w:p w:rsidR="00D2206A" w:rsidRPr="00AF6001" w:rsidRDefault="00D2206A" w:rsidP="00D2206A">
            <w:pPr>
              <w:jc w:val="center"/>
              <w:rPr>
                <w:bCs/>
                <w:iCs/>
                <w:sz w:val="18"/>
                <w:szCs w:val="18"/>
              </w:rPr>
            </w:pPr>
            <w:r w:rsidRPr="00AF6001">
              <w:rPr>
                <w:bCs/>
                <w:iCs/>
                <w:sz w:val="18"/>
                <w:szCs w:val="18"/>
              </w:rPr>
              <w:t>420, 362</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420, 362</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Основное мероприятие «Защита населения и территории поселения от пожаров и чрезвычайных ситуаций»</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0500100000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420, 362</w:t>
            </w:r>
          </w:p>
        </w:tc>
        <w:tc>
          <w:tcPr>
            <w:tcW w:w="992" w:type="dxa"/>
          </w:tcPr>
          <w:p w:rsidR="00D2206A" w:rsidRPr="00AF6001" w:rsidRDefault="00D2206A" w:rsidP="00D2206A">
            <w:pPr>
              <w:jc w:val="center"/>
              <w:rPr>
                <w:bCs/>
                <w:iCs/>
                <w:sz w:val="18"/>
                <w:szCs w:val="18"/>
              </w:rPr>
            </w:pPr>
            <w:r w:rsidRPr="00AF6001">
              <w:rPr>
                <w:bCs/>
                <w:iCs/>
                <w:sz w:val="18"/>
                <w:szCs w:val="18"/>
              </w:rPr>
              <w:t>420, 362</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420, 362</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Передача полномочий по обеспечению первичных мер пожарной безопасности в границах населенных пунктов</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0500164720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420, 362</w:t>
            </w:r>
          </w:p>
        </w:tc>
        <w:tc>
          <w:tcPr>
            <w:tcW w:w="992" w:type="dxa"/>
          </w:tcPr>
          <w:p w:rsidR="00D2206A" w:rsidRPr="00AF6001" w:rsidRDefault="00D2206A" w:rsidP="00D2206A">
            <w:pPr>
              <w:jc w:val="center"/>
              <w:rPr>
                <w:bCs/>
                <w:iCs/>
                <w:sz w:val="18"/>
                <w:szCs w:val="18"/>
              </w:rPr>
            </w:pPr>
            <w:r w:rsidRPr="00AF6001">
              <w:rPr>
                <w:bCs/>
                <w:iCs/>
                <w:sz w:val="18"/>
                <w:szCs w:val="18"/>
              </w:rPr>
              <w:t>420, 362</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420, 362</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Межбюджетные трансферты</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0500164720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500</w:t>
            </w:r>
          </w:p>
        </w:tc>
        <w:tc>
          <w:tcPr>
            <w:tcW w:w="1026" w:type="dxa"/>
          </w:tcPr>
          <w:p w:rsidR="00D2206A" w:rsidRPr="00AF6001" w:rsidRDefault="00D2206A" w:rsidP="00D2206A">
            <w:pPr>
              <w:jc w:val="center"/>
              <w:rPr>
                <w:bCs/>
                <w:iCs/>
                <w:sz w:val="18"/>
                <w:szCs w:val="18"/>
              </w:rPr>
            </w:pPr>
            <w:r w:rsidRPr="00AF6001">
              <w:rPr>
                <w:bCs/>
                <w:iCs/>
                <w:sz w:val="18"/>
                <w:szCs w:val="18"/>
              </w:rPr>
              <w:t>420, 362</w:t>
            </w:r>
          </w:p>
        </w:tc>
        <w:tc>
          <w:tcPr>
            <w:tcW w:w="992" w:type="dxa"/>
          </w:tcPr>
          <w:p w:rsidR="00D2206A" w:rsidRPr="00AF6001" w:rsidRDefault="00D2206A" w:rsidP="00D2206A">
            <w:pPr>
              <w:jc w:val="center"/>
              <w:rPr>
                <w:bCs/>
                <w:iCs/>
                <w:sz w:val="18"/>
                <w:szCs w:val="18"/>
              </w:rPr>
            </w:pPr>
            <w:r w:rsidRPr="00AF6001">
              <w:rPr>
                <w:bCs/>
                <w:iCs/>
                <w:sz w:val="18"/>
                <w:szCs w:val="18"/>
              </w:rPr>
              <w:t>420, 362</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420, 362</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Иные межбюджетные трансферты</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0500164720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540</w:t>
            </w:r>
          </w:p>
        </w:tc>
        <w:tc>
          <w:tcPr>
            <w:tcW w:w="1026" w:type="dxa"/>
          </w:tcPr>
          <w:p w:rsidR="00D2206A" w:rsidRPr="00AF6001" w:rsidRDefault="00D2206A" w:rsidP="00D2206A">
            <w:pPr>
              <w:jc w:val="center"/>
              <w:rPr>
                <w:bCs/>
                <w:iCs/>
                <w:sz w:val="18"/>
                <w:szCs w:val="18"/>
              </w:rPr>
            </w:pPr>
            <w:r w:rsidRPr="00AF6001">
              <w:rPr>
                <w:bCs/>
                <w:iCs/>
                <w:sz w:val="18"/>
                <w:szCs w:val="18"/>
              </w:rPr>
              <w:t>420, 362</w:t>
            </w:r>
          </w:p>
        </w:tc>
        <w:tc>
          <w:tcPr>
            <w:tcW w:w="992" w:type="dxa"/>
          </w:tcPr>
          <w:p w:rsidR="00D2206A" w:rsidRPr="00AF6001" w:rsidRDefault="00D2206A" w:rsidP="00D2206A">
            <w:pPr>
              <w:jc w:val="center"/>
              <w:rPr>
                <w:bCs/>
                <w:iCs/>
                <w:sz w:val="18"/>
                <w:szCs w:val="18"/>
              </w:rPr>
            </w:pPr>
            <w:r w:rsidRPr="00AF6001">
              <w:rPr>
                <w:bCs/>
                <w:iCs/>
                <w:sz w:val="18"/>
                <w:szCs w:val="18"/>
              </w:rPr>
              <w:t>420, 362</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420, 362</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НАЦИОНАЛЬНАЯ ЭКОНОМИКА</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567" w:type="dxa"/>
            <w:shd w:val="clear" w:color="auto" w:fill="auto"/>
          </w:tcPr>
          <w:p w:rsidR="00D2206A" w:rsidRPr="00AF6001" w:rsidRDefault="00D2206A" w:rsidP="00D2206A">
            <w:pPr>
              <w:jc w:val="center"/>
              <w:rPr>
                <w:bCs/>
                <w:iCs/>
                <w:sz w:val="18"/>
                <w:szCs w:val="18"/>
              </w:rPr>
            </w:pPr>
          </w:p>
        </w:tc>
        <w:tc>
          <w:tcPr>
            <w:tcW w:w="992" w:type="dxa"/>
            <w:shd w:val="clear" w:color="auto" w:fill="auto"/>
          </w:tcPr>
          <w:p w:rsidR="00D2206A" w:rsidRPr="00AF6001" w:rsidRDefault="00D2206A" w:rsidP="00D2206A">
            <w:pPr>
              <w:jc w:val="center"/>
              <w:rPr>
                <w:bCs/>
                <w:iCs/>
                <w:sz w:val="18"/>
                <w:szCs w:val="18"/>
              </w:rPr>
            </w:pP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361, 000</w:t>
            </w:r>
          </w:p>
        </w:tc>
        <w:tc>
          <w:tcPr>
            <w:tcW w:w="992" w:type="dxa"/>
          </w:tcPr>
          <w:p w:rsidR="00D2206A" w:rsidRPr="00AF6001" w:rsidRDefault="00D2206A" w:rsidP="00D2206A">
            <w:pPr>
              <w:jc w:val="center"/>
              <w:rPr>
                <w:bCs/>
                <w:iCs/>
                <w:sz w:val="18"/>
                <w:szCs w:val="18"/>
              </w:rPr>
            </w:pPr>
            <w:r w:rsidRPr="00AF6001">
              <w:rPr>
                <w:bCs/>
                <w:iCs/>
                <w:sz w:val="18"/>
                <w:szCs w:val="18"/>
              </w:rPr>
              <w:t>361, 000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361, 000</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Дорожное хозяйство (дорожные фонды)</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09</w:t>
            </w:r>
          </w:p>
        </w:tc>
        <w:tc>
          <w:tcPr>
            <w:tcW w:w="992" w:type="dxa"/>
            <w:shd w:val="clear" w:color="auto" w:fill="auto"/>
          </w:tcPr>
          <w:p w:rsidR="00D2206A" w:rsidRPr="00AF6001" w:rsidRDefault="00D2206A" w:rsidP="00D2206A">
            <w:pPr>
              <w:jc w:val="center"/>
              <w:rPr>
                <w:bCs/>
                <w:iCs/>
                <w:sz w:val="18"/>
                <w:szCs w:val="18"/>
              </w:rPr>
            </w:pP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361, 000</w:t>
            </w:r>
          </w:p>
        </w:tc>
        <w:tc>
          <w:tcPr>
            <w:tcW w:w="992" w:type="dxa"/>
          </w:tcPr>
          <w:p w:rsidR="00D2206A" w:rsidRPr="00AF6001" w:rsidRDefault="00D2206A" w:rsidP="00D2206A">
            <w:pPr>
              <w:jc w:val="center"/>
              <w:rPr>
                <w:bCs/>
                <w:iCs/>
                <w:sz w:val="18"/>
                <w:szCs w:val="18"/>
              </w:rPr>
            </w:pPr>
            <w:r w:rsidRPr="00AF6001">
              <w:rPr>
                <w:bCs/>
                <w:iCs/>
                <w:sz w:val="18"/>
                <w:szCs w:val="18"/>
              </w:rPr>
              <w:t>361, 000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361, 000</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09</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0300000000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361, 000</w:t>
            </w:r>
          </w:p>
        </w:tc>
        <w:tc>
          <w:tcPr>
            <w:tcW w:w="992" w:type="dxa"/>
          </w:tcPr>
          <w:p w:rsidR="00D2206A" w:rsidRPr="00AF6001" w:rsidRDefault="00D2206A" w:rsidP="00D2206A">
            <w:pPr>
              <w:jc w:val="center"/>
              <w:rPr>
                <w:bCs/>
                <w:iCs/>
                <w:sz w:val="18"/>
                <w:szCs w:val="18"/>
              </w:rPr>
            </w:pPr>
            <w:r w:rsidRPr="00AF6001">
              <w:rPr>
                <w:bCs/>
                <w:iCs/>
                <w:sz w:val="18"/>
                <w:szCs w:val="18"/>
              </w:rPr>
              <w:t>361, 000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361, 000</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09</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0310000000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361, 000</w:t>
            </w:r>
          </w:p>
        </w:tc>
        <w:tc>
          <w:tcPr>
            <w:tcW w:w="992" w:type="dxa"/>
          </w:tcPr>
          <w:p w:rsidR="00D2206A" w:rsidRPr="00AF6001" w:rsidRDefault="00D2206A" w:rsidP="00D2206A">
            <w:pPr>
              <w:jc w:val="center"/>
              <w:rPr>
                <w:bCs/>
                <w:iCs/>
                <w:sz w:val="18"/>
                <w:szCs w:val="18"/>
              </w:rPr>
            </w:pPr>
            <w:r w:rsidRPr="00AF6001">
              <w:rPr>
                <w:bCs/>
                <w:iCs/>
                <w:sz w:val="18"/>
                <w:szCs w:val="18"/>
              </w:rPr>
              <w:t>361, 000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361, 000</w:t>
            </w:r>
          </w:p>
        </w:tc>
      </w:tr>
      <w:tr w:rsidR="00D2206A" w:rsidRPr="00AF6001" w:rsidTr="00D2206A">
        <w:trPr>
          <w:trHeight w:hRule="exact" w:val="448"/>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09</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0310100000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361, 000</w:t>
            </w:r>
          </w:p>
        </w:tc>
        <w:tc>
          <w:tcPr>
            <w:tcW w:w="992" w:type="dxa"/>
          </w:tcPr>
          <w:p w:rsidR="00D2206A" w:rsidRPr="00AF6001" w:rsidRDefault="00D2206A" w:rsidP="00D2206A">
            <w:pPr>
              <w:jc w:val="center"/>
              <w:rPr>
                <w:bCs/>
                <w:iCs/>
                <w:sz w:val="18"/>
                <w:szCs w:val="18"/>
              </w:rPr>
            </w:pPr>
            <w:r w:rsidRPr="00AF6001">
              <w:rPr>
                <w:bCs/>
                <w:iCs/>
                <w:sz w:val="18"/>
                <w:szCs w:val="18"/>
              </w:rPr>
              <w:t>361, 000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361, 000</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Содержание автомобильных дорог и искусственных сооружений на них</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09</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0310146010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297, 000</w:t>
            </w:r>
          </w:p>
        </w:tc>
        <w:tc>
          <w:tcPr>
            <w:tcW w:w="992" w:type="dxa"/>
          </w:tcPr>
          <w:p w:rsidR="00D2206A" w:rsidRPr="00AF6001" w:rsidRDefault="00D2206A" w:rsidP="00D2206A">
            <w:pPr>
              <w:jc w:val="center"/>
              <w:rPr>
                <w:bCs/>
                <w:iCs/>
                <w:sz w:val="18"/>
                <w:szCs w:val="18"/>
              </w:rPr>
            </w:pPr>
            <w:r w:rsidRPr="00AF6001">
              <w:rPr>
                <w:bCs/>
                <w:iCs/>
                <w:sz w:val="18"/>
                <w:szCs w:val="18"/>
              </w:rPr>
              <w:t>297, 000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297, 000</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09</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0310146010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200</w:t>
            </w:r>
          </w:p>
        </w:tc>
        <w:tc>
          <w:tcPr>
            <w:tcW w:w="1026" w:type="dxa"/>
          </w:tcPr>
          <w:p w:rsidR="00D2206A" w:rsidRPr="00AF6001" w:rsidRDefault="00D2206A" w:rsidP="00D2206A">
            <w:pPr>
              <w:jc w:val="center"/>
              <w:rPr>
                <w:bCs/>
                <w:iCs/>
                <w:sz w:val="18"/>
                <w:szCs w:val="18"/>
              </w:rPr>
            </w:pPr>
            <w:r w:rsidRPr="00AF6001">
              <w:rPr>
                <w:bCs/>
                <w:iCs/>
                <w:sz w:val="18"/>
                <w:szCs w:val="18"/>
              </w:rPr>
              <w:t>297, 000</w:t>
            </w:r>
          </w:p>
        </w:tc>
        <w:tc>
          <w:tcPr>
            <w:tcW w:w="992" w:type="dxa"/>
          </w:tcPr>
          <w:p w:rsidR="00D2206A" w:rsidRPr="00AF6001" w:rsidRDefault="00D2206A" w:rsidP="00D2206A">
            <w:pPr>
              <w:jc w:val="center"/>
              <w:rPr>
                <w:bCs/>
                <w:iCs/>
                <w:sz w:val="18"/>
                <w:szCs w:val="18"/>
              </w:rPr>
            </w:pPr>
            <w:r w:rsidRPr="00AF6001">
              <w:rPr>
                <w:bCs/>
                <w:iCs/>
                <w:sz w:val="18"/>
                <w:szCs w:val="18"/>
              </w:rPr>
              <w:t>297, 000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297, 000</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09</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0310146010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240</w:t>
            </w:r>
          </w:p>
        </w:tc>
        <w:tc>
          <w:tcPr>
            <w:tcW w:w="1026" w:type="dxa"/>
          </w:tcPr>
          <w:p w:rsidR="00D2206A" w:rsidRPr="00AF6001" w:rsidRDefault="00D2206A" w:rsidP="00D2206A">
            <w:pPr>
              <w:jc w:val="center"/>
              <w:rPr>
                <w:bCs/>
                <w:iCs/>
                <w:sz w:val="18"/>
                <w:szCs w:val="18"/>
              </w:rPr>
            </w:pPr>
            <w:r w:rsidRPr="00AF6001">
              <w:rPr>
                <w:bCs/>
                <w:iCs/>
                <w:sz w:val="18"/>
                <w:szCs w:val="18"/>
              </w:rPr>
              <w:t>297, 000</w:t>
            </w:r>
          </w:p>
        </w:tc>
        <w:tc>
          <w:tcPr>
            <w:tcW w:w="992" w:type="dxa"/>
          </w:tcPr>
          <w:p w:rsidR="00D2206A" w:rsidRPr="00AF6001" w:rsidRDefault="00D2206A" w:rsidP="00D2206A">
            <w:pPr>
              <w:jc w:val="center"/>
              <w:rPr>
                <w:bCs/>
                <w:iCs/>
                <w:sz w:val="18"/>
                <w:szCs w:val="18"/>
              </w:rPr>
            </w:pPr>
            <w:r w:rsidRPr="00AF6001">
              <w:rPr>
                <w:bCs/>
                <w:iCs/>
                <w:sz w:val="18"/>
                <w:szCs w:val="18"/>
              </w:rPr>
              <w:t>297, 000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297, 000</w:t>
            </w:r>
          </w:p>
        </w:tc>
      </w:tr>
      <w:tr w:rsidR="00D2206A" w:rsidRPr="00AF6001" w:rsidTr="00D2206A">
        <w:trPr>
          <w:trHeight w:val="626"/>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Капитальный ремонт и ремонт автомобильных дорог общего пользования местного значения в границах поселения</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09</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0310160200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64,000</w:t>
            </w:r>
          </w:p>
        </w:tc>
        <w:tc>
          <w:tcPr>
            <w:tcW w:w="992" w:type="dxa"/>
          </w:tcPr>
          <w:p w:rsidR="00D2206A" w:rsidRPr="00AF6001" w:rsidRDefault="00D2206A" w:rsidP="00D2206A">
            <w:pPr>
              <w:jc w:val="center"/>
              <w:rPr>
                <w:bCs/>
                <w:iCs/>
                <w:sz w:val="18"/>
                <w:szCs w:val="18"/>
              </w:rPr>
            </w:pPr>
            <w:r w:rsidRPr="00AF6001">
              <w:rPr>
                <w:bCs/>
                <w:iCs/>
                <w:sz w:val="18"/>
                <w:szCs w:val="18"/>
              </w:rPr>
              <w:t>64,000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64,000</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09</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0310160200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200</w:t>
            </w:r>
          </w:p>
        </w:tc>
        <w:tc>
          <w:tcPr>
            <w:tcW w:w="1026" w:type="dxa"/>
          </w:tcPr>
          <w:p w:rsidR="00D2206A" w:rsidRPr="00AF6001" w:rsidRDefault="00D2206A" w:rsidP="00D2206A">
            <w:pPr>
              <w:jc w:val="center"/>
              <w:rPr>
                <w:bCs/>
                <w:iCs/>
                <w:sz w:val="18"/>
                <w:szCs w:val="18"/>
              </w:rPr>
            </w:pPr>
            <w:r w:rsidRPr="00AF6001">
              <w:rPr>
                <w:bCs/>
                <w:iCs/>
                <w:sz w:val="18"/>
                <w:szCs w:val="18"/>
              </w:rPr>
              <w:t>64,000</w:t>
            </w:r>
          </w:p>
        </w:tc>
        <w:tc>
          <w:tcPr>
            <w:tcW w:w="992" w:type="dxa"/>
          </w:tcPr>
          <w:p w:rsidR="00D2206A" w:rsidRPr="00AF6001" w:rsidRDefault="00D2206A" w:rsidP="00D2206A">
            <w:pPr>
              <w:jc w:val="center"/>
              <w:rPr>
                <w:bCs/>
                <w:iCs/>
                <w:sz w:val="18"/>
                <w:szCs w:val="18"/>
              </w:rPr>
            </w:pPr>
            <w:r w:rsidRPr="00AF6001">
              <w:rPr>
                <w:bCs/>
                <w:iCs/>
                <w:sz w:val="18"/>
                <w:szCs w:val="18"/>
              </w:rPr>
              <w:t>64,000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64,000</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09</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0310160200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240</w:t>
            </w:r>
          </w:p>
        </w:tc>
        <w:tc>
          <w:tcPr>
            <w:tcW w:w="1026" w:type="dxa"/>
          </w:tcPr>
          <w:p w:rsidR="00D2206A" w:rsidRPr="00AF6001" w:rsidRDefault="00D2206A" w:rsidP="00D2206A">
            <w:pPr>
              <w:jc w:val="center"/>
              <w:rPr>
                <w:bCs/>
                <w:iCs/>
                <w:sz w:val="18"/>
                <w:szCs w:val="18"/>
              </w:rPr>
            </w:pPr>
            <w:r w:rsidRPr="00AF6001">
              <w:rPr>
                <w:bCs/>
                <w:iCs/>
                <w:sz w:val="18"/>
                <w:szCs w:val="18"/>
              </w:rPr>
              <w:t>64,000</w:t>
            </w:r>
          </w:p>
        </w:tc>
        <w:tc>
          <w:tcPr>
            <w:tcW w:w="992" w:type="dxa"/>
          </w:tcPr>
          <w:p w:rsidR="00D2206A" w:rsidRPr="00AF6001" w:rsidRDefault="00D2206A" w:rsidP="00D2206A">
            <w:pPr>
              <w:jc w:val="center"/>
              <w:rPr>
                <w:bCs/>
                <w:iCs/>
                <w:sz w:val="18"/>
                <w:szCs w:val="18"/>
              </w:rPr>
            </w:pPr>
            <w:r w:rsidRPr="00AF6001">
              <w:rPr>
                <w:bCs/>
                <w:iCs/>
                <w:sz w:val="18"/>
                <w:szCs w:val="18"/>
              </w:rPr>
              <w:t>64,000</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64,000</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ЖИЛИЩНО-КОММУНАЛЬНОЕ ХОЗЯЙСТВО</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05</w:t>
            </w:r>
          </w:p>
        </w:tc>
        <w:tc>
          <w:tcPr>
            <w:tcW w:w="567" w:type="dxa"/>
            <w:shd w:val="clear" w:color="auto" w:fill="auto"/>
          </w:tcPr>
          <w:p w:rsidR="00D2206A" w:rsidRPr="00AF6001" w:rsidRDefault="00D2206A" w:rsidP="00D2206A">
            <w:pPr>
              <w:jc w:val="center"/>
              <w:rPr>
                <w:bCs/>
                <w:iCs/>
                <w:sz w:val="18"/>
                <w:szCs w:val="18"/>
              </w:rPr>
            </w:pPr>
          </w:p>
        </w:tc>
        <w:tc>
          <w:tcPr>
            <w:tcW w:w="992" w:type="dxa"/>
            <w:shd w:val="clear" w:color="auto" w:fill="auto"/>
          </w:tcPr>
          <w:p w:rsidR="00D2206A" w:rsidRPr="00AF6001" w:rsidRDefault="00D2206A" w:rsidP="00D2206A">
            <w:pPr>
              <w:jc w:val="center"/>
              <w:rPr>
                <w:bCs/>
                <w:iCs/>
                <w:sz w:val="18"/>
                <w:szCs w:val="18"/>
              </w:rPr>
            </w:pP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85,320</w:t>
            </w:r>
          </w:p>
        </w:tc>
        <w:tc>
          <w:tcPr>
            <w:tcW w:w="992" w:type="dxa"/>
          </w:tcPr>
          <w:p w:rsidR="00D2206A" w:rsidRPr="00AF6001" w:rsidRDefault="00D2206A" w:rsidP="00D2206A">
            <w:pPr>
              <w:jc w:val="center"/>
              <w:rPr>
                <w:bCs/>
                <w:iCs/>
                <w:sz w:val="18"/>
                <w:szCs w:val="18"/>
              </w:rPr>
            </w:pPr>
            <w:r w:rsidRPr="00AF6001">
              <w:rPr>
                <w:bCs/>
                <w:iCs/>
                <w:sz w:val="18"/>
                <w:szCs w:val="18"/>
              </w:rPr>
              <w:t>229, 788</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89,395</w:t>
            </w:r>
          </w:p>
        </w:tc>
      </w:tr>
      <w:tr w:rsidR="00D2206A" w:rsidRPr="00AF6001" w:rsidTr="00D2206A">
        <w:trPr>
          <w:trHeight w:val="217"/>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Благоустройство</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05</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992" w:type="dxa"/>
            <w:shd w:val="clear" w:color="auto" w:fill="auto"/>
          </w:tcPr>
          <w:p w:rsidR="00D2206A" w:rsidRPr="00AF6001" w:rsidRDefault="00D2206A" w:rsidP="00D2206A">
            <w:pPr>
              <w:jc w:val="center"/>
              <w:rPr>
                <w:bCs/>
                <w:iCs/>
                <w:sz w:val="18"/>
                <w:szCs w:val="18"/>
              </w:rPr>
            </w:pP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85,320</w:t>
            </w:r>
          </w:p>
        </w:tc>
        <w:tc>
          <w:tcPr>
            <w:tcW w:w="992" w:type="dxa"/>
          </w:tcPr>
          <w:p w:rsidR="00D2206A" w:rsidRPr="00AF6001" w:rsidRDefault="00D2206A" w:rsidP="00D2206A">
            <w:pPr>
              <w:jc w:val="center"/>
              <w:rPr>
                <w:bCs/>
                <w:iCs/>
                <w:sz w:val="18"/>
                <w:szCs w:val="18"/>
              </w:rPr>
            </w:pPr>
            <w:r w:rsidRPr="00AF6001">
              <w:rPr>
                <w:bCs/>
                <w:iCs/>
                <w:sz w:val="18"/>
                <w:szCs w:val="18"/>
              </w:rPr>
              <w:t>229, 788</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89,395</w:t>
            </w:r>
          </w:p>
        </w:tc>
      </w:tr>
      <w:tr w:rsidR="00D2206A" w:rsidRPr="00AF6001" w:rsidTr="00D2206A">
        <w:trPr>
          <w:trHeight w:val="214"/>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05</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0600000000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85,320</w:t>
            </w:r>
          </w:p>
        </w:tc>
        <w:tc>
          <w:tcPr>
            <w:tcW w:w="992" w:type="dxa"/>
          </w:tcPr>
          <w:p w:rsidR="00D2206A" w:rsidRPr="00AF6001" w:rsidRDefault="00D2206A" w:rsidP="00D2206A">
            <w:pPr>
              <w:jc w:val="center"/>
              <w:rPr>
                <w:bCs/>
                <w:iCs/>
                <w:sz w:val="18"/>
                <w:szCs w:val="18"/>
              </w:rPr>
            </w:pPr>
            <w:r w:rsidRPr="00AF6001">
              <w:rPr>
                <w:bCs/>
                <w:iCs/>
                <w:sz w:val="18"/>
                <w:szCs w:val="18"/>
              </w:rPr>
              <w:t>229, 788</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89,395</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05</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0600100000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85,320</w:t>
            </w:r>
          </w:p>
        </w:tc>
        <w:tc>
          <w:tcPr>
            <w:tcW w:w="992" w:type="dxa"/>
          </w:tcPr>
          <w:p w:rsidR="00D2206A" w:rsidRPr="00AF6001" w:rsidRDefault="00D2206A" w:rsidP="00D2206A">
            <w:pPr>
              <w:jc w:val="center"/>
              <w:rPr>
                <w:bCs/>
                <w:iCs/>
                <w:sz w:val="18"/>
                <w:szCs w:val="18"/>
              </w:rPr>
            </w:pPr>
            <w:r w:rsidRPr="00AF6001">
              <w:rPr>
                <w:bCs/>
                <w:iCs/>
                <w:sz w:val="18"/>
                <w:szCs w:val="18"/>
              </w:rPr>
              <w:t>229, 788</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89,395</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Организация уличного освещения</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05</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0600160100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85,320</w:t>
            </w:r>
          </w:p>
        </w:tc>
        <w:tc>
          <w:tcPr>
            <w:tcW w:w="992" w:type="dxa"/>
          </w:tcPr>
          <w:p w:rsidR="00D2206A" w:rsidRPr="00AF6001" w:rsidRDefault="00D2206A" w:rsidP="00D2206A">
            <w:pPr>
              <w:jc w:val="center"/>
              <w:rPr>
                <w:bCs/>
                <w:iCs/>
                <w:sz w:val="18"/>
                <w:szCs w:val="18"/>
              </w:rPr>
            </w:pPr>
            <w:r w:rsidRPr="00AF6001">
              <w:rPr>
                <w:bCs/>
                <w:iCs/>
                <w:sz w:val="18"/>
                <w:szCs w:val="18"/>
              </w:rPr>
              <w:t>229, 788</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89,395</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05</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0600160100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200</w:t>
            </w:r>
          </w:p>
        </w:tc>
        <w:tc>
          <w:tcPr>
            <w:tcW w:w="1026" w:type="dxa"/>
          </w:tcPr>
          <w:p w:rsidR="00D2206A" w:rsidRPr="00AF6001" w:rsidRDefault="00D2206A" w:rsidP="00D2206A">
            <w:pPr>
              <w:jc w:val="center"/>
              <w:rPr>
                <w:bCs/>
                <w:iCs/>
                <w:sz w:val="18"/>
                <w:szCs w:val="18"/>
              </w:rPr>
            </w:pPr>
            <w:r w:rsidRPr="00AF6001">
              <w:rPr>
                <w:bCs/>
                <w:iCs/>
                <w:sz w:val="18"/>
                <w:szCs w:val="18"/>
              </w:rPr>
              <w:t>85,320</w:t>
            </w:r>
          </w:p>
        </w:tc>
        <w:tc>
          <w:tcPr>
            <w:tcW w:w="992" w:type="dxa"/>
          </w:tcPr>
          <w:p w:rsidR="00D2206A" w:rsidRPr="00AF6001" w:rsidRDefault="00D2206A" w:rsidP="00D2206A">
            <w:pPr>
              <w:jc w:val="center"/>
              <w:rPr>
                <w:bCs/>
                <w:iCs/>
                <w:sz w:val="18"/>
                <w:szCs w:val="18"/>
              </w:rPr>
            </w:pPr>
            <w:r w:rsidRPr="00AF6001">
              <w:rPr>
                <w:bCs/>
                <w:iCs/>
                <w:sz w:val="18"/>
                <w:szCs w:val="18"/>
              </w:rPr>
              <w:t>229, 788</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89,395</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lastRenderedPageBreak/>
              <w:t>Иные закупки товаров, работ и услуг для обеспечения государственных (муниципальных) нужд</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05</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0600160100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240</w:t>
            </w:r>
          </w:p>
        </w:tc>
        <w:tc>
          <w:tcPr>
            <w:tcW w:w="1026" w:type="dxa"/>
          </w:tcPr>
          <w:p w:rsidR="00D2206A" w:rsidRPr="00AF6001" w:rsidRDefault="00D2206A" w:rsidP="00D2206A">
            <w:pPr>
              <w:jc w:val="center"/>
              <w:rPr>
                <w:bCs/>
                <w:iCs/>
                <w:sz w:val="18"/>
                <w:szCs w:val="18"/>
              </w:rPr>
            </w:pPr>
            <w:r w:rsidRPr="00AF6001">
              <w:rPr>
                <w:bCs/>
                <w:iCs/>
                <w:sz w:val="18"/>
                <w:szCs w:val="18"/>
              </w:rPr>
              <w:t>85,320</w:t>
            </w:r>
          </w:p>
        </w:tc>
        <w:tc>
          <w:tcPr>
            <w:tcW w:w="992" w:type="dxa"/>
          </w:tcPr>
          <w:p w:rsidR="00D2206A" w:rsidRPr="00AF6001" w:rsidRDefault="00D2206A" w:rsidP="00D2206A">
            <w:pPr>
              <w:jc w:val="center"/>
              <w:rPr>
                <w:bCs/>
                <w:iCs/>
                <w:sz w:val="18"/>
                <w:szCs w:val="18"/>
              </w:rPr>
            </w:pPr>
            <w:r w:rsidRPr="00AF6001">
              <w:rPr>
                <w:bCs/>
                <w:iCs/>
                <w:sz w:val="18"/>
                <w:szCs w:val="18"/>
              </w:rPr>
              <w:t>229, 788</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89,395</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КУЛЬТУРА, КИНЕМАТОГРАФИЯ</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08</w:t>
            </w:r>
          </w:p>
        </w:tc>
        <w:tc>
          <w:tcPr>
            <w:tcW w:w="567" w:type="dxa"/>
            <w:shd w:val="clear" w:color="auto" w:fill="auto"/>
          </w:tcPr>
          <w:p w:rsidR="00D2206A" w:rsidRPr="00AF6001" w:rsidRDefault="00D2206A" w:rsidP="00D2206A">
            <w:pPr>
              <w:jc w:val="center"/>
              <w:rPr>
                <w:bCs/>
                <w:iCs/>
                <w:sz w:val="18"/>
                <w:szCs w:val="18"/>
              </w:rPr>
            </w:pPr>
          </w:p>
        </w:tc>
        <w:tc>
          <w:tcPr>
            <w:tcW w:w="992" w:type="dxa"/>
            <w:shd w:val="clear" w:color="auto" w:fill="auto"/>
          </w:tcPr>
          <w:p w:rsidR="00D2206A" w:rsidRPr="00AF6001" w:rsidRDefault="00D2206A" w:rsidP="00D2206A">
            <w:pPr>
              <w:jc w:val="center"/>
              <w:rPr>
                <w:bCs/>
                <w:iCs/>
                <w:sz w:val="18"/>
                <w:szCs w:val="18"/>
              </w:rPr>
            </w:pP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584, 137-87</w:t>
            </w:r>
          </w:p>
        </w:tc>
        <w:tc>
          <w:tcPr>
            <w:tcW w:w="992" w:type="dxa"/>
          </w:tcPr>
          <w:p w:rsidR="00D2206A" w:rsidRPr="00AF6001" w:rsidRDefault="00D2206A" w:rsidP="00D2206A">
            <w:pPr>
              <w:jc w:val="center"/>
              <w:rPr>
                <w:bCs/>
                <w:iCs/>
                <w:sz w:val="18"/>
                <w:szCs w:val="18"/>
              </w:rPr>
            </w:pPr>
            <w:r w:rsidRPr="00AF6001">
              <w:rPr>
                <w:bCs/>
                <w:iCs/>
                <w:sz w:val="18"/>
                <w:szCs w:val="18"/>
              </w:rPr>
              <w:t>448, 414-38</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356, 151</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Культура</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08</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992" w:type="dxa"/>
            <w:shd w:val="clear" w:color="auto" w:fill="auto"/>
          </w:tcPr>
          <w:p w:rsidR="00D2206A" w:rsidRPr="00AF6001" w:rsidRDefault="00D2206A" w:rsidP="00D2206A">
            <w:pPr>
              <w:jc w:val="center"/>
              <w:rPr>
                <w:bCs/>
                <w:iCs/>
                <w:sz w:val="18"/>
                <w:szCs w:val="18"/>
              </w:rPr>
            </w:pP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584, 137-87</w:t>
            </w:r>
          </w:p>
        </w:tc>
        <w:tc>
          <w:tcPr>
            <w:tcW w:w="992" w:type="dxa"/>
          </w:tcPr>
          <w:p w:rsidR="00D2206A" w:rsidRPr="00AF6001" w:rsidRDefault="00D2206A" w:rsidP="00D2206A">
            <w:pPr>
              <w:jc w:val="center"/>
              <w:rPr>
                <w:bCs/>
                <w:iCs/>
                <w:sz w:val="18"/>
                <w:szCs w:val="18"/>
              </w:rPr>
            </w:pPr>
            <w:r w:rsidRPr="00AF6001">
              <w:rPr>
                <w:bCs/>
                <w:iCs/>
                <w:sz w:val="18"/>
                <w:szCs w:val="18"/>
              </w:rPr>
              <w:t>448, 414-38</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356, 151</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08</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0200000000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584, 137-87</w:t>
            </w:r>
          </w:p>
        </w:tc>
        <w:tc>
          <w:tcPr>
            <w:tcW w:w="992" w:type="dxa"/>
          </w:tcPr>
          <w:p w:rsidR="00D2206A" w:rsidRPr="00AF6001" w:rsidRDefault="00D2206A" w:rsidP="00D2206A">
            <w:pPr>
              <w:jc w:val="center"/>
              <w:rPr>
                <w:bCs/>
                <w:iCs/>
                <w:sz w:val="18"/>
                <w:szCs w:val="18"/>
              </w:rPr>
            </w:pPr>
            <w:r w:rsidRPr="00AF6001">
              <w:rPr>
                <w:bCs/>
                <w:iCs/>
                <w:sz w:val="18"/>
                <w:szCs w:val="18"/>
              </w:rPr>
              <w:t>448, 414-38</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356, 151</w:t>
            </w:r>
          </w:p>
        </w:tc>
      </w:tr>
      <w:tr w:rsidR="00D2206A" w:rsidRPr="00AF6001" w:rsidTr="00D2206A">
        <w:trPr>
          <w:trHeight w:val="237"/>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08</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0200100000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584, 137-87</w:t>
            </w:r>
          </w:p>
        </w:tc>
        <w:tc>
          <w:tcPr>
            <w:tcW w:w="992" w:type="dxa"/>
          </w:tcPr>
          <w:p w:rsidR="00D2206A" w:rsidRPr="00AF6001" w:rsidRDefault="00D2206A" w:rsidP="00D2206A">
            <w:pPr>
              <w:jc w:val="center"/>
              <w:rPr>
                <w:bCs/>
                <w:iCs/>
                <w:sz w:val="18"/>
                <w:szCs w:val="18"/>
              </w:rPr>
            </w:pPr>
            <w:r w:rsidRPr="00AF6001">
              <w:rPr>
                <w:bCs/>
                <w:iCs/>
                <w:sz w:val="18"/>
                <w:szCs w:val="18"/>
              </w:rPr>
              <w:t>448, 414-38</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356, 151</w:t>
            </w:r>
          </w:p>
        </w:tc>
      </w:tr>
      <w:tr w:rsidR="00D2206A" w:rsidRPr="00AF6001" w:rsidTr="00D2206A">
        <w:trPr>
          <w:trHeight w:val="228"/>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Создание условий для организации досуга и обеспечения жителей поселения услугами организации досуга</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08</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0200105210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235,122-87</w:t>
            </w:r>
          </w:p>
        </w:tc>
        <w:tc>
          <w:tcPr>
            <w:tcW w:w="992" w:type="dxa"/>
          </w:tcPr>
          <w:p w:rsidR="00D2206A" w:rsidRPr="00AF6001" w:rsidRDefault="00D2206A" w:rsidP="00D2206A">
            <w:pPr>
              <w:jc w:val="center"/>
              <w:rPr>
                <w:bCs/>
                <w:iCs/>
                <w:sz w:val="18"/>
                <w:szCs w:val="18"/>
              </w:rPr>
            </w:pPr>
            <w:r w:rsidRPr="00AF6001">
              <w:rPr>
                <w:bCs/>
                <w:iCs/>
                <w:sz w:val="18"/>
                <w:szCs w:val="18"/>
              </w:rPr>
              <w:t>99, 399-38</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7, 136</w:t>
            </w:r>
          </w:p>
        </w:tc>
      </w:tr>
      <w:tr w:rsidR="00D2206A" w:rsidRPr="00AF6001" w:rsidTr="00D2206A">
        <w:trPr>
          <w:trHeight w:val="89"/>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08</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0200105210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200</w:t>
            </w:r>
          </w:p>
        </w:tc>
        <w:tc>
          <w:tcPr>
            <w:tcW w:w="1026" w:type="dxa"/>
          </w:tcPr>
          <w:p w:rsidR="00D2206A" w:rsidRPr="00AF6001" w:rsidRDefault="00D2206A" w:rsidP="00D2206A">
            <w:pPr>
              <w:jc w:val="center"/>
              <w:rPr>
                <w:bCs/>
                <w:iCs/>
                <w:sz w:val="18"/>
                <w:szCs w:val="18"/>
              </w:rPr>
            </w:pPr>
            <w:r w:rsidRPr="00AF6001">
              <w:rPr>
                <w:bCs/>
                <w:iCs/>
                <w:sz w:val="18"/>
                <w:szCs w:val="18"/>
              </w:rPr>
              <w:t>235,122-87</w:t>
            </w:r>
          </w:p>
        </w:tc>
        <w:tc>
          <w:tcPr>
            <w:tcW w:w="992" w:type="dxa"/>
          </w:tcPr>
          <w:p w:rsidR="00D2206A" w:rsidRPr="00AF6001" w:rsidRDefault="00D2206A" w:rsidP="00D2206A">
            <w:pPr>
              <w:jc w:val="center"/>
              <w:rPr>
                <w:bCs/>
                <w:iCs/>
                <w:sz w:val="18"/>
                <w:szCs w:val="18"/>
              </w:rPr>
            </w:pPr>
            <w:r w:rsidRPr="00AF6001">
              <w:rPr>
                <w:bCs/>
                <w:iCs/>
                <w:sz w:val="18"/>
                <w:szCs w:val="18"/>
              </w:rPr>
              <w:t>99, 399-38</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7, 136</w:t>
            </w:r>
          </w:p>
        </w:tc>
      </w:tr>
      <w:tr w:rsidR="00D2206A" w:rsidRPr="00AF6001" w:rsidTr="00D2206A">
        <w:trPr>
          <w:trHeight w:val="222"/>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08</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0200105210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240</w:t>
            </w:r>
          </w:p>
        </w:tc>
        <w:tc>
          <w:tcPr>
            <w:tcW w:w="1026" w:type="dxa"/>
          </w:tcPr>
          <w:p w:rsidR="00D2206A" w:rsidRPr="00AF6001" w:rsidRDefault="00D2206A" w:rsidP="00D2206A">
            <w:pPr>
              <w:jc w:val="center"/>
              <w:rPr>
                <w:bCs/>
                <w:iCs/>
                <w:sz w:val="18"/>
                <w:szCs w:val="18"/>
              </w:rPr>
            </w:pPr>
            <w:r w:rsidRPr="00AF6001">
              <w:rPr>
                <w:bCs/>
                <w:iCs/>
                <w:sz w:val="18"/>
                <w:szCs w:val="18"/>
              </w:rPr>
              <w:t>235,122-87</w:t>
            </w:r>
          </w:p>
        </w:tc>
        <w:tc>
          <w:tcPr>
            <w:tcW w:w="992" w:type="dxa"/>
          </w:tcPr>
          <w:p w:rsidR="00D2206A" w:rsidRPr="00AF6001" w:rsidRDefault="00D2206A" w:rsidP="00D2206A">
            <w:pPr>
              <w:jc w:val="center"/>
              <w:rPr>
                <w:bCs/>
                <w:iCs/>
                <w:sz w:val="18"/>
                <w:szCs w:val="18"/>
              </w:rPr>
            </w:pPr>
            <w:r w:rsidRPr="00AF6001">
              <w:rPr>
                <w:bCs/>
                <w:iCs/>
                <w:sz w:val="18"/>
                <w:szCs w:val="18"/>
              </w:rPr>
              <w:t>99, 399-38</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7, 136</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08</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0200164730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349, 015</w:t>
            </w:r>
          </w:p>
        </w:tc>
        <w:tc>
          <w:tcPr>
            <w:tcW w:w="992" w:type="dxa"/>
          </w:tcPr>
          <w:p w:rsidR="00D2206A" w:rsidRPr="00AF6001" w:rsidRDefault="00D2206A" w:rsidP="00D2206A">
            <w:pPr>
              <w:jc w:val="center"/>
              <w:rPr>
                <w:bCs/>
                <w:iCs/>
                <w:sz w:val="18"/>
                <w:szCs w:val="18"/>
              </w:rPr>
            </w:pPr>
            <w:r w:rsidRPr="00AF6001">
              <w:rPr>
                <w:bCs/>
                <w:iCs/>
                <w:sz w:val="18"/>
                <w:szCs w:val="18"/>
              </w:rPr>
              <w:t>349, 015</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349, 015</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Межбюджетные трансферты</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08</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0200164730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500</w:t>
            </w:r>
          </w:p>
        </w:tc>
        <w:tc>
          <w:tcPr>
            <w:tcW w:w="1026" w:type="dxa"/>
          </w:tcPr>
          <w:p w:rsidR="00D2206A" w:rsidRPr="00AF6001" w:rsidRDefault="00D2206A" w:rsidP="00D2206A">
            <w:pPr>
              <w:jc w:val="center"/>
              <w:rPr>
                <w:bCs/>
                <w:iCs/>
                <w:sz w:val="18"/>
                <w:szCs w:val="18"/>
              </w:rPr>
            </w:pPr>
            <w:r w:rsidRPr="00AF6001">
              <w:rPr>
                <w:bCs/>
                <w:iCs/>
                <w:sz w:val="18"/>
                <w:szCs w:val="18"/>
              </w:rPr>
              <w:t>349, 015</w:t>
            </w:r>
          </w:p>
        </w:tc>
        <w:tc>
          <w:tcPr>
            <w:tcW w:w="992" w:type="dxa"/>
          </w:tcPr>
          <w:p w:rsidR="00D2206A" w:rsidRPr="00AF6001" w:rsidRDefault="00D2206A" w:rsidP="00D2206A">
            <w:pPr>
              <w:jc w:val="center"/>
              <w:rPr>
                <w:bCs/>
                <w:iCs/>
                <w:sz w:val="18"/>
                <w:szCs w:val="18"/>
              </w:rPr>
            </w:pPr>
            <w:r w:rsidRPr="00AF6001">
              <w:rPr>
                <w:bCs/>
                <w:iCs/>
                <w:sz w:val="18"/>
                <w:szCs w:val="18"/>
              </w:rPr>
              <w:t>349, 015</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349, 015</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Иные межбюджетные трансферты</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08</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0200164730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540</w:t>
            </w:r>
          </w:p>
        </w:tc>
        <w:tc>
          <w:tcPr>
            <w:tcW w:w="1026" w:type="dxa"/>
          </w:tcPr>
          <w:p w:rsidR="00D2206A" w:rsidRPr="00AF6001" w:rsidRDefault="00D2206A" w:rsidP="00D2206A">
            <w:pPr>
              <w:jc w:val="center"/>
              <w:rPr>
                <w:bCs/>
                <w:iCs/>
                <w:sz w:val="18"/>
                <w:szCs w:val="18"/>
              </w:rPr>
            </w:pPr>
            <w:r w:rsidRPr="00AF6001">
              <w:rPr>
                <w:bCs/>
                <w:iCs/>
                <w:sz w:val="18"/>
                <w:szCs w:val="18"/>
              </w:rPr>
              <w:t>349, 015</w:t>
            </w:r>
          </w:p>
        </w:tc>
        <w:tc>
          <w:tcPr>
            <w:tcW w:w="992" w:type="dxa"/>
          </w:tcPr>
          <w:p w:rsidR="00D2206A" w:rsidRPr="00AF6001" w:rsidRDefault="00D2206A" w:rsidP="00D2206A">
            <w:pPr>
              <w:jc w:val="center"/>
              <w:rPr>
                <w:bCs/>
                <w:iCs/>
                <w:sz w:val="18"/>
                <w:szCs w:val="18"/>
              </w:rPr>
            </w:pPr>
            <w:r w:rsidRPr="00AF6001">
              <w:rPr>
                <w:bCs/>
                <w:iCs/>
                <w:sz w:val="18"/>
                <w:szCs w:val="18"/>
              </w:rPr>
              <w:t>349, 015</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349, 015</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СОЦИАЛЬНАЯ ПОЛИТИКА</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567" w:type="dxa"/>
            <w:shd w:val="clear" w:color="auto" w:fill="auto"/>
          </w:tcPr>
          <w:p w:rsidR="00D2206A" w:rsidRPr="00AF6001" w:rsidRDefault="00D2206A" w:rsidP="00D2206A">
            <w:pPr>
              <w:jc w:val="center"/>
              <w:rPr>
                <w:bCs/>
                <w:iCs/>
                <w:sz w:val="18"/>
                <w:szCs w:val="18"/>
              </w:rPr>
            </w:pPr>
          </w:p>
        </w:tc>
        <w:tc>
          <w:tcPr>
            <w:tcW w:w="992" w:type="dxa"/>
            <w:shd w:val="clear" w:color="auto" w:fill="auto"/>
          </w:tcPr>
          <w:p w:rsidR="00D2206A" w:rsidRPr="00AF6001" w:rsidRDefault="00D2206A" w:rsidP="00D2206A">
            <w:pPr>
              <w:jc w:val="center"/>
              <w:rPr>
                <w:bCs/>
                <w:iCs/>
                <w:sz w:val="18"/>
                <w:szCs w:val="18"/>
              </w:rPr>
            </w:pP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13, 462-92</w:t>
            </w:r>
          </w:p>
        </w:tc>
        <w:tc>
          <w:tcPr>
            <w:tcW w:w="992" w:type="dxa"/>
          </w:tcPr>
          <w:p w:rsidR="00D2206A" w:rsidRPr="00AF6001" w:rsidRDefault="00D2206A" w:rsidP="00D2206A">
            <w:pPr>
              <w:jc w:val="center"/>
              <w:rPr>
                <w:bCs/>
                <w:iCs/>
                <w:sz w:val="18"/>
                <w:szCs w:val="18"/>
              </w:rPr>
            </w:pPr>
            <w:r w:rsidRPr="00AF6001">
              <w:rPr>
                <w:bCs/>
                <w:iCs/>
                <w:sz w:val="18"/>
                <w:szCs w:val="18"/>
              </w:rPr>
              <w:t>11, 326</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11, 326</w:t>
            </w:r>
          </w:p>
        </w:tc>
      </w:tr>
      <w:tr w:rsidR="00D2206A" w:rsidRPr="00AF6001" w:rsidTr="00D2206A">
        <w:trPr>
          <w:trHeight w:val="161"/>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Пенсионное обеспечение</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992" w:type="dxa"/>
            <w:shd w:val="clear" w:color="auto" w:fill="auto"/>
          </w:tcPr>
          <w:p w:rsidR="00D2206A" w:rsidRPr="00AF6001" w:rsidRDefault="00D2206A" w:rsidP="00D2206A">
            <w:pPr>
              <w:jc w:val="center"/>
              <w:rPr>
                <w:bCs/>
                <w:iCs/>
                <w:sz w:val="18"/>
                <w:szCs w:val="18"/>
              </w:rPr>
            </w:pP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13, 462-92</w:t>
            </w:r>
          </w:p>
        </w:tc>
        <w:tc>
          <w:tcPr>
            <w:tcW w:w="992" w:type="dxa"/>
          </w:tcPr>
          <w:p w:rsidR="00D2206A" w:rsidRPr="00AF6001" w:rsidRDefault="00D2206A" w:rsidP="00D2206A">
            <w:pPr>
              <w:jc w:val="center"/>
              <w:rPr>
                <w:bCs/>
                <w:iCs/>
                <w:sz w:val="18"/>
                <w:szCs w:val="18"/>
              </w:rPr>
            </w:pPr>
            <w:r w:rsidRPr="00AF6001">
              <w:rPr>
                <w:bCs/>
                <w:iCs/>
                <w:sz w:val="18"/>
                <w:szCs w:val="18"/>
              </w:rPr>
              <w:t>11, 326</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11, 326</w:t>
            </w:r>
          </w:p>
        </w:tc>
      </w:tr>
      <w:tr w:rsidR="00D2206A" w:rsidRPr="00AF6001" w:rsidTr="00D2206A">
        <w:trPr>
          <w:trHeight w:val="238"/>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0400000000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13, 462-92</w:t>
            </w:r>
          </w:p>
        </w:tc>
        <w:tc>
          <w:tcPr>
            <w:tcW w:w="992" w:type="dxa"/>
          </w:tcPr>
          <w:p w:rsidR="00D2206A" w:rsidRPr="00AF6001" w:rsidRDefault="00D2206A" w:rsidP="00D2206A">
            <w:pPr>
              <w:jc w:val="center"/>
              <w:rPr>
                <w:bCs/>
                <w:iCs/>
                <w:sz w:val="18"/>
                <w:szCs w:val="18"/>
              </w:rPr>
            </w:pPr>
            <w:r w:rsidRPr="00AF6001">
              <w:rPr>
                <w:bCs/>
                <w:iCs/>
                <w:sz w:val="18"/>
                <w:szCs w:val="18"/>
              </w:rPr>
              <w:t>11, 326</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11, 326</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Подпрограмма "Социальная поддержка граждан Мошковского сельсовета Бековского района Пензенской области"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0440000000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13, 462-92</w:t>
            </w:r>
          </w:p>
        </w:tc>
        <w:tc>
          <w:tcPr>
            <w:tcW w:w="992" w:type="dxa"/>
          </w:tcPr>
          <w:p w:rsidR="00D2206A" w:rsidRPr="00AF6001" w:rsidRDefault="00D2206A" w:rsidP="00D2206A">
            <w:pPr>
              <w:jc w:val="center"/>
              <w:rPr>
                <w:bCs/>
                <w:iCs/>
                <w:sz w:val="18"/>
                <w:szCs w:val="18"/>
              </w:rPr>
            </w:pPr>
            <w:r w:rsidRPr="00AF6001">
              <w:rPr>
                <w:bCs/>
                <w:iCs/>
                <w:sz w:val="18"/>
                <w:szCs w:val="18"/>
              </w:rPr>
              <w:t>11, 326</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11, 326</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Основное мероприятие "Обеспечение выполнения обязательств по социальной поддержки граждан Мошковского сельсовета Бековского района Пензенской области"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0440100000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13, 462-92</w:t>
            </w:r>
          </w:p>
        </w:tc>
        <w:tc>
          <w:tcPr>
            <w:tcW w:w="992" w:type="dxa"/>
          </w:tcPr>
          <w:p w:rsidR="00D2206A" w:rsidRPr="00AF6001" w:rsidRDefault="00D2206A" w:rsidP="00D2206A">
            <w:pPr>
              <w:jc w:val="center"/>
              <w:rPr>
                <w:bCs/>
                <w:iCs/>
                <w:sz w:val="18"/>
                <w:szCs w:val="18"/>
              </w:rPr>
            </w:pPr>
            <w:r w:rsidRPr="00AF6001">
              <w:rPr>
                <w:bCs/>
                <w:iCs/>
                <w:sz w:val="18"/>
                <w:szCs w:val="18"/>
              </w:rPr>
              <w:t>11, 326</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11, 326</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0440164250</w:t>
            </w:r>
          </w:p>
        </w:tc>
        <w:tc>
          <w:tcPr>
            <w:tcW w:w="709" w:type="dxa"/>
            <w:shd w:val="clear" w:color="auto" w:fill="auto"/>
          </w:tcPr>
          <w:p w:rsidR="00D2206A" w:rsidRPr="00AF6001" w:rsidRDefault="00D2206A" w:rsidP="00D2206A">
            <w:pPr>
              <w:jc w:val="center"/>
              <w:rPr>
                <w:bCs/>
                <w:iCs/>
                <w:sz w:val="18"/>
                <w:szCs w:val="18"/>
              </w:rPr>
            </w:pPr>
          </w:p>
        </w:tc>
        <w:tc>
          <w:tcPr>
            <w:tcW w:w="1026" w:type="dxa"/>
          </w:tcPr>
          <w:p w:rsidR="00D2206A" w:rsidRPr="00AF6001" w:rsidRDefault="00D2206A" w:rsidP="00D2206A">
            <w:pPr>
              <w:jc w:val="center"/>
              <w:rPr>
                <w:bCs/>
                <w:iCs/>
                <w:sz w:val="18"/>
                <w:szCs w:val="18"/>
              </w:rPr>
            </w:pPr>
            <w:r w:rsidRPr="00AF6001">
              <w:rPr>
                <w:bCs/>
                <w:iCs/>
                <w:sz w:val="18"/>
                <w:szCs w:val="18"/>
              </w:rPr>
              <w:t>13, 462-92</w:t>
            </w:r>
          </w:p>
        </w:tc>
        <w:tc>
          <w:tcPr>
            <w:tcW w:w="992" w:type="dxa"/>
          </w:tcPr>
          <w:p w:rsidR="00D2206A" w:rsidRPr="00AF6001" w:rsidRDefault="00D2206A" w:rsidP="00D2206A">
            <w:pPr>
              <w:jc w:val="center"/>
              <w:rPr>
                <w:bCs/>
                <w:iCs/>
                <w:sz w:val="18"/>
                <w:szCs w:val="18"/>
              </w:rPr>
            </w:pPr>
            <w:r w:rsidRPr="00AF6001">
              <w:rPr>
                <w:bCs/>
                <w:iCs/>
                <w:sz w:val="18"/>
                <w:szCs w:val="18"/>
              </w:rPr>
              <w:t>11, 326</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11, 326</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Социальное обеспечение и иные выплаты населению</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0440164250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300</w:t>
            </w:r>
          </w:p>
        </w:tc>
        <w:tc>
          <w:tcPr>
            <w:tcW w:w="1026" w:type="dxa"/>
          </w:tcPr>
          <w:p w:rsidR="00D2206A" w:rsidRPr="00AF6001" w:rsidRDefault="00D2206A" w:rsidP="00D2206A">
            <w:pPr>
              <w:jc w:val="center"/>
              <w:rPr>
                <w:bCs/>
                <w:iCs/>
                <w:sz w:val="18"/>
                <w:szCs w:val="18"/>
              </w:rPr>
            </w:pPr>
            <w:r w:rsidRPr="00AF6001">
              <w:rPr>
                <w:bCs/>
                <w:iCs/>
                <w:sz w:val="18"/>
                <w:szCs w:val="18"/>
              </w:rPr>
              <w:t>13, 462-92</w:t>
            </w:r>
          </w:p>
        </w:tc>
        <w:tc>
          <w:tcPr>
            <w:tcW w:w="992" w:type="dxa"/>
          </w:tcPr>
          <w:p w:rsidR="00D2206A" w:rsidRPr="00AF6001" w:rsidRDefault="00D2206A" w:rsidP="00D2206A">
            <w:pPr>
              <w:jc w:val="center"/>
              <w:rPr>
                <w:bCs/>
                <w:iCs/>
                <w:sz w:val="18"/>
                <w:szCs w:val="18"/>
              </w:rPr>
            </w:pPr>
            <w:r w:rsidRPr="00AF6001">
              <w:rPr>
                <w:bCs/>
                <w:iCs/>
                <w:sz w:val="18"/>
                <w:szCs w:val="18"/>
              </w:rPr>
              <w:t>11, 326</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11, 326</w:t>
            </w:r>
          </w:p>
        </w:tc>
      </w:tr>
      <w:tr w:rsidR="00D2206A" w:rsidRPr="00AF6001" w:rsidTr="00D2206A">
        <w:trPr>
          <w:trHeight w:val="343"/>
          <w:jc w:val="center"/>
        </w:trPr>
        <w:tc>
          <w:tcPr>
            <w:tcW w:w="3931" w:type="dxa"/>
            <w:shd w:val="clear" w:color="auto" w:fill="auto"/>
          </w:tcPr>
          <w:p w:rsidR="00D2206A" w:rsidRPr="00AF6001" w:rsidRDefault="00D2206A" w:rsidP="00D2206A">
            <w:pPr>
              <w:rPr>
                <w:bCs/>
                <w:iCs/>
                <w:sz w:val="18"/>
                <w:szCs w:val="18"/>
              </w:rPr>
            </w:pPr>
            <w:r w:rsidRPr="00AF6001">
              <w:rPr>
                <w:bCs/>
                <w:iCs/>
                <w:sz w:val="18"/>
                <w:szCs w:val="18"/>
              </w:rPr>
              <w:t>Публичные нормативные социальные выплаты гражданам</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0440164250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310</w:t>
            </w:r>
          </w:p>
        </w:tc>
        <w:tc>
          <w:tcPr>
            <w:tcW w:w="1026" w:type="dxa"/>
          </w:tcPr>
          <w:p w:rsidR="00D2206A" w:rsidRPr="00AF6001" w:rsidRDefault="00D2206A" w:rsidP="00D2206A">
            <w:pPr>
              <w:jc w:val="center"/>
              <w:rPr>
                <w:bCs/>
                <w:iCs/>
                <w:sz w:val="18"/>
                <w:szCs w:val="18"/>
              </w:rPr>
            </w:pPr>
            <w:r w:rsidRPr="00AF6001">
              <w:rPr>
                <w:bCs/>
                <w:iCs/>
                <w:sz w:val="18"/>
                <w:szCs w:val="18"/>
              </w:rPr>
              <w:t>13, 462-92</w:t>
            </w:r>
          </w:p>
        </w:tc>
        <w:tc>
          <w:tcPr>
            <w:tcW w:w="992" w:type="dxa"/>
          </w:tcPr>
          <w:p w:rsidR="00D2206A" w:rsidRPr="00AF6001" w:rsidRDefault="00D2206A" w:rsidP="00D2206A">
            <w:pPr>
              <w:jc w:val="center"/>
              <w:rPr>
                <w:bCs/>
                <w:iCs/>
                <w:sz w:val="18"/>
                <w:szCs w:val="18"/>
              </w:rPr>
            </w:pPr>
            <w:r w:rsidRPr="00AF6001">
              <w:rPr>
                <w:bCs/>
                <w:iCs/>
                <w:sz w:val="18"/>
                <w:szCs w:val="18"/>
              </w:rPr>
              <w:t>11, 326</w:t>
            </w:r>
          </w:p>
        </w:tc>
        <w:tc>
          <w:tcPr>
            <w:tcW w:w="992" w:type="dxa"/>
            <w:shd w:val="clear" w:color="auto" w:fill="auto"/>
          </w:tcPr>
          <w:p w:rsidR="00D2206A" w:rsidRPr="00AF6001" w:rsidRDefault="00D2206A" w:rsidP="00D2206A">
            <w:pPr>
              <w:jc w:val="center"/>
              <w:rPr>
                <w:bCs/>
                <w:iCs/>
                <w:sz w:val="18"/>
                <w:szCs w:val="18"/>
              </w:rPr>
            </w:pPr>
            <w:r w:rsidRPr="00AF6001">
              <w:rPr>
                <w:bCs/>
                <w:iCs/>
                <w:sz w:val="18"/>
                <w:szCs w:val="18"/>
              </w:rPr>
              <w:t>11, 326</w:t>
            </w:r>
          </w:p>
        </w:tc>
      </w:tr>
      <w:tr w:rsidR="00D2206A" w:rsidRPr="00AF6001" w:rsidTr="00D2206A">
        <w:trPr>
          <w:trHeight w:val="343"/>
          <w:jc w:val="center"/>
        </w:trPr>
        <w:tc>
          <w:tcPr>
            <w:tcW w:w="3931" w:type="dxa"/>
            <w:shd w:val="clear" w:color="auto" w:fill="auto"/>
            <w:vAlign w:val="bottom"/>
          </w:tcPr>
          <w:p w:rsidR="00D2206A" w:rsidRPr="00AF6001" w:rsidRDefault="00D2206A" w:rsidP="00D2206A">
            <w:pPr>
              <w:rPr>
                <w:bCs/>
                <w:sz w:val="18"/>
                <w:szCs w:val="18"/>
              </w:rPr>
            </w:pPr>
            <w:r w:rsidRPr="00AF6001">
              <w:rPr>
                <w:bCs/>
                <w:sz w:val="18"/>
                <w:szCs w:val="18"/>
              </w:rPr>
              <w:t>ВСЕГО:</w:t>
            </w:r>
          </w:p>
        </w:tc>
        <w:tc>
          <w:tcPr>
            <w:tcW w:w="567" w:type="dxa"/>
            <w:shd w:val="clear" w:color="auto" w:fill="auto"/>
            <w:vAlign w:val="bottom"/>
          </w:tcPr>
          <w:p w:rsidR="00D2206A" w:rsidRPr="00AF6001" w:rsidRDefault="00D2206A" w:rsidP="00D2206A">
            <w:pPr>
              <w:jc w:val="center"/>
              <w:rPr>
                <w:bCs/>
                <w:sz w:val="18"/>
                <w:szCs w:val="18"/>
              </w:rPr>
            </w:pPr>
          </w:p>
        </w:tc>
        <w:tc>
          <w:tcPr>
            <w:tcW w:w="567" w:type="dxa"/>
            <w:shd w:val="clear" w:color="auto" w:fill="auto"/>
            <w:vAlign w:val="bottom"/>
          </w:tcPr>
          <w:p w:rsidR="00D2206A" w:rsidRPr="00AF6001" w:rsidRDefault="00D2206A" w:rsidP="00D2206A">
            <w:pPr>
              <w:jc w:val="center"/>
              <w:rPr>
                <w:bCs/>
                <w:sz w:val="18"/>
                <w:szCs w:val="18"/>
              </w:rPr>
            </w:pPr>
          </w:p>
        </w:tc>
        <w:tc>
          <w:tcPr>
            <w:tcW w:w="992" w:type="dxa"/>
            <w:shd w:val="clear" w:color="auto" w:fill="auto"/>
            <w:vAlign w:val="bottom"/>
          </w:tcPr>
          <w:p w:rsidR="00D2206A" w:rsidRPr="00AF6001" w:rsidRDefault="00D2206A" w:rsidP="00D2206A">
            <w:pPr>
              <w:jc w:val="center"/>
              <w:rPr>
                <w:bCs/>
                <w:sz w:val="18"/>
                <w:szCs w:val="18"/>
              </w:rPr>
            </w:pPr>
          </w:p>
        </w:tc>
        <w:tc>
          <w:tcPr>
            <w:tcW w:w="709" w:type="dxa"/>
            <w:shd w:val="clear" w:color="auto" w:fill="auto"/>
            <w:vAlign w:val="bottom"/>
          </w:tcPr>
          <w:p w:rsidR="00D2206A" w:rsidRPr="00AF6001" w:rsidRDefault="00D2206A" w:rsidP="00D2206A">
            <w:pPr>
              <w:jc w:val="center"/>
              <w:rPr>
                <w:bCs/>
                <w:sz w:val="18"/>
                <w:szCs w:val="18"/>
              </w:rPr>
            </w:pPr>
          </w:p>
        </w:tc>
        <w:tc>
          <w:tcPr>
            <w:tcW w:w="1026" w:type="dxa"/>
            <w:vAlign w:val="bottom"/>
          </w:tcPr>
          <w:p w:rsidR="00D2206A" w:rsidRPr="00AF6001" w:rsidRDefault="00D2206A" w:rsidP="00D2206A">
            <w:pPr>
              <w:jc w:val="center"/>
              <w:rPr>
                <w:bCs/>
                <w:sz w:val="18"/>
                <w:szCs w:val="18"/>
              </w:rPr>
            </w:pPr>
            <w:r w:rsidRPr="00AF6001">
              <w:rPr>
                <w:bCs/>
                <w:sz w:val="18"/>
                <w:szCs w:val="18"/>
              </w:rPr>
              <w:t>3 300,105-18</w:t>
            </w:r>
          </w:p>
        </w:tc>
        <w:tc>
          <w:tcPr>
            <w:tcW w:w="992" w:type="dxa"/>
            <w:vAlign w:val="bottom"/>
          </w:tcPr>
          <w:p w:rsidR="00D2206A" w:rsidRPr="00AF6001" w:rsidRDefault="00D2206A" w:rsidP="00D2206A">
            <w:pPr>
              <w:jc w:val="center"/>
              <w:rPr>
                <w:bCs/>
                <w:sz w:val="18"/>
                <w:szCs w:val="18"/>
                <w:highlight w:val="yellow"/>
              </w:rPr>
            </w:pPr>
            <w:r w:rsidRPr="00AF6001">
              <w:rPr>
                <w:bCs/>
                <w:sz w:val="18"/>
                <w:szCs w:val="18"/>
              </w:rPr>
              <w:t>2 609,534</w:t>
            </w:r>
          </w:p>
        </w:tc>
        <w:tc>
          <w:tcPr>
            <w:tcW w:w="992" w:type="dxa"/>
            <w:shd w:val="clear" w:color="auto" w:fill="auto"/>
            <w:vAlign w:val="bottom"/>
          </w:tcPr>
          <w:p w:rsidR="00D2206A" w:rsidRPr="00AF6001" w:rsidRDefault="00D2206A" w:rsidP="00D2206A">
            <w:pPr>
              <w:jc w:val="center"/>
              <w:rPr>
                <w:bCs/>
                <w:sz w:val="18"/>
                <w:szCs w:val="18"/>
                <w:highlight w:val="yellow"/>
              </w:rPr>
            </w:pPr>
            <w:r w:rsidRPr="00AF6001">
              <w:rPr>
                <w:bCs/>
                <w:sz w:val="18"/>
                <w:szCs w:val="18"/>
              </w:rPr>
              <w:t>2 608,928</w:t>
            </w:r>
          </w:p>
        </w:tc>
      </w:tr>
    </w:tbl>
    <w:p w:rsidR="00D2206A" w:rsidRPr="00D2206A" w:rsidRDefault="00D2206A" w:rsidP="00D2206A">
      <w:pPr>
        <w:pStyle w:val="8"/>
        <w:tabs>
          <w:tab w:val="left" w:pos="0"/>
        </w:tabs>
        <w:spacing w:before="0" w:after="0"/>
        <w:jc w:val="center"/>
        <w:rPr>
          <w:i w:val="0"/>
          <w:sz w:val="18"/>
          <w:szCs w:val="18"/>
        </w:rPr>
      </w:pPr>
      <w:r w:rsidRPr="001E0FE4">
        <w:rPr>
          <w:i w:val="0"/>
          <w:sz w:val="18"/>
          <w:szCs w:val="18"/>
        </w:rPr>
        <w:t>Приложение №</w:t>
      </w:r>
      <w:r>
        <w:rPr>
          <w:i w:val="0"/>
          <w:sz w:val="18"/>
          <w:szCs w:val="18"/>
        </w:rPr>
        <w:t xml:space="preserve"> 5</w:t>
      </w:r>
      <w:r w:rsidRPr="001E0FE4">
        <w:rPr>
          <w:i w:val="0"/>
          <w:sz w:val="18"/>
          <w:szCs w:val="18"/>
        </w:rPr>
        <w:t xml:space="preserve"> к решению Комитета местного самоуправления Мошковского сельсовета от 20.12.2019 № 46-6/</w:t>
      </w:r>
      <w:r w:rsidRPr="001E0FE4">
        <w:rPr>
          <w:i w:val="0"/>
          <w:sz w:val="18"/>
          <w:szCs w:val="18"/>
          <w:lang w:val="en-US"/>
        </w:rPr>
        <w:t>VII</w:t>
      </w:r>
    </w:p>
    <w:p w:rsidR="00D2206A" w:rsidRPr="00AF6001" w:rsidRDefault="00D2206A" w:rsidP="00D2206A">
      <w:pPr>
        <w:jc w:val="center"/>
        <w:rPr>
          <w:b/>
          <w:sz w:val="18"/>
          <w:szCs w:val="18"/>
        </w:rPr>
      </w:pPr>
      <w:r w:rsidRPr="00AF6001">
        <w:rPr>
          <w:b/>
          <w:sz w:val="18"/>
          <w:szCs w:val="18"/>
        </w:rPr>
        <w:t xml:space="preserve">Ведомственная структура расходов бюджета </w:t>
      </w:r>
      <w:r w:rsidRPr="00AF6001">
        <w:rPr>
          <w:b/>
          <w:bCs/>
          <w:sz w:val="18"/>
          <w:szCs w:val="18"/>
        </w:rPr>
        <w:t>Мошковского</w:t>
      </w:r>
      <w:r w:rsidRPr="00AF6001">
        <w:rPr>
          <w:b/>
          <w:sz w:val="18"/>
          <w:szCs w:val="18"/>
        </w:rPr>
        <w:t xml:space="preserve"> сельсовета на 2019 год и на плановый период 2020 и 2021 годов</w:t>
      </w:r>
    </w:p>
    <w:p w:rsidR="00D2206A" w:rsidRPr="00AF6001" w:rsidRDefault="00D2206A" w:rsidP="00D2206A">
      <w:pPr>
        <w:rPr>
          <w:sz w:val="18"/>
          <w:szCs w:val="18"/>
        </w:rPr>
      </w:pPr>
    </w:p>
    <w:tbl>
      <w:tblPr>
        <w:tblW w:w="9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0"/>
        <w:gridCol w:w="567"/>
        <w:gridCol w:w="850"/>
        <w:gridCol w:w="567"/>
        <w:gridCol w:w="709"/>
        <w:gridCol w:w="596"/>
        <w:gridCol w:w="859"/>
        <w:gridCol w:w="842"/>
        <w:gridCol w:w="851"/>
      </w:tblGrid>
      <w:tr w:rsidR="00D2206A" w:rsidRPr="00AF6001" w:rsidTr="00D2206A">
        <w:trPr>
          <w:trHeight w:hRule="exact" w:val="365"/>
          <w:jc w:val="center"/>
        </w:trPr>
        <w:tc>
          <w:tcPr>
            <w:tcW w:w="3360" w:type="dxa"/>
            <w:vMerge w:val="restart"/>
            <w:shd w:val="clear" w:color="auto" w:fill="auto"/>
          </w:tcPr>
          <w:p w:rsidR="00D2206A" w:rsidRPr="00AF6001" w:rsidRDefault="00D2206A" w:rsidP="00D2206A">
            <w:pPr>
              <w:jc w:val="center"/>
              <w:rPr>
                <w:rFonts w:eastAsia="Calibri"/>
                <w:b/>
                <w:bCs/>
                <w:iCs/>
                <w:sz w:val="18"/>
                <w:szCs w:val="18"/>
              </w:rPr>
            </w:pPr>
            <w:r w:rsidRPr="00AF6001">
              <w:rPr>
                <w:sz w:val="18"/>
                <w:szCs w:val="18"/>
              </w:rPr>
              <w:t>Наименование показателя</w:t>
            </w:r>
          </w:p>
        </w:tc>
        <w:tc>
          <w:tcPr>
            <w:tcW w:w="3289" w:type="dxa"/>
            <w:gridSpan w:val="5"/>
          </w:tcPr>
          <w:p w:rsidR="00D2206A" w:rsidRPr="00AF6001" w:rsidRDefault="00D2206A" w:rsidP="00D2206A">
            <w:pPr>
              <w:jc w:val="center"/>
              <w:rPr>
                <w:rFonts w:eastAsia="Calibri"/>
                <w:b/>
                <w:bCs/>
                <w:iCs/>
                <w:sz w:val="18"/>
                <w:szCs w:val="18"/>
              </w:rPr>
            </w:pPr>
            <w:r w:rsidRPr="00AF6001">
              <w:rPr>
                <w:sz w:val="18"/>
                <w:szCs w:val="18"/>
              </w:rPr>
              <w:t>Код бюджетной классификации</w:t>
            </w:r>
          </w:p>
        </w:tc>
        <w:tc>
          <w:tcPr>
            <w:tcW w:w="2552" w:type="dxa"/>
            <w:gridSpan w:val="3"/>
          </w:tcPr>
          <w:p w:rsidR="00D2206A" w:rsidRPr="00AF6001" w:rsidRDefault="00D2206A" w:rsidP="00D2206A">
            <w:pPr>
              <w:jc w:val="center"/>
              <w:rPr>
                <w:rFonts w:eastAsia="Calibri"/>
                <w:bCs/>
                <w:iCs/>
                <w:sz w:val="18"/>
                <w:szCs w:val="18"/>
              </w:rPr>
            </w:pPr>
            <w:r w:rsidRPr="00AF6001">
              <w:rPr>
                <w:sz w:val="18"/>
                <w:szCs w:val="18"/>
              </w:rPr>
              <w:t>Сумма, тыс. рублей</w:t>
            </w:r>
          </w:p>
        </w:tc>
      </w:tr>
      <w:tr w:rsidR="00D2206A" w:rsidRPr="00AF6001" w:rsidTr="00D2206A">
        <w:trPr>
          <w:trHeight w:val="510"/>
          <w:jc w:val="center"/>
        </w:trPr>
        <w:tc>
          <w:tcPr>
            <w:tcW w:w="3360" w:type="dxa"/>
            <w:vMerge/>
            <w:shd w:val="clear" w:color="auto" w:fill="auto"/>
          </w:tcPr>
          <w:p w:rsidR="00D2206A" w:rsidRPr="00AF6001" w:rsidRDefault="00D2206A" w:rsidP="00D2206A">
            <w:pPr>
              <w:jc w:val="center"/>
              <w:rPr>
                <w:sz w:val="18"/>
                <w:szCs w:val="18"/>
              </w:rPr>
            </w:pPr>
          </w:p>
        </w:tc>
        <w:tc>
          <w:tcPr>
            <w:tcW w:w="567" w:type="dxa"/>
          </w:tcPr>
          <w:p w:rsidR="00D2206A" w:rsidRPr="00AF6001" w:rsidRDefault="00D2206A" w:rsidP="00D2206A">
            <w:pPr>
              <w:jc w:val="center"/>
              <w:rPr>
                <w:rFonts w:eastAsia="Calibri"/>
                <w:bCs/>
                <w:iCs/>
                <w:sz w:val="18"/>
                <w:szCs w:val="18"/>
              </w:rPr>
            </w:pPr>
            <w:r w:rsidRPr="00AF6001">
              <w:rPr>
                <w:sz w:val="18"/>
                <w:szCs w:val="18"/>
              </w:rPr>
              <w:t>Код ведомства</w:t>
            </w:r>
          </w:p>
        </w:tc>
        <w:tc>
          <w:tcPr>
            <w:tcW w:w="850" w:type="dxa"/>
            <w:shd w:val="clear" w:color="auto" w:fill="auto"/>
          </w:tcPr>
          <w:p w:rsidR="00D2206A" w:rsidRPr="00AF6001" w:rsidRDefault="00D2206A" w:rsidP="00D2206A">
            <w:pPr>
              <w:jc w:val="center"/>
              <w:rPr>
                <w:sz w:val="18"/>
                <w:szCs w:val="18"/>
              </w:rPr>
            </w:pPr>
            <w:r w:rsidRPr="00AF6001">
              <w:rPr>
                <w:sz w:val="18"/>
                <w:szCs w:val="18"/>
              </w:rPr>
              <w:t>Раз</w:t>
            </w:r>
          </w:p>
          <w:p w:rsidR="00D2206A" w:rsidRPr="00AF6001" w:rsidRDefault="00D2206A" w:rsidP="00D2206A">
            <w:pPr>
              <w:jc w:val="center"/>
              <w:rPr>
                <w:rFonts w:eastAsia="Calibri"/>
                <w:b/>
                <w:bCs/>
                <w:iCs/>
                <w:sz w:val="18"/>
                <w:szCs w:val="18"/>
              </w:rPr>
            </w:pPr>
            <w:r w:rsidRPr="00AF6001">
              <w:rPr>
                <w:sz w:val="18"/>
                <w:szCs w:val="18"/>
              </w:rPr>
              <w:t>дел</w:t>
            </w:r>
          </w:p>
        </w:tc>
        <w:tc>
          <w:tcPr>
            <w:tcW w:w="567" w:type="dxa"/>
            <w:shd w:val="clear" w:color="auto" w:fill="auto"/>
          </w:tcPr>
          <w:p w:rsidR="00D2206A" w:rsidRPr="00AF6001" w:rsidRDefault="00D2206A" w:rsidP="00D2206A">
            <w:pPr>
              <w:jc w:val="center"/>
              <w:rPr>
                <w:sz w:val="18"/>
                <w:szCs w:val="18"/>
              </w:rPr>
            </w:pPr>
            <w:r w:rsidRPr="00AF6001">
              <w:rPr>
                <w:sz w:val="18"/>
                <w:szCs w:val="18"/>
              </w:rPr>
              <w:t>Под</w:t>
            </w:r>
          </w:p>
          <w:p w:rsidR="00D2206A" w:rsidRPr="00AF6001" w:rsidRDefault="00D2206A" w:rsidP="00D2206A">
            <w:pPr>
              <w:jc w:val="center"/>
              <w:rPr>
                <w:rFonts w:eastAsia="Calibri"/>
                <w:b/>
                <w:bCs/>
                <w:iCs/>
                <w:sz w:val="18"/>
                <w:szCs w:val="18"/>
              </w:rPr>
            </w:pPr>
            <w:r w:rsidRPr="00AF6001">
              <w:rPr>
                <w:sz w:val="18"/>
                <w:szCs w:val="18"/>
              </w:rPr>
              <w:t>раздел</w:t>
            </w:r>
          </w:p>
        </w:tc>
        <w:tc>
          <w:tcPr>
            <w:tcW w:w="709" w:type="dxa"/>
            <w:shd w:val="clear" w:color="auto" w:fill="auto"/>
          </w:tcPr>
          <w:p w:rsidR="00D2206A" w:rsidRPr="00AF6001" w:rsidRDefault="00D2206A" w:rsidP="00D2206A">
            <w:pPr>
              <w:jc w:val="center"/>
              <w:rPr>
                <w:rFonts w:eastAsia="Calibri"/>
                <w:b/>
                <w:bCs/>
                <w:iCs/>
                <w:sz w:val="18"/>
                <w:szCs w:val="18"/>
              </w:rPr>
            </w:pPr>
            <w:r w:rsidRPr="00AF6001">
              <w:rPr>
                <w:sz w:val="18"/>
                <w:szCs w:val="18"/>
              </w:rPr>
              <w:t>Целевая статья</w:t>
            </w:r>
          </w:p>
        </w:tc>
        <w:tc>
          <w:tcPr>
            <w:tcW w:w="596" w:type="dxa"/>
            <w:shd w:val="clear" w:color="auto" w:fill="auto"/>
          </w:tcPr>
          <w:p w:rsidR="00D2206A" w:rsidRPr="00AF6001" w:rsidRDefault="00D2206A" w:rsidP="00D2206A">
            <w:pPr>
              <w:jc w:val="center"/>
              <w:rPr>
                <w:rFonts w:eastAsia="Calibri"/>
                <w:b/>
                <w:bCs/>
                <w:iCs/>
                <w:sz w:val="18"/>
                <w:szCs w:val="18"/>
              </w:rPr>
            </w:pPr>
            <w:r w:rsidRPr="00AF6001">
              <w:rPr>
                <w:sz w:val="18"/>
                <w:szCs w:val="18"/>
              </w:rPr>
              <w:t>Вид расхода</w:t>
            </w:r>
          </w:p>
        </w:tc>
        <w:tc>
          <w:tcPr>
            <w:tcW w:w="859" w:type="dxa"/>
          </w:tcPr>
          <w:p w:rsidR="00D2206A" w:rsidRPr="00AF6001" w:rsidRDefault="00D2206A" w:rsidP="00D2206A">
            <w:pPr>
              <w:jc w:val="center"/>
              <w:rPr>
                <w:sz w:val="18"/>
                <w:szCs w:val="18"/>
              </w:rPr>
            </w:pPr>
            <w:r w:rsidRPr="00AF6001">
              <w:rPr>
                <w:sz w:val="18"/>
                <w:szCs w:val="18"/>
              </w:rPr>
              <w:t>2019 год</w:t>
            </w:r>
          </w:p>
        </w:tc>
        <w:tc>
          <w:tcPr>
            <w:tcW w:w="842" w:type="dxa"/>
          </w:tcPr>
          <w:p w:rsidR="00D2206A" w:rsidRPr="00AF6001" w:rsidRDefault="00D2206A" w:rsidP="00D2206A">
            <w:pPr>
              <w:jc w:val="center"/>
              <w:rPr>
                <w:sz w:val="18"/>
                <w:szCs w:val="18"/>
              </w:rPr>
            </w:pPr>
            <w:r w:rsidRPr="00AF6001">
              <w:rPr>
                <w:sz w:val="18"/>
                <w:szCs w:val="18"/>
              </w:rPr>
              <w:t>2020 год</w:t>
            </w:r>
          </w:p>
        </w:tc>
        <w:tc>
          <w:tcPr>
            <w:tcW w:w="851" w:type="dxa"/>
          </w:tcPr>
          <w:p w:rsidR="00D2206A" w:rsidRPr="00AF6001" w:rsidRDefault="00D2206A" w:rsidP="00D2206A">
            <w:pPr>
              <w:jc w:val="center"/>
              <w:rPr>
                <w:sz w:val="18"/>
                <w:szCs w:val="18"/>
              </w:rPr>
            </w:pPr>
            <w:r w:rsidRPr="00AF6001">
              <w:rPr>
                <w:sz w:val="18"/>
                <w:szCs w:val="18"/>
              </w:rPr>
              <w:t>2021 год</w:t>
            </w:r>
          </w:p>
        </w:tc>
      </w:tr>
      <w:tr w:rsidR="00D2206A" w:rsidRPr="00AF6001" w:rsidTr="00D2206A">
        <w:trPr>
          <w:trHeight w:val="293"/>
          <w:jc w:val="center"/>
        </w:trPr>
        <w:tc>
          <w:tcPr>
            <w:tcW w:w="3360" w:type="dxa"/>
            <w:shd w:val="clear" w:color="auto" w:fill="auto"/>
          </w:tcPr>
          <w:p w:rsidR="00D2206A" w:rsidRPr="00AF6001" w:rsidRDefault="00D2206A" w:rsidP="00D2206A">
            <w:pPr>
              <w:jc w:val="center"/>
              <w:rPr>
                <w:sz w:val="18"/>
                <w:szCs w:val="18"/>
              </w:rPr>
            </w:pPr>
            <w:r w:rsidRPr="00AF6001">
              <w:rPr>
                <w:sz w:val="18"/>
                <w:szCs w:val="18"/>
              </w:rPr>
              <w:t>1</w:t>
            </w:r>
          </w:p>
        </w:tc>
        <w:tc>
          <w:tcPr>
            <w:tcW w:w="567" w:type="dxa"/>
          </w:tcPr>
          <w:p w:rsidR="00D2206A" w:rsidRPr="00AF6001" w:rsidRDefault="00D2206A" w:rsidP="00D2206A">
            <w:pPr>
              <w:jc w:val="center"/>
              <w:rPr>
                <w:sz w:val="18"/>
                <w:szCs w:val="18"/>
              </w:rPr>
            </w:pPr>
            <w:r w:rsidRPr="00AF6001">
              <w:rPr>
                <w:sz w:val="18"/>
                <w:szCs w:val="18"/>
              </w:rPr>
              <w:t>2</w:t>
            </w:r>
          </w:p>
        </w:tc>
        <w:tc>
          <w:tcPr>
            <w:tcW w:w="850" w:type="dxa"/>
            <w:shd w:val="clear" w:color="auto" w:fill="auto"/>
          </w:tcPr>
          <w:p w:rsidR="00D2206A" w:rsidRPr="00AF6001" w:rsidRDefault="00D2206A" w:rsidP="00D2206A">
            <w:pPr>
              <w:jc w:val="center"/>
              <w:rPr>
                <w:sz w:val="18"/>
                <w:szCs w:val="18"/>
              </w:rPr>
            </w:pPr>
            <w:r w:rsidRPr="00AF6001">
              <w:rPr>
                <w:sz w:val="18"/>
                <w:szCs w:val="18"/>
              </w:rPr>
              <w:t>3</w:t>
            </w:r>
          </w:p>
        </w:tc>
        <w:tc>
          <w:tcPr>
            <w:tcW w:w="567" w:type="dxa"/>
            <w:shd w:val="clear" w:color="auto" w:fill="auto"/>
          </w:tcPr>
          <w:p w:rsidR="00D2206A" w:rsidRPr="00AF6001" w:rsidRDefault="00D2206A" w:rsidP="00D2206A">
            <w:pPr>
              <w:jc w:val="center"/>
              <w:rPr>
                <w:sz w:val="18"/>
                <w:szCs w:val="18"/>
              </w:rPr>
            </w:pPr>
            <w:r w:rsidRPr="00AF6001">
              <w:rPr>
                <w:sz w:val="18"/>
                <w:szCs w:val="18"/>
              </w:rPr>
              <w:t>4</w:t>
            </w:r>
          </w:p>
        </w:tc>
        <w:tc>
          <w:tcPr>
            <w:tcW w:w="709" w:type="dxa"/>
            <w:shd w:val="clear" w:color="auto" w:fill="auto"/>
          </w:tcPr>
          <w:p w:rsidR="00D2206A" w:rsidRPr="00AF6001" w:rsidRDefault="00D2206A" w:rsidP="00D2206A">
            <w:pPr>
              <w:jc w:val="center"/>
              <w:rPr>
                <w:sz w:val="18"/>
                <w:szCs w:val="18"/>
              </w:rPr>
            </w:pPr>
            <w:r w:rsidRPr="00AF6001">
              <w:rPr>
                <w:sz w:val="18"/>
                <w:szCs w:val="18"/>
              </w:rPr>
              <w:t>5</w:t>
            </w:r>
          </w:p>
        </w:tc>
        <w:tc>
          <w:tcPr>
            <w:tcW w:w="596" w:type="dxa"/>
            <w:shd w:val="clear" w:color="auto" w:fill="auto"/>
          </w:tcPr>
          <w:p w:rsidR="00D2206A" w:rsidRPr="00AF6001" w:rsidRDefault="00D2206A" w:rsidP="00D2206A">
            <w:pPr>
              <w:jc w:val="center"/>
              <w:rPr>
                <w:sz w:val="18"/>
                <w:szCs w:val="18"/>
              </w:rPr>
            </w:pPr>
            <w:r w:rsidRPr="00AF6001">
              <w:rPr>
                <w:sz w:val="18"/>
                <w:szCs w:val="18"/>
              </w:rPr>
              <w:t>6</w:t>
            </w:r>
          </w:p>
        </w:tc>
        <w:tc>
          <w:tcPr>
            <w:tcW w:w="859" w:type="dxa"/>
          </w:tcPr>
          <w:p w:rsidR="00D2206A" w:rsidRPr="00AF6001" w:rsidRDefault="00D2206A" w:rsidP="00D2206A">
            <w:pPr>
              <w:jc w:val="center"/>
              <w:rPr>
                <w:rFonts w:eastAsia="Calibri"/>
                <w:bCs/>
                <w:iCs/>
                <w:sz w:val="18"/>
                <w:szCs w:val="18"/>
              </w:rPr>
            </w:pPr>
            <w:r w:rsidRPr="00AF6001">
              <w:rPr>
                <w:rFonts w:eastAsia="Calibri"/>
                <w:bCs/>
                <w:iCs/>
                <w:sz w:val="18"/>
                <w:szCs w:val="18"/>
              </w:rPr>
              <w:t>7</w:t>
            </w:r>
          </w:p>
        </w:tc>
        <w:tc>
          <w:tcPr>
            <w:tcW w:w="842" w:type="dxa"/>
          </w:tcPr>
          <w:p w:rsidR="00D2206A" w:rsidRPr="00AF6001" w:rsidRDefault="00D2206A" w:rsidP="00D2206A">
            <w:pPr>
              <w:jc w:val="center"/>
              <w:rPr>
                <w:rFonts w:eastAsia="Calibri"/>
                <w:bCs/>
                <w:iCs/>
                <w:sz w:val="18"/>
                <w:szCs w:val="18"/>
              </w:rPr>
            </w:pPr>
            <w:r w:rsidRPr="00AF6001">
              <w:rPr>
                <w:rFonts w:eastAsia="Calibri"/>
                <w:bCs/>
                <w:iCs/>
                <w:sz w:val="18"/>
                <w:szCs w:val="18"/>
              </w:rPr>
              <w:t>8</w:t>
            </w:r>
          </w:p>
        </w:tc>
        <w:tc>
          <w:tcPr>
            <w:tcW w:w="851" w:type="dxa"/>
            <w:shd w:val="clear" w:color="auto" w:fill="auto"/>
          </w:tcPr>
          <w:p w:rsidR="00D2206A" w:rsidRPr="00AF6001" w:rsidRDefault="00D2206A" w:rsidP="00D2206A">
            <w:pPr>
              <w:jc w:val="center"/>
              <w:rPr>
                <w:rFonts w:eastAsia="Calibri"/>
                <w:bCs/>
                <w:iCs/>
                <w:sz w:val="18"/>
                <w:szCs w:val="18"/>
              </w:rPr>
            </w:pPr>
            <w:r w:rsidRPr="00AF6001">
              <w:rPr>
                <w:rFonts w:eastAsia="Calibri"/>
                <w:bCs/>
                <w:iCs/>
                <w:sz w:val="18"/>
                <w:szCs w:val="18"/>
              </w:rPr>
              <w:t>9</w:t>
            </w:r>
          </w:p>
        </w:tc>
      </w:tr>
      <w:tr w:rsidR="00D2206A" w:rsidRPr="00AF6001" w:rsidTr="00D2206A">
        <w:trPr>
          <w:trHeight w:hRule="exact" w:val="44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lastRenderedPageBreak/>
              <w:t>ОБЩЕГОСУДАРСТВЕННЫЕ ВОПРОСЫ</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p>
        </w:tc>
        <w:tc>
          <w:tcPr>
            <w:tcW w:w="709" w:type="dxa"/>
            <w:shd w:val="clear" w:color="auto" w:fill="auto"/>
          </w:tcPr>
          <w:p w:rsidR="00D2206A" w:rsidRPr="00AF6001" w:rsidRDefault="00D2206A" w:rsidP="00D2206A">
            <w:pPr>
              <w:jc w:val="center"/>
              <w:rPr>
                <w:bCs/>
                <w:iCs/>
                <w:sz w:val="18"/>
                <w:szCs w:val="18"/>
              </w:rPr>
            </w:pP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1 755,522-39</w:t>
            </w:r>
          </w:p>
        </w:tc>
        <w:tc>
          <w:tcPr>
            <w:tcW w:w="842" w:type="dxa"/>
          </w:tcPr>
          <w:p w:rsidR="00D2206A" w:rsidRPr="00AF6001" w:rsidRDefault="00D2206A" w:rsidP="00D2206A">
            <w:pPr>
              <w:jc w:val="center"/>
              <w:rPr>
                <w:bCs/>
                <w:iCs/>
                <w:sz w:val="18"/>
                <w:szCs w:val="18"/>
              </w:rPr>
            </w:pPr>
            <w:r w:rsidRPr="00AF6001">
              <w:rPr>
                <w:bCs/>
                <w:iCs/>
                <w:sz w:val="18"/>
                <w:szCs w:val="18"/>
              </w:rPr>
              <w:t>1 058, 343-62</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1 290, 394</w:t>
            </w:r>
          </w:p>
        </w:tc>
      </w:tr>
      <w:tr w:rsidR="00D2206A" w:rsidRPr="00AF6001" w:rsidTr="00D2206A">
        <w:trPr>
          <w:trHeight w:val="1080"/>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1 696, 982-39</w:t>
            </w:r>
          </w:p>
        </w:tc>
        <w:tc>
          <w:tcPr>
            <w:tcW w:w="842" w:type="dxa"/>
          </w:tcPr>
          <w:p w:rsidR="00D2206A" w:rsidRPr="00AF6001" w:rsidRDefault="00D2206A" w:rsidP="00D2206A">
            <w:pPr>
              <w:jc w:val="center"/>
              <w:rPr>
                <w:bCs/>
                <w:iCs/>
                <w:sz w:val="18"/>
                <w:szCs w:val="18"/>
              </w:rPr>
            </w:pPr>
            <w:r w:rsidRPr="00AF6001">
              <w:rPr>
                <w:bCs/>
                <w:iCs/>
                <w:sz w:val="18"/>
                <w:szCs w:val="18"/>
              </w:rPr>
              <w:t>1 044, 803-62</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1 277, 854</w:t>
            </w:r>
          </w:p>
        </w:tc>
      </w:tr>
      <w:tr w:rsidR="00D2206A" w:rsidRPr="00AF6001" w:rsidTr="00D2206A">
        <w:trPr>
          <w:trHeight w:val="1096"/>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0400000000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1 664, 582-39</w:t>
            </w:r>
          </w:p>
        </w:tc>
        <w:tc>
          <w:tcPr>
            <w:tcW w:w="842" w:type="dxa"/>
          </w:tcPr>
          <w:p w:rsidR="00D2206A" w:rsidRPr="00AF6001" w:rsidRDefault="00D2206A" w:rsidP="00D2206A">
            <w:pPr>
              <w:jc w:val="center"/>
              <w:rPr>
                <w:bCs/>
                <w:iCs/>
                <w:sz w:val="18"/>
                <w:szCs w:val="18"/>
              </w:rPr>
            </w:pPr>
            <w:r w:rsidRPr="00AF6001">
              <w:rPr>
                <w:bCs/>
                <w:iCs/>
                <w:sz w:val="18"/>
                <w:szCs w:val="18"/>
              </w:rPr>
              <w:t>1 044, 803-62</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1 277, 854</w:t>
            </w:r>
          </w:p>
        </w:tc>
      </w:tr>
      <w:tr w:rsidR="00D2206A" w:rsidRPr="00AF6001" w:rsidTr="00D2206A">
        <w:trPr>
          <w:trHeight w:val="274"/>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Подпрограмма 'Обеспечение деятельности администрации Мошковского сельсовета Бековского района Пензенской области '</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0410000000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1 658, 630-39</w:t>
            </w:r>
          </w:p>
        </w:tc>
        <w:tc>
          <w:tcPr>
            <w:tcW w:w="842" w:type="dxa"/>
          </w:tcPr>
          <w:p w:rsidR="00D2206A" w:rsidRPr="00AF6001" w:rsidRDefault="00D2206A" w:rsidP="00D2206A">
            <w:pPr>
              <w:jc w:val="center"/>
              <w:rPr>
                <w:bCs/>
                <w:iCs/>
                <w:sz w:val="18"/>
                <w:szCs w:val="18"/>
              </w:rPr>
            </w:pPr>
            <w:r w:rsidRPr="00AF6001">
              <w:rPr>
                <w:bCs/>
                <w:iCs/>
                <w:sz w:val="18"/>
                <w:szCs w:val="18"/>
              </w:rPr>
              <w:t>1 038, 851-62</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1 271, 902</w:t>
            </w:r>
          </w:p>
        </w:tc>
      </w:tr>
      <w:tr w:rsidR="00D2206A" w:rsidRPr="00AF6001" w:rsidTr="00D2206A">
        <w:trPr>
          <w:trHeight w:val="169"/>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Основное мероприятие «Расходы на содержание органов местного самоуправления»</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0410100000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1 658, 630-39</w:t>
            </w:r>
          </w:p>
        </w:tc>
        <w:tc>
          <w:tcPr>
            <w:tcW w:w="842" w:type="dxa"/>
          </w:tcPr>
          <w:p w:rsidR="00D2206A" w:rsidRPr="00AF6001" w:rsidRDefault="00D2206A" w:rsidP="00D2206A">
            <w:pPr>
              <w:jc w:val="center"/>
              <w:rPr>
                <w:bCs/>
                <w:iCs/>
                <w:sz w:val="18"/>
                <w:szCs w:val="18"/>
              </w:rPr>
            </w:pPr>
            <w:r w:rsidRPr="00AF6001">
              <w:rPr>
                <w:bCs/>
                <w:iCs/>
                <w:sz w:val="18"/>
                <w:szCs w:val="18"/>
              </w:rPr>
              <w:t>1 038, 851-62</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1 271, 902</w:t>
            </w:r>
          </w:p>
        </w:tc>
      </w:tr>
      <w:tr w:rsidR="00D2206A" w:rsidRPr="00AF6001" w:rsidTr="00D2206A">
        <w:trPr>
          <w:trHeight w:val="814"/>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0410102100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813, 494-84</w:t>
            </w:r>
          </w:p>
        </w:tc>
        <w:tc>
          <w:tcPr>
            <w:tcW w:w="842" w:type="dxa"/>
          </w:tcPr>
          <w:p w:rsidR="00D2206A" w:rsidRPr="00AF6001" w:rsidRDefault="00D2206A" w:rsidP="00D2206A">
            <w:pPr>
              <w:jc w:val="center"/>
              <w:rPr>
                <w:bCs/>
                <w:iCs/>
                <w:sz w:val="18"/>
                <w:szCs w:val="18"/>
              </w:rPr>
            </w:pPr>
            <w:r w:rsidRPr="00AF6001">
              <w:rPr>
                <w:bCs/>
                <w:iCs/>
                <w:sz w:val="18"/>
                <w:szCs w:val="18"/>
              </w:rPr>
              <w:t>719, 158</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719, 158</w:t>
            </w:r>
          </w:p>
        </w:tc>
      </w:tr>
      <w:tr w:rsidR="00D2206A" w:rsidRPr="00AF6001" w:rsidTr="00D2206A">
        <w:trPr>
          <w:trHeight w:val="1251"/>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0410102100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100</w:t>
            </w:r>
          </w:p>
        </w:tc>
        <w:tc>
          <w:tcPr>
            <w:tcW w:w="859" w:type="dxa"/>
          </w:tcPr>
          <w:p w:rsidR="00D2206A" w:rsidRPr="00AF6001" w:rsidRDefault="00D2206A" w:rsidP="00D2206A">
            <w:pPr>
              <w:jc w:val="center"/>
              <w:rPr>
                <w:bCs/>
                <w:iCs/>
                <w:sz w:val="18"/>
                <w:szCs w:val="18"/>
              </w:rPr>
            </w:pPr>
            <w:r w:rsidRPr="00AF6001">
              <w:rPr>
                <w:bCs/>
                <w:iCs/>
                <w:sz w:val="18"/>
                <w:szCs w:val="18"/>
              </w:rPr>
              <w:t>813, 494-84</w:t>
            </w:r>
          </w:p>
        </w:tc>
        <w:tc>
          <w:tcPr>
            <w:tcW w:w="842" w:type="dxa"/>
          </w:tcPr>
          <w:p w:rsidR="00D2206A" w:rsidRPr="00AF6001" w:rsidRDefault="00D2206A" w:rsidP="00D2206A">
            <w:pPr>
              <w:jc w:val="center"/>
              <w:rPr>
                <w:bCs/>
                <w:iCs/>
                <w:sz w:val="18"/>
                <w:szCs w:val="18"/>
              </w:rPr>
            </w:pPr>
            <w:r w:rsidRPr="00AF6001">
              <w:rPr>
                <w:bCs/>
                <w:iCs/>
                <w:sz w:val="18"/>
                <w:szCs w:val="18"/>
              </w:rPr>
              <w:t>719, 158</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719, 158</w:t>
            </w:r>
          </w:p>
        </w:tc>
      </w:tr>
      <w:tr w:rsidR="00D2206A" w:rsidRPr="00AF6001" w:rsidTr="00D2206A">
        <w:trPr>
          <w:trHeight w:val="638"/>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Расходы на выплаты персоналу государственных (муниципальных) органов</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0410102100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120</w:t>
            </w:r>
          </w:p>
        </w:tc>
        <w:tc>
          <w:tcPr>
            <w:tcW w:w="859" w:type="dxa"/>
          </w:tcPr>
          <w:p w:rsidR="00D2206A" w:rsidRPr="00AF6001" w:rsidRDefault="00D2206A" w:rsidP="00D2206A">
            <w:pPr>
              <w:jc w:val="center"/>
              <w:rPr>
                <w:bCs/>
                <w:iCs/>
                <w:sz w:val="18"/>
                <w:szCs w:val="18"/>
              </w:rPr>
            </w:pPr>
            <w:r w:rsidRPr="00AF6001">
              <w:rPr>
                <w:bCs/>
                <w:iCs/>
                <w:sz w:val="18"/>
                <w:szCs w:val="18"/>
              </w:rPr>
              <w:t>813, 494-84</w:t>
            </w:r>
          </w:p>
        </w:tc>
        <w:tc>
          <w:tcPr>
            <w:tcW w:w="842" w:type="dxa"/>
          </w:tcPr>
          <w:p w:rsidR="00D2206A" w:rsidRPr="00AF6001" w:rsidRDefault="00D2206A" w:rsidP="00D2206A">
            <w:pPr>
              <w:jc w:val="center"/>
              <w:rPr>
                <w:bCs/>
                <w:iCs/>
                <w:sz w:val="18"/>
                <w:szCs w:val="18"/>
              </w:rPr>
            </w:pPr>
            <w:r w:rsidRPr="00AF6001">
              <w:rPr>
                <w:bCs/>
                <w:iCs/>
                <w:sz w:val="18"/>
                <w:szCs w:val="18"/>
              </w:rPr>
              <w:t>719, 158</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719, 158</w:t>
            </w:r>
          </w:p>
        </w:tc>
      </w:tr>
      <w:tr w:rsidR="00D2206A" w:rsidRPr="00AF6001" w:rsidTr="00D2206A">
        <w:trPr>
          <w:trHeight w:val="549"/>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Расходы на выплаты по оплате труда Главы администрации Мошковского сельсовета</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0410102110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683, 516-26</w:t>
            </w:r>
          </w:p>
        </w:tc>
        <w:tc>
          <w:tcPr>
            <w:tcW w:w="842" w:type="dxa"/>
          </w:tcPr>
          <w:p w:rsidR="00D2206A" w:rsidRPr="00AF6001" w:rsidRDefault="00D2206A" w:rsidP="00D2206A">
            <w:pPr>
              <w:jc w:val="center"/>
              <w:rPr>
                <w:bCs/>
                <w:iCs/>
                <w:sz w:val="18"/>
                <w:szCs w:val="18"/>
              </w:rPr>
            </w:pPr>
            <w:r w:rsidRPr="00AF6001">
              <w:rPr>
                <w:bCs/>
                <w:iCs/>
                <w:sz w:val="18"/>
                <w:szCs w:val="18"/>
              </w:rPr>
              <w:t>221, 551-98</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493, 919</w:t>
            </w:r>
          </w:p>
        </w:tc>
      </w:tr>
      <w:tr w:rsidR="00D2206A" w:rsidRPr="00AF6001" w:rsidTr="00D2206A">
        <w:trPr>
          <w:trHeight w:val="1326"/>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0410102110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100</w:t>
            </w:r>
          </w:p>
        </w:tc>
        <w:tc>
          <w:tcPr>
            <w:tcW w:w="859" w:type="dxa"/>
          </w:tcPr>
          <w:p w:rsidR="00D2206A" w:rsidRPr="00AF6001" w:rsidRDefault="00D2206A" w:rsidP="00D2206A">
            <w:pPr>
              <w:jc w:val="center"/>
              <w:rPr>
                <w:bCs/>
                <w:iCs/>
                <w:sz w:val="18"/>
                <w:szCs w:val="18"/>
              </w:rPr>
            </w:pPr>
            <w:r w:rsidRPr="00AF6001">
              <w:rPr>
                <w:bCs/>
                <w:iCs/>
                <w:sz w:val="18"/>
                <w:szCs w:val="18"/>
              </w:rPr>
              <w:t>683, 516-26</w:t>
            </w:r>
          </w:p>
        </w:tc>
        <w:tc>
          <w:tcPr>
            <w:tcW w:w="842" w:type="dxa"/>
          </w:tcPr>
          <w:p w:rsidR="00D2206A" w:rsidRPr="00AF6001" w:rsidRDefault="00D2206A" w:rsidP="00D2206A">
            <w:pPr>
              <w:jc w:val="center"/>
              <w:rPr>
                <w:bCs/>
                <w:iCs/>
                <w:sz w:val="18"/>
                <w:szCs w:val="18"/>
              </w:rPr>
            </w:pPr>
            <w:r w:rsidRPr="00AF6001">
              <w:rPr>
                <w:bCs/>
                <w:iCs/>
                <w:sz w:val="18"/>
                <w:szCs w:val="18"/>
              </w:rPr>
              <w:t>221, 551-98</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493, 919</w:t>
            </w:r>
          </w:p>
        </w:tc>
      </w:tr>
      <w:tr w:rsidR="00D2206A" w:rsidRPr="00AF6001" w:rsidTr="00D2206A">
        <w:trPr>
          <w:trHeight w:val="529"/>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Расходы на выплаты персоналу государственных (муниципальных) органов</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0410102110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120</w:t>
            </w:r>
          </w:p>
        </w:tc>
        <w:tc>
          <w:tcPr>
            <w:tcW w:w="859" w:type="dxa"/>
          </w:tcPr>
          <w:p w:rsidR="00D2206A" w:rsidRPr="00AF6001" w:rsidRDefault="00D2206A" w:rsidP="00D2206A">
            <w:pPr>
              <w:jc w:val="center"/>
              <w:rPr>
                <w:bCs/>
                <w:iCs/>
                <w:sz w:val="18"/>
                <w:szCs w:val="18"/>
              </w:rPr>
            </w:pPr>
            <w:r w:rsidRPr="00AF6001">
              <w:rPr>
                <w:bCs/>
                <w:iCs/>
                <w:sz w:val="18"/>
                <w:szCs w:val="18"/>
              </w:rPr>
              <w:t>683, 516-26</w:t>
            </w:r>
          </w:p>
        </w:tc>
        <w:tc>
          <w:tcPr>
            <w:tcW w:w="842" w:type="dxa"/>
          </w:tcPr>
          <w:p w:rsidR="00D2206A" w:rsidRPr="00AF6001" w:rsidRDefault="00D2206A" w:rsidP="00D2206A">
            <w:pPr>
              <w:jc w:val="center"/>
              <w:rPr>
                <w:bCs/>
                <w:iCs/>
                <w:sz w:val="18"/>
                <w:szCs w:val="18"/>
              </w:rPr>
            </w:pPr>
            <w:r w:rsidRPr="00AF6001">
              <w:rPr>
                <w:bCs/>
                <w:iCs/>
                <w:sz w:val="18"/>
                <w:szCs w:val="18"/>
              </w:rPr>
              <w:t>221, 551-98</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493, 919</w:t>
            </w:r>
          </w:p>
        </w:tc>
      </w:tr>
      <w:tr w:rsidR="00D2206A" w:rsidRPr="00AF6001" w:rsidTr="00D2206A">
        <w:trPr>
          <w:trHeight w:val="786"/>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Расходы на обеспечение функций администрации Мошковского сельсовета Бековского района Пензенской области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0410102200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151, 217-29</w:t>
            </w:r>
          </w:p>
        </w:tc>
        <w:tc>
          <w:tcPr>
            <w:tcW w:w="842" w:type="dxa"/>
          </w:tcPr>
          <w:p w:rsidR="00D2206A" w:rsidRPr="00AF6001" w:rsidRDefault="00D2206A" w:rsidP="00D2206A">
            <w:pPr>
              <w:jc w:val="center"/>
              <w:rPr>
                <w:bCs/>
                <w:iCs/>
                <w:sz w:val="18"/>
                <w:szCs w:val="18"/>
              </w:rPr>
            </w:pPr>
            <w:r w:rsidRPr="00AF6001">
              <w:rPr>
                <w:bCs/>
                <w:iCs/>
                <w:sz w:val="18"/>
                <w:szCs w:val="18"/>
              </w:rPr>
              <w:t>87, 739-64</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48, 423</w:t>
            </w:r>
          </w:p>
        </w:tc>
      </w:tr>
      <w:tr w:rsidR="00D2206A" w:rsidRPr="00AF6001" w:rsidTr="00D2206A">
        <w:trPr>
          <w:trHeight w:val="27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Закупка товаров, работ и услуг для обеспечения государственных (муниципальных) нужд</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0410102200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200</w:t>
            </w:r>
          </w:p>
        </w:tc>
        <w:tc>
          <w:tcPr>
            <w:tcW w:w="859" w:type="dxa"/>
          </w:tcPr>
          <w:p w:rsidR="00D2206A" w:rsidRPr="00AF6001" w:rsidRDefault="00D2206A" w:rsidP="00D2206A">
            <w:pPr>
              <w:jc w:val="center"/>
              <w:rPr>
                <w:bCs/>
                <w:iCs/>
                <w:sz w:val="18"/>
                <w:szCs w:val="18"/>
              </w:rPr>
            </w:pPr>
            <w:r w:rsidRPr="00AF6001">
              <w:rPr>
                <w:bCs/>
                <w:iCs/>
                <w:sz w:val="18"/>
                <w:szCs w:val="18"/>
              </w:rPr>
              <w:t>131, 323</w:t>
            </w:r>
          </w:p>
        </w:tc>
        <w:tc>
          <w:tcPr>
            <w:tcW w:w="842" w:type="dxa"/>
          </w:tcPr>
          <w:p w:rsidR="00D2206A" w:rsidRPr="00AF6001" w:rsidRDefault="00D2206A" w:rsidP="00D2206A">
            <w:pPr>
              <w:jc w:val="center"/>
              <w:rPr>
                <w:bCs/>
                <w:iCs/>
                <w:sz w:val="18"/>
                <w:szCs w:val="18"/>
              </w:rPr>
            </w:pPr>
            <w:r w:rsidRPr="00AF6001">
              <w:rPr>
                <w:bCs/>
                <w:iCs/>
                <w:sz w:val="18"/>
                <w:szCs w:val="18"/>
              </w:rPr>
              <w:t>63, 072-64</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23, 622</w:t>
            </w:r>
          </w:p>
        </w:tc>
      </w:tr>
      <w:tr w:rsidR="00D2206A" w:rsidRPr="00AF6001" w:rsidTr="00D2206A">
        <w:trPr>
          <w:trHeight w:val="497"/>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Иные закупки товаров, работ и услуг для обеспечения государственных (муниципальных) нужд</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0410102200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240</w:t>
            </w:r>
          </w:p>
        </w:tc>
        <w:tc>
          <w:tcPr>
            <w:tcW w:w="859" w:type="dxa"/>
          </w:tcPr>
          <w:p w:rsidR="00D2206A" w:rsidRPr="00AF6001" w:rsidRDefault="00D2206A" w:rsidP="00D2206A">
            <w:pPr>
              <w:jc w:val="center"/>
              <w:rPr>
                <w:bCs/>
                <w:iCs/>
                <w:sz w:val="18"/>
                <w:szCs w:val="18"/>
              </w:rPr>
            </w:pPr>
            <w:r w:rsidRPr="00AF6001">
              <w:rPr>
                <w:bCs/>
                <w:iCs/>
                <w:sz w:val="18"/>
                <w:szCs w:val="18"/>
              </w:rPr>
              <w:t>131, 323</w:t>
            </w:r>
          </w:p>
        </w:tc>
        <w:tc>
          <w:tcPr>
            <w:tcW w:w="842" w:type="dxa"/>
          </w:tcPr>
          <w:p w:rsidR="00D2206A" w:rsidRPr="00AF6001" w:rsidRDefault="00D2206A" w:rsidP="00D2206A">
            <w:pPr>
              <w:jc w:val="center"/>
              <w:rPr>
                <w:bCs/>
                <w:iCs/>
                <w:sz w:val="18"/>
                <w:szCs w:val="18"/>
              </w:rPr>
            </w:pPr>
            <w:r w:rsidRPr="00AF6001">
              <w:rPr>
                <w:bCs/>
                <w:iCs/>
                <w:sz w:val="18"/>
                <w:szCs w:val="18"/>
              </w:rPr>
              <w:t>63, 072-64</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23, 622</w:t>
            </w:r>
          </w:p>
        </w:tc>
      </w:tr>
      <w:tr w:rsidR="00D2206A" w:rsidRPr="00AF6001" w:rsidTr="00D2206A">
        <w:trPr>
          <w:trHeight w:val="324"/>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Иные бюджетные ассигнования</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0410102200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800</w:t>
            </w:r>
          </w:p>
        </w:tc>
        <w:tc>
          <w:tcPr>
            <w:tcW w:w="859" w:type="dxa"/>
          </w:tcPr>
          <w:p w:rsidR="00D2206A" w:rsidRPr="00AF6001" w:rsidRDefault="00D2206A" w:rsidP="00D2206A">
            <w:pPr>
              <w:jc w:val="center"/>
              <w:rPr>
                <w:bCs/>
                <w:iCs/>
                <w:sz w:val="18"/>
                <w:szCs w:val="18"/>
              </w:rPr>
            </w:pPr>
            <w:r w:rsidRPr="00AF6001">
              <w:rPr>
                <w:bCs/>
                <w:iCs/>
                <w:sz w:val="18"/>
                <w:szCs w:val="18"/>
              </w:rPr>
              <w:t>19, 894-29</w:t>
            </w:r>
          </w:p>
        </w:tc>
        <w:tc>
          <w:tcPr>
            <w:tcW w:w="842" w:type="dxa"/>
          </w:tcPr>
          <w:p w:rsidR="00D2206A" w:rsidRPr="00AF6001" w:rsidRDefault="00D2206A" w:rsidP="00D2206A">
            <w:pPr>
              <w:jc w:val="center"/>
              <w:rPr>
                <w:bCs/>
                <w:iCs/>
                <w:sz w:val="18"/>
                <w:szCs w:val="18"/>
              </w:rPr>
            </w:pPr>
            <w:r w:rsidRPr="00AF6001">
              <w:rPr>
                <w:bCs/>
                <w:iCs/>
                <w:sz w:val="18"/>
                <w:szCs w:val="18"/>
              </w:rPr>
              <w:t>24, 667</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24, 801</w:t>
            </w:r>
          </w:p>
        </w:tc>
      </w:tr>
      <w:tr w:rsidR="00D2206A" w:rsidRPr="00AF6001" w:rsidTr="00D2206A">
        <w:trPr>
          <w:trHeight w:val="272"/>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Уплата налогов, сборов и иных платежей</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0410102200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850</w:t>
            </w:r>
          </w:p>
        </w:tc>
        <w:tc>
          <w:tcPr>
            <w:tcW w:w="859" w:type="dxa"/>
          </w:tcPr>
          <w:p w:rsidR="00D2206A" w:rsidRPr="00AF6001" w:rsidRDefault="00D2206A" w:rsidP="00D2206A">
            <w:pPr>
              <w:jc w:val="center"/>
              <w:rPr>
                <w:bCs/>
                <w:iCs/>
                <w:sz w:val="18"/>
                <w:szCs w:val="18"/>
              </w:rPr>
            </w:pPr>
            <w:r w:rsidRPr="00AF6001">
              <w:rPr>
                <w:bCs/>
                <w:iCs/>
                <w:sz w:val="18"/>
                <w:szCs w:val="18"/>
              </w:rPr>
              <w:t>19, 894-29</w:t>
            </w:r>
          </w:p>
        </w:tc>
        <w:tc>
          <w:tcPr>
            <w:tcW w:w="842" w:type="dxa"/>
          </w:tcPr>
          <w:p w:rsidR="00D2206A" w:rsidRPr="00AF6001" w:rsidRDefault="00D2206A" w:rsidP="00D2206A">
            <w:pPr>
              <w:jc w:val="center"/>
              <w:rPr>
                <w:bCs/>
                <w:iCs/>
                <w:sz w:val="18"/>
                <w:szCs w:val="18"/>
              </w:rPr>
            </w:pPr>
            <w:r w:rsidRPr="00AF6001">
              <w:rPr>
                <w:bCs/>
                <w:iCs/>
                <w:sz w:val="18"/>
                <w:szCs w:val="18"/>
              </w:rPr>
              <w:t>24, 667</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24, 801</w:t>
            </w:r>
          </w:p>
        </w:tc>
      </w:tr>
      <w:tr w:rsidR="00D2206A" w:rsidRPr="00AF6001" w:rsidTr="00D2206A">
        <w:trPr>
          <w:trHeight w:val="840"/>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 xml:space="preserve">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w:t>
            </w:r>
            <w:r w:rsidRPr="00AF6001">
              <w:rPr>
                <w:bCs/>
                <w:iCs/>
                <w:sz w:val="18"/>
                <w:szCs w:val="18"/>
              </w:rPr>
              <w:lastRenderedPageBreak/>
              <w:t>информационной системы обеспечения градостроительной деятельности</w:t>
            </w:r>
          </w:p>
        </w:tc>
        <w:tc>
          <w:tcPr>
            <w:tcW w:w="567" w:type="dxa"/>
          </w:tcPr>
          <w:p w:rsidR="00D2206A" w:rsidRPr="00AF6001" w:rsidRDefault="00D2206A" w:rsidP="00D2206A">
            <w:pPr>
              <w:jc w:val="center"/>
              <w:rPr>
                <w:bCs/>
                <w:iCs/>
                <w:sz w:val="18"/>
                <w:szCs w:val="18"/>
              </w:rPr>
            </w:pPr>
            <w:r w:rsidRPr="00AF6001">
              <w:rPr>
                <w:bCs/>
                <w:iCs/>
                <w:sz w:val="18"/>
                <w:szCs w:val="18"/>
              </w:rPr>
              <w:lastRenderedPageBreak/>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0410164710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10,402</w:t>
            </w:r>
          </w:p>
        </w:tc>
        <w:tc>
          <w:tcPr>
            <w:tcW w:w="842" w:type="dxa"/>
          </w:tcPr>
          <w:p w:rsidR="00D2206A" w:rsidRPr="00AF6001" w:rsidRDefault="00D2206A" w:rsidP="00D2206A">
            <w:pPr>
              <w:jc w:val="center"/>
              <w:rPr>
                <w:bCs/>
                <w:iCs/>
                <w:sz w:val="18"/>
                <w:szCs w:val="18"/>
              </w:rPr>
            </w:pPr>
            <w:r w:rsidRPr="00AF6001">
              <w:rPr>
                <w:bCs/>
                <w:iCs/>
                <w:sz w:val="18"/>
                <w:szCs w:val="18"/>
              </w:rPr>
              <w:t>10, 402</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10, 402</w:t>
            </w:r>
          </w:p>
        </w:tc>
      </w:tr>
      <w:tr w:rsidR="00D2206A" w:rsidRPr="00AF6001" w:rsidTr="00D2206A">
        <w:trPr>
          <w:trHeight w:val="300"/>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0410164710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100</w:t>
            </w:r>
          </w:p>
        </w:tc>
        <w:tc>
          <w:tcPr>
            <w:tcW w:w="859" w:type="dxa"/>
          </w:tcPr>
          <w:p w:rsidR="00D2206A" w:rsidRPr="00AF6001" w:rsidRDefault="00D2206A" w:rsidP="00D2206A">
            <w:pPr>
              <w:jc w:val="center"/>
              <w:rPr>
                <w:bCs/>
                <w:iCs/>
                <w:sz w:val="18"/>
                <w:szCs w:val="18"/>
              </w:rPr>
            </w:pPr>
            <w:r w:rsidRPr="00AF6001">
              <w:rPr>
                <w:bCs/>
                <w:iCs/>
                <w:sz w:val="18"/>
                <w:szCs w:val="18"/>
              </w:rPr>
              <w:t>10,402</w:t>
            </w:r>
          </w:p>
        </w:tc>
        <w:tc>
          <w:tcPr>
            <w:tcW w:w="842" w:type="dxa"/>
          </w:tcPr>
          <w:p w:rsidR="00D2206A" w:rsidRPr="00AF6001" w:rsidRDefault="00D2206A" w:rsidP="00D2206A">
            <w:pPr>
              <w:jc w:val="center"/>
              <w:rPr>
                <w:bCs/>
                <w:iCs/>
                <w:sz w:val="18"/>
                <w:szCs w:val="18"/>
              </w:rPr>
            </w:pPr>
            <w:r w:rsidRPr="00AF6001">
              <w:rPr>
                <w:bCs/>
                <w:iCs/>
                <w:sz w:val="18"/>
                <w:szCs w:val="18"/>
              </w:rPr>
              <w:t>10, 402</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10, 402</w:t>
            </w:r>
          </w:p>
        </w:tc>
      </w:tr>
      <w:tr w:rsidR="00D2206A" w:rsidRPr="00AF6001" w:rsidTr="00D2206A">
        <w:trPr>
          <w:trHeight w:val="330"/>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Расходы на выплаты персоналу государственных (муниципальных) органов</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0410164710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120</w:t>
            </w:r>
          </w:p>
        </w:tc>
        <w:tc>
          <w:tcPr>
            <w:tcW w:w="859" w:type="dxa"/>
          </w:tcPr>
          <w:p w:rsidR="00D2206A" w:rsidRPr="00AF6001" w:rsidRDefault="00D2206A" w:rsidP="00D2206A">
            <w:pPr>
              <w:jc w:val="center"/>
              <w:rPr>
                <w:bCs/>
                <w:iCs/>
                <w:sz w:val="18"/>
                <w:szCs w:val="18"/>
              </w:rPr>
            </w:pPr>
            <w:r w:rsidRPr="00AF6001">
              <w:rPr>
                <w:bCs/>
                <w:iCs/>
                <w:sz w:val="18"/>
                <w:szCs w:val="18"/>
              </w:rPr>
              <w:t>10,402</w:t>
            </w:r>
          </w:p>
        </w:tc>
        <w:tc>
          <w:tcPr>
            <w:tcW w:w="842" w:type="dxa"/>
          </w:tcPr>
          <w:p w:rsidR="00D2206A" w:rsidRPr="00AF6001" w:rsidRDefault="00D2206A" w:rsidP="00D2206A">
            <w:pPr>
              <w:jc w:val="center"/>
              <w:rPr>
                <w:bCs/>
                <w:iCs/>
                <w:sz w:val="18"/>
                <w:szCs w:val="18"/>
              </w:rPr>
            </w:pPr>
            <w:r w:rsidRPr="00AF6001">
              <w:rPr>
                <w:bCs/>
                <w:iCs/>
                <w:sz w:val="18"/>
                <w:szCs w:val="18"/>
              </w:rPr>
              <w:t>10, 402</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10, 402</w:t>
            </w:r>
          </w:p>
        </w:tc>
      </w:tr>
      <w:tr w:rsidR="00D2206A" w:rsidRPr="00AF6001" w:rsidTr="00D2206A">
        <w:trPr>
          <w:trHeight w:val="270"/>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0420000000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5, 952</w:t>
            </w:r>
          </w:p>
        </w:tc>
        <w:tc>
          <w:tcPr>
            <w:tcW w:w="842" w:type="dxa"/>
          </w:tcPr>
          <w:p w:rsidR="00D2206A" w:rsidRPr="00AF6001" w:rsidRDefault="00D2206A" w:rsidP="00D2206A">
            <w:pPr>
              <w:jc w:val="center"/>
              <w:rPr>
                <w:bCs/>
                <w:iCs/>
                <w:sz w:val="18"/>
                <w:szCs w:val="18"/>
              </w:rPr>
            </w:pPr>
            <w:r w:rsidRPr="00AF6001">
              <w:rPr>
                <w:bCs/>
                <w:iCs/>
                <w:sz w:val="18"/>
                <w:szCs w:val="18"/>
              </w:rPr>
              <w:t>5, 952</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5, 952</w:t>
            </w:r>
          </w:p>
        </w:tc>
      </w:tr>
      <w:tr w:rsidR="00D2206A" w:rsidRPr="00AF6001" w:rsidTr="00D2206A">
        <w:trPr>
          <w:trHeight w:hRule="exact" w:val="908"/>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Основное мероприятие «Осуществление муниципальных закупок для муниципальных нужд Мошковского сельсовета»</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0420100000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5, 952</w:t>
            </w:r>
          </w:p>
        </w:tc>
        <w:tc>
          <w:tcPr>
            <w:tcW w:w="842" w:type="dxa"/>
          </w:tcPr>
          <w:p w:rsidR="00D2206A" w:rsidRPr="00AF6001" w:rsidRDefault="00D2206A" w:rsidP="00D2206A">
            <w:pPr>
              <w:jc w:val="center"/>
              <w:rPr>
                <w:bCs/>
                <w:iCs/>
                <w:sz w:val="18"/>
                <w:szCs w:val="18"/>
              </w:rPr>
            </w:pPr>
            <w:r w:rsidRPr="00AF6001">
              <w:rPr>
                <w:bCs/>
                <w:iCs/>
                <w:sz w:val="18"/>
                <w:szCs w:val="18"/>
              </w:rPr>
              <w:t>5, 952</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5, 952</w:t>
            </w:r>
          </w:p>
        </w:tc>
      </w:tr>
      <w:tr w:rsidR="00D2206A" w:rsidRPr="00AF6001" w:rsidTr="00D2206A">
        <w:trPr>
          <w:trHeight w:hRule="exact" w:val="1120"/>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0420164700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5, 952</w:t>
            </w:r>
          </w:p>
        </w:tc>
        <w:tc>
          <w:tcPr>
            <w:tcW w:w="842" w:type="dxa"/>
          </w:tcPr>
          <w:p w:rsidR="00D2206A" w:rsidRPr="00AF6001" w:rsidRDefault="00D2206A" w:rsidP="00D2206A">
            <w:pPr>
              <w:jc w:val="center"/>
              <w:rPr>
                <w:bCs/>
                <w:iCs/>
                <w:sz w:val="18"/>
                <w:szCs w:val="18"/>
              </w:rPr>
            </w:pPr>
            <w:r w:rsidRPr="00AF6001">
              <w:rPr>
                <w:bCs/>
                <w:iCs/>
                <w:sz w:val="18"/>
                <w:szCs w:val="18"/>
              </w:rPr>
              <w:t>5, 952</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5, 952</w:t>
            </w:r>
          </w:p>
        </w:tc>
      </w:tr>
      <w:tr w:rsidR="00D2206A" w:rsidRPr="00AF6001" w:rsidTr="00D2206A">
        <w:trPr>
          <w:trHeight w:val="300"/>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Межбюджетные трансферты</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0420164700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500</w:t>
            </w:r>
          </w:p>
        </w:tc>
        <w:tc>
          <w:tcPr>
            <w:tcW w:w="859" w:type="dxa"/>
          </w:tcPr>
          <w:p w:rsidR="00D2206A" w:rsidRPr="00AF6001" w:rsidRDefault="00D2206A" w:rsidP="00D2206A">
            <w:pPr>
              <w:jc w:val="center"/>
              <w:rPr>
                <w:bCs/>
                <w:iCs/>
                <w:sz w:val="18"/>
                <w:szCs w:val="18"/>
              </w:rPr>
            </w:pPr>
            <w:r w:rsidRPr="00AF6001">
              <w:rPr>
                <w:bCs/>
                <w:iCs/>
                <w:sz w:val="18"/>
                <w:szCs w:val="18"/>
              </w:rPr>
              <w:t>5, 952</w:t>
            </w:r>
          </w:p>
        </w:tc>
        <w:tc>
          <w:tcPr>
            <w:tcW w:w="842" w:type="dxa"/>
          </w:tcPr>
          <w:p w:rsidR="00D2206A" w:rsidRPr="00AF6001" w:rsidRDefault="00D2206A" w:rsidP="00D2206A">
            <w:pPr>
              <w:jc w:val="center"/>
              <w:rPr>
                <w:bCs/>
                <w:iCs/>
                <w:sz w:val="18"/>
                <w:szCs w:val="18"/>
              </w:rPr>
            </w:pPr>
            <w:r w:rsidRPr="00AF6001">
              <w:rPr>
                <w:bCs/>
                <w:iCs/>
                <w:sz w:val="18"/>
                <w:szCs w:val="18"/>
              </w:rPr>
              <w:t>5, 952</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5, 952</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Иные межбюджетные трансферты</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0420164700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540</w:t>
            </w:r>
          </w:p>
        </w:tc>
        <w:tc>
          <w:tcPr>
            <w:tcW w:w="859" w:type="dxa"/>
          </w:tcPr>
          <w:p w:rsidR="00D2206A" w:rsidRPr="00AF6001" w:rsidRDefault="00D2206A" w:rsidP="00D2206A">
            <w:pPr>
              <w:jc w:val="center"/>
              <w:rPr>
                <w:bCs/>
                <w:iCs/>
                <w:sz w:val="18"/>
                <w:szCs w:val="18"/>
              </w:rPr>
            </w:pPr>
            <w:r w:rsidRPr="00AF6001">
              <w:rPr>
                <w:bCs/>
                <w:iCs/>
                <w:sz w:val="18"/>
                <w:szCs w:val="18"/>
              </w:rPr>
              <w:t>5, 952</w:t>
            </w:r>
          </w:p>
        </w:tc>
        <w:tc>
          <w:tcPr>
            <w:tcW w:w="842" w:type="dxa"/>
          </w:tcPr>
          <w:p w:rsidR="00D2206A" w:rsidRPr="00AF6001" w:rsidRDefault="00D2206A" w:rsidP="00D2206A">
            <w:pPr>
              <w:jc w:val="center"/>
              <w:rPr>
                <w:bCs/>
                <w:iCs/>
                <w:sz w:val="18"/>
                <w:szCs w:val="18"/>
              </w:rPr>
            </w:pPr>
            <w:r w:rsidRPr="00AF6001">
              <w:rPr>
                <w:bCs/>
                <w:iCs/>
                <w:sz w:val="18"/>
                <w:szCs w:val="18"/>
              </w:rPr>
              <w:t>5, 952</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5, 952</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8000000000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32,400</w:t>
            </w:r>
          </w:p>
        </w:tc>
        <w:tc>
          <w:tcPr>
            <w:tcW w:w="842" w:type="dxa"/>
          </w:tcPr>
          <w:p w:rsidR="00D2206A" w:rsidRPr="00AF6001" w:rsidRDefault="00D2206A" w:rsidP="00D2206A">
            <w:pPr>
              <w:jc w:val="center"/>
              <w:rPr>
                <w:bCs/>
                <w:iCs/>
                <w:sz w:val="18"/>
                <w:szCs w:val="18"/>
              </w:rPr>
            </w:pPr>
            <w:r w:rsidRPr="00AF6001">
              <w:rPr>
                <w:bCs/>
                <w:iCs/>
                <w:sz w:val="18"/>
                <w:szCs w:val="18"/>
              </w:rPr>
              <w:t>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0,00</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Расходы бюджета Мошковского сельсовета Бековского района Пензенской области, предусмотренные на поощрение за достижение показателей деятельности органов местного самоуправления Мошковского сельсовета Бековского района Пензенской области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8060000000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32,400</w:t>
            </w:r>
          </w:p>
        </w:tc>
        <w:tc>
          <w:tcPr>
            <w:tcW w:w="842" w:type="dxa"/>
          </w:tcPr>
          <w:p w:rsidR="00D2206A" w:rsidRPr="00AF6001" w:rsidRDefault="00D2206A" w:rsidP="00D2206A">
            <w:pPr>
              <w:jc w:val="center"/>
              <w:rPr>
                <w:bCs/>
                <w:iCs/>
                <w:sz w:val="18"/>
                <w:szCs w:val="18"/>
              </w:rPr>
            </w:pPr>
            <w:r w:rsidRPr="00AF6001">
              <w:rPr>
                <w:bCs/>
                <w:iCs/>
                <w:sz w:val="18"/>
                <w:szCs w:val="18"/>
              </w:rPr>
              <w:t>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0,00</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Поощрение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8060055500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32,400</w:t>
            </w:r>
          </w:p>
        </w:tc>
        <w:tc>
          <w:tcPr>
            <w:tcW w:w="842" w:type="dxa"/>
          </w:tcPr>
          <w:p w:rsidR="00D2206A" w:rsidRPr="00AF6001" w:rsidRDefault="00D2206A" w:rsidP="00D2206A">
            <w:pPr>
              <w:jc w:val="center"/>
              <w:rPr>
                <w:bCs/>
                <w:iCs/>
                <w:sz w:val="18"/>
                <w:szCs w:val="18"/>
              </w:rPr>
            </w:pPr>
            <w:r w:rsidRPr="00AF6001">
              <w:rPr>
                <w:bCs/>
                <w:iCs/>
                <w:sz w:val="18"/>
                <w:szCs w:val="18"/>
              </w:rPr>
              <w:t>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0,00</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8060055500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100</w:t>
            </w:r>
          </w:p>
        </w:tc>
        <w:tc>
          <w:tcPr>
            <w:tcW w:w="859" w:type="dxa"/>
          </w:tcPr>
          <w:p w:rsidR="00D2206A" w:rsidRPr="00AF6001" w:rsidRDefault="00D2206A" w:rsidP="00D2206A">
            <w:pPr>
              <w:jc w:val="center"/>
              <w:rPr>
                <w:bCs/>
                <w:iCs/>
                <w:sz w:val="18"/>
                <w:szCs w:val="18"/>
              </w:rPr>
            </w:pPr>
            <w:r w:rsidRPr="00AF6001">
              <w:rPr>
                <w:bCs/>
                <w:iCs/>
                <w:sz w:val="18"/>
                <w:szCs w:val="18"/>
              </w:rPr>
              <w:t>32,400</w:t>
            </w:r>
          </w:p>
        </w:tc>
        <w:tc>
          <w:tcPr>
            <w:tcW w:w="842" w:type="dxa"/>
          </w:tcPr>
          <w:p w:rsidR="00D2206A" w:rsidRPr="00AF6001" w:rsidRDefault="00D2206A" w:rsidP="00D2206A">
            <w:pPr>
              <w:jc w:val="center"/>
              <w:rPr>
                <w:bCs/>
                <w:iCs/>
                <w:sz w:val="18"/>
                <w:szCs w:val="18"/>
              </w:rPr>
            </w:pPr>
            <w:r w:rsidRPr="00AF6001">
              <w:rPr>
                <w:bCs/>
                <w:iCs/>
                <w:sz w:val="18"/>
                <w:szCs w:val="18"/>
              </w:rPr>
              <w:t>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0,00</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Расходы на выплаты персоналу государственных (муниципальных) органов</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8060055500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120</w:t>
            </w:r>
          </w:p>
        </w:tc>
        <w:tc>
          <w:tcPr>
            <w:tcW w:w="859" w:type="dxa"/>
          </w:tcPr>
          <w:p w:rsidR="00D2206A" w:rsidRPr="00AF6001" w:rsidRDefault="00D2206A" w:rsidP="00D2206A">
            <w:pPr>
              <w:jc w:val="center"/>
              <w:rPr>
                <w:bCs/>
                <w:iCs/>
                <w:sz w:val="18"/>
                <w:szCs w:val="18"/>
              </w:rPr>
            </w:pPr>
            <w:r w:rsidRPr="00AF6001">
              <w:rPr>
                <w:bCs/>
                <w:iCs/>
                <w:sz w:val="18"/>
                <w:szCs w:val="18"/>
              </w:rPr>
              <w:t>32,400</w:t>
            </w:r>
          </w:p>
        </w:tc>
        <w:tc>
          <w:tcPr>
            <w:tcW w:w="842" w:type="dxa"/>
          </w:tcPr>
          <w:p w:rsidR="00D2206A" w:rsidRPr="00AF6001" w:rsidRDefault="00D2206A" w:rsidP="00D2206A">
            <w:pPr>
              <w:jc w:val="center"/>
              <w:rPr>
                <w:bCs/>
                <w:iCs/>
                <w:sz w:val="18"/>
                <w:szCs w:val="18"/>
              </w:rPr>
            </w:pPr>
            <w:r w:rsidRPr="00AF6001">
              <w:rPr>
                <w:bCs/>
                <w:iCs/>
                <w:sz w:val="18"/>
                <w:szCs w:val="18"/>
              </w:rPr>
              <w:t>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0,00</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06</w:t>
            </w:r>
          </w:p>
        </w:tc>
        <w:tc>
          <w:tcPr>
            <w:tcW w:w="709" w:type="dxa"/>
            <w:shd w:val="clear" w:color="auto" w:fill="auto"/>
          </w:tcPr>
          <w:p w:rsidR="00D2206A" w:rsidRPr="00AF6001" w:rsidRDefault="00D2206A" w:rsidP="00D2206A">
            <w:pPr>
              <w:jc w:val="center"/>
              <w:rPr>
                <w:bCs/>
                <w:iCs/>
                <w:sz w:val="18"/>
                <w:szCs w:val="18"/>
              </w:rPr>
            </w:pP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8,540</w:t>
            </w:r>
          </w:p>
        </w:tc>
        <w:tc>
          <w:tcPr>
            <w:tcW w:w="842" w:type="dxa"/>
          </w:tcPr>
          <w:p w:rsidR="00D2206A" w:rsidRPr="00AF6001" w:rsidRDefault="00D2206A" w:rsidP="00D2206A">
            <w:pPr>
              <w:jc w:val="center"/>
              <w:rPr>
                <w:bCs/>
                <w:iCs/>
                <w:sz w:val="18"/>
                <w:szCs w:val="18"/>
              </w:rPr>
            </w:pPr>
            <w:r w:rsidRPr="00AF6001">
              <w:rPr>
                <w:bCs/>
                <w:iCs/>
                <w:sz w:val="18"/>
                <w:szCs w:val="18"/>
              </w:rPr>
              <w:t>8,540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8,540</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lastRenderedPageBreak/>
              <w:t>Иные непрограммные расходы органов местного самоуправления Мошковского сельсовета Бековского района Пензенской области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06</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8000000000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8,540</w:t>
            </w:r>
          </w:p>
        </w:tc>
        <w:tc>
          <w:tcPr>
            <w:tcW w:w="842" w:type="dxa"/>
          </w:tcPr>
          <w:p w:rsidR="00D2206A" w:rsidRPr="00AF6001" w:rsidRDefault="00D2206A" w:rsidP="00D2206A">
            <w:pPr>
              <w:jc w:val="center"/>
              <w:rPr>
                <w:bCs/>
                <w:iCs/>
                <w:sz w:val="18"/>
                <w:szCs w:val="18"/>
              </w:rPr>
            </w:pPr>
            <w:r w:rsidRPr="00AF6001">
              <w:rPr>
                <w:bCs/>
                <w:iCs/>
                <w:sz w:val="18"/>
                <w:szCs w:val="18"/>
              </w:rPr>
              <w:t>8,540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8,540</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Передача отдельных полномочий поселения району по исполнению вопросов местного значения</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06</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8020000000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8,540</w:t>
            </w:r>
          </w:p>
        </w:tc>
        <w:tc>
          <w:tcPr>
            <w:tcW w:w="842" w:type="dxa"/>
          </w:tcPr>
          <w:p w:rsidR="00D2206A" w:rsidRPr="00AF6001" w:rsidRDefault="00D2206A" w:rsidP="00D2206A">
            <w:pPr>
              <w:jc w:val="center"/>
              <w:rPr>
                <w:bCs/>
                <w:iCs/>
                <w:sz w:val="18"/>
                <w:szCs w:val="18"/>
              </w:rPr>
            </w:pPr>
            <w:r w:rsidRPr="00AF6001">
              <w:rPr>
                <w:bCs/>
                <w:iCs/>
                <w:sz w:val="18"/>
                <w:szCs w:val="18"/>
              </w:rPr>
              <w:t>8,540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8,540</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Передача полномочий по осуществлению внутреннего муниципального финансового контроля</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06</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8020064750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8,540</w:t>
            </w:r>
          </w:p>
        </w:tc>
        <w:tc>
          <w:tcPr>
            <w:tcW w:w="842" w:type="dxa"/>
          </w:tcPr>
          <w:p w:rsidR="00D2206A" w:rsidRPr="00AF6001" w:rsidRDefault="00D2206A" w:rsidP="00D2206A">
            <w:pPr>
              <w:jc w:val="center"/>
              <w:rPr>
                <w:bCs/>
                <w:iCs/>
                <w:sz w:val="18"/>
                <w:szCs w:val="18"/>
              </w:rPr>
            </w:pPr>
            <w:r w:rsidRPr="00AF6001">
              <w:rPr>
                <w:bCs/>
                <w:iCs/>
                <w:sz w:val="18"/>
                <w:szCs w:val="18"/>
              </w:rPr>
              <w:t>8,540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8,540</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Межбюджетные трансферты</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06</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8020064750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500</w:t>
            </w:r>
          </w:p>
        </w:tc>
        <w:tc>
          <w:tcPr>
            <w:tcW w:w="859" w:type="dxa"/>
          </w:tcPr>
          <w:p w:rsidR="00D2206A" w:rsidRPr="00AF6001" w:rsidRDefault="00D2206A" w:rsidP="00D2206A">
            <w:pPr>
              <w:jc w:val="center"/>
              <w:rPr>
                <w:bCs/>
                <w:iCs/>
                <w:sz w:val="18"/>
                <w:szCs w:val="18"/>
              </w:rPr>
            </w:pPr>
            <w:r w:rsidRPr="00AF6001">
              <w:rPr>
                <w:bCs/>
                <w:iCs/>
                <w:sz w:val="18"/>
                <w:szCs w:val="18"/>
              </w:rPr>
              <w:t>8,540</w:t>
            </w:r>
          </w:p>
        </w:tc>
        <w:tc>
          <w:tcPr>
            <w:tcW w:w="842" w:type="dxa"/>
          </w:tcPr>
          <w:p w:rsidR="00D2206A" w:rsidRPr="00AF6001" w:rsidRDefault="00D2206A" w:rsidP="00D2206A">
            <w:pPr>
              <w:jc w:val="center"/>
              <w:rPr>
                <w:bCs/>
                <w:iCs/>
                <w:sz w:val="18"/>
                <w:szCs w:val="18"/>
              </w:rPr>
            </w:pPr>
            <w:r w:rsidRPr="00AF6001">
              <w:rPr>
                <w:bCs/>
                <w:iCs/>
                <w:sz w:val="18"/>
                <w:szCs w:val="18"/>
              </w:rPr>
              <w:t>8,540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8,540</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Иные межбюджетные трансферты</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06</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8020064750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540</w:t>
            </w:r>
          </w:p>
        </w:tc>
        <w:tc>
          <w:tcPr>
            <w:tcW w:w="859" w:type="dxa"/>
          </w:tcPr>
          <w:p w:rsidR="00D2206A" w:rsidRPr="00AF6001" w:rsidRDefault="00D2206A" w:rsidP="00D2206A">
            <w:pPr>
              <w:jc w:val="center"/>
              <w:rPr>
                <w:bCs/>
                <w:iCs/>
                <w:sz w:val="18"/>
                <w:szCs w:val="18"/>
              </w:rPr>
            </w:pPr>
            <w:r w:rsidRPr="00AF6001">
              <w:rPr>
                <w:bCs/>
                <w:iCs/>
                <w:sz w:val="18"/>
                <w:szCs w:val="18"/>
              </w:rPr>
              <w:t>8,540</w:t>
            </w:r>
          </w:p>
        </w:tc>
        <w:tc>
          <w:tcPr>
            <w:tcW w:w="842" w:type="dxa"/>
          </w:tcPr>
          <w:p w:rsidR="00D2206A" w:rsidRPr="00AF6001" w:rsidRDefault="00D2206A" w:rsidP="00D2206A">
            <w:pPr>
              <w:jc w:val="center"/>
              <w:rPr>
                <w:bCs/>
                <w:iCs/>
                <w:sz w:val="18"/>
                <w:szCs w:val="18"/>
              </w:rPr>
            </w:pPr>
            <w:r w:rsidRPr="00AF6001">
              <w:rPr>
                <w:bCs/>
                <w:iCs/>
                <w:sz w:val="18"/>
                <w:szCs w:val="18"/>
              </w:rPr>
              <w:t>8,540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8,540</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Обеспечение проведения выборов и референдумов</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07</w:t>
            </w:r>
          </w:p>
        </w:tc>
        <w:tc>
          <w:tcPr>
            <w:tcW w:w="709" w:type="dxa"/>
            <w:shd w:val="clear" w:color="auto" w:fill="auto"/>
          </w:tcPr>
          <w:p w:rsidR="00D2206A" w:rsidRPr="00AF6001" w:rsidRDefault="00D2206A" w:rsidP="00D2206A">
            <w:pPr>
              <w:jc w:val="center"/>
              <w:rPr>
                <w:bCs/>
                <w:iCs/>
                <w:sz w:val="18"/>
                <w:szCs w:val="18"/>
              </w:rPr>
            </w:pP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50, 000</w:t>
            </w:r>
          </w:p>
        </w:tc>
        <w:tc>
          <w:tcPr>
            <w:tcW w:w="842" w:type="dxa"/>
          </w:tcPr>
          <w:p w:rsidR="00D2206A" w:rsidRPr="00AF6001" w:rsidRDefault="00D2206A" w:rsidP="00D2206A">
            <w:pPr>
              <w:jc w:val="center"/>
              <w:rPr>
                <w:bCs/>
                <w:iCs/>
                <w:sz w:val="18"/>
                <w:szCs w:val="18"/>
              </w:rPr>
            </w:pPr>
            <w:r w:rsidRPr="00AF6001">
              <w:rPr>
                <w:bCs/>
                <w:iCs/>
                <w:sz w:val="18"/>
                <w:szCs w:val="18"/>
              </w:rPr>
              <w:t>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0,00</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07</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0100000000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50, 000</w:t>
            </w:r>
          </w:p>
        </w:tc>
        <w:tc>
          <w:tcPr>
            <w:tcW w:w="842" w:type="dxa"/>
          </w:tcPr>
          <w:p w:rsidR="00D2206A" w:rsidRPr="00AF6001" w:rsidRDefault="00D2206A" w:rsidP="00D2206A">
            <w:pPr>
              <w:jc w:val="center"/>
              <w:rPr>
                <w:bCs/>
                <w:iCs/>
                <w:sz w:val="18"/>
                <w:szCs w:val="18"/>
              </w:rPr>
            </w:pPr>
            <w:r w:rsidRPr="00AF6001">
              <w:rPr>
                <w:bCs/>
                <w:iCs/>
                <w:sz w:val="18"/>
                <w:szCs w:val="18"/>
              </w:rPr>
              <w:t>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0,00</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Подпрограмма Мошковского сельсовета Бековского района Пензенской области "Выборы депутатов Комитета местного самоуправления Мошковского сельсовета Бековского района Пензенской области"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07</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0120000000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50, 000</w:t>
            </w:r>
          </w:p>
        </w:tc>
        <w:tc>
          <w:tcPr>
            <w:tcW w:w="842" w:type="dxa"/>
          </w:tcPr>
          <w:p w:rsidR="00D2206A" w:rsidRPr="00AF6001" w:rsidRDefault="00D2206A" w:rsidP="00D2206A">
            <w:pPr>
              <w:jc w:val="center"/>
              <w:rPr>
                <w:bCs/>
                <w:iCs/>
                <w:sz w:val="18"/>
                <w:szCs w:val="18"/>
              </w:rPr>
            </w:pPr>
            <w:r w:rsidRPr="00AF6001">
              <w:rPr>
                <w:bCs/>
                <w:iCs/>
                <w:sz w:val="18"/>
                <w:szCs w:val="18"/>
              </w:rPr>
              <w:t>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0,00</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Основное мероприятие «Организация и проведение выборов на территории Мошковского сельсовета Бековского района Пензенской области»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07</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0120100000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50, 000</w:t>
            </w:r>
          </w:p>
        </w:tc>
        <w:tc>
          <w:tcPr>
            <w:tcW w:w="842" w:type="dxa"/>
          </w:tcPr>
          <w:p w:rsidR="00D2206A" w:rsidRPr="00AF6001" w:rsidRDefault="00D2206A" w:rsidP="00D2206A">
            <w:pPr>
              <w:jc w:val="center"/>
              <w:rPr>
                <w:bCs/>
                <w:iCs/>
                <w:sz w:val="18"/>
                <w:szCs w:val="18"/>
              </w:rPr>
            </w:pPr>
            <w:r w:rsidRPr="00AF6001">
              <w:rPr>
                <w:bCs/>
                <w:iCs/>
                <w:sz w:val="18"/>
                <w:szCs w:val="18"/>
              </w:rPr>
              <w:t>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0,00</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Обеспечение проведения выборов и референдумов</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07</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0120199020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50, 000</w:t>
            </w:r>
          </w:p>
        </w:tc>
        <w:tc>
          <w:tcPr>
            <w:tcW w:w="842" w:type="dxa"/>
          </w:tcPr>
          <w:p w:rsidR="00D2206A" w:rsidRPr="00AF6001" w:rsidRDefault="00D2206A" w:rsidP="00D2206A">
            <w:pPr>
              <w:jc w:val="center"/>
              <w:rPr>
                <w:bCs/>
                <w:iCs/>
                <w:sz w:val="18"/>
                <w:szCs w:val="18"/>
              </w:rPr>
            </w:pPr>
            <w:r w:rsidRPr="00AF6001">
              <w:rPr>
                <w:bCs/>
                <w:iCs/>
                <w:sz w:val="18"/>
                <w:szCs w:val="18"/>
              </w:rPr>
              <w:t>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0,00</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Иные бюджетные ассигнования</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07</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0120199020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800</w:t>
            </w:r>
          </w:p>
        </w:tc>
        <w:tc>
          <w:tcPr>
            <w:tcW w:w="859" w:type="dxa"/>
          </w:tcPr>
          <w:p w:rsidR="00D2206A" w:rsidRPr="00AF6001" w:rsidRDefault="00D2206A" w:rsidP="00D2206A">
            <w:pPr>
              <w:jc w:val="center"/>
              <w:rPr>
                <w:bCs/>
                <w:iCs/>
                <w:sz w:val="18"/>
                <w:szCs w:val="18"/>
              </w:rPr>
            </w:pPr>
            <w:r w:rsidRPr="00AF6001">
              <w:rPr>
                <w:bCs/>
                <w:iCs/>
                <w:sz w:val="18"/>
                <w:szCs w:val="18"/>
              </w:rPr>
              <w:t>50, 000</w:t>
            </w:r>
          </w:p>
        </w:tc>
        <w:tc>
          <w:tcPr>
            <w:tcW w:w="842" w:type="dxa"/>
          </w:tcPr>
          <w:p w:rsidR="00D2206A" w:rsidRPr="00AF6001" w:rsidRDefault="00D2206A" w:rsidP="00D2206A">
            <w:pPr>
              <w:jc w:val="center"/>
              <w:rPr>
                <w:bCs/>
                <w:iCs/>
                <w:sz w:val="18"/>
                <w:szCs w:val="18"/>
              </w:rPr>
            </w:pPr>
            <w:r w:rsidRPr="00AF6001">
              <w:rPr>
                <w:bCs/>
                <w:iCs/>
                <w:sz w:val="18"/>
                <w:szCs w:val="18"/>
              </w:rPr>
              <w:t>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0,00</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Специальные расходы</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07</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0120199020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880</w:t>
            </w:r>
          </w:p>
        </w:tc>
        <w:tc>
          <w:tcPr>
            <w:tcW w:w="859" w:type="dxa"/>
          </w:tcPr>
          <w:p w:rsidR="00D2206A" w:rsidRPr="00AF6001" w:rsidRDefault="00D2206A" w:rsidP="00D2206A">
            <w:pPr>
              <w:jc w:val="center"/>
              <w:rPr>
                <w:bCs/>
                <w:iCs/>
                <w:sz w:val="18"/>
                <w:szCs w:val="18"/>
              </w:rPr>
            </w:pPr>
            <w:r w:rsidRPr="00AF6001">
              <w:rPr>
                <w:bCs/>
                <w:iCs/>
                <w:sz w:val="18"/>
                <w:szCs w:val="18"/>
              </w:rPr>
              <w:t>50, 000</w:t>
            </w:r>
          </w:p>
        </w:tc>
        <w:tc>
          <w:tcPr>
            <w:tcW w:w="842" w:type="dxa"/>
          </w:tcPr>
          <w:p w:rsidR="00D2206A" w:rsidRPr="00AF6001" w:rsidRDefault="00D2206A" w:rsidP="00D2206A">
            <w:pPr>
              <w:jc w:val="center"/>
              <w:rPr>
                <w:bCs/>
                <w:iCs/>
                <w:sz w:val="18"/>
                <w:szCs w:val="18"/>
              </w:rPr>
            </w:pPr>
            <w:r w:rsidRPr="00AF6001">
              <w:rPr>
                <w:bCs/>
                <w:iCs/>
                <w:sz w:val="18"/>
                <w:szCs w:val="18"/>
              </w:rPr>
              <w:t>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0,00</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Резервные фонды</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11</w:t>
            </w:r>
          </w:p>
        </w:tc>
        <w:tc>
          <w:tcPr>
            <w:tcW w:w="709" w:type="dxa"/>
            <w:shd w:val="clear" w:color="auto" w:fill="auto"/>
          </w:tcPr>
          <w:p w:rsidR="00D2206A" w:rsidRPr="00AF6001" w:rsidRDefault="00D2206A" w:rsidP="00D2206A">
            <w:pPr>
              <w:jc w:val="center"/>
              <w:rPr>
                <w:bCs/>
                <w:iCs/>
                <w:sz w:val="18"/>
                <w:szCs w:val="18"/>
              </w:rPr>
            </w:pP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0,00</w:t>
            </w:r>
          </w:p>
        </w:tc>
        <w:tc>
          <w:tcPr>
            <w:tcW w:w="842" w:type="dxa"/>
          </w:tcPr>
          <w:p w:rsidR="00D2206A" w:rsidRPr="00AF6001" w:rsidRDefault="00D2206A" w:rsidP="00D2206A">
            <w:pPr>
              <w:jc w:val="center"/>
              <w:rPr>
                <w:bCs/>
                <w:iCs/>
                <w:sz w:val="18"/>
                <w:szCs w:val="18"/>
              </w:rPr>
            </w:pPr>
            <w:r w:rsidRPr="00AF6001">
              <w:rPr>
                <w:bCs/>
                <w:iCs/>
                <w:sz w:val="18"/>
                <w:szCs w:val="18"/>
              </w:rPr>
              <w:t>5, 000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4,000</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11</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8000000000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0,00</w:t>
            </w:r>
          </w:p>
        </w:tc>
        <w:tc>
          <w:tcPr>
            <w:tcW w:w="842" w:type="dxa"/>
          </w:tcPr>
          <w:p w:rsidR="00D2206A" w:rsidRPr="00AF6001" w:rsidRDefault="00D2206A" w:rsidP="00D2206A">
            <w:pPr>
              <w:jc w:val="center"/>
              <w:rPr>
                <w:bCs/>
                <w:iCs/>
                <w:sz w:val="18"/>
                <w:szCs w:val="18"/>
              </w:rPr>
            </w:pPr>
            <w:r w:rsidRPr="00AF6001">
              <w:rPr>
                <w:bCs/>
                <w:iCs/>
                <w:sz w:val="18"/>
                <w:szCs w:val="18"/>
              </w:rPr>
              <w:t>5, 000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4,000</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Резервные фонды местных администраций</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11</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8010020500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0,00</w:t>
            </w:r>
          </w:p>
        </w:tc>
        <w:tc>
          <w:tcPr>
            <w:tcW w:w="842" w:type="dxa"/>
          </w:tcPr>
          <w:p w:rsidR="00D2206A" w:rsidRPr="00AF6001" w:rsidRDefault="00D2206A" w:rsidP="00D2206A">
            <w:pPr>
              <w:jc w:val="center"/>
              <w:rPr>
                <w:bCs/>
                <w:iCs/>
                <w:sz w:val="18"/>
                <w:szCs w:val="18"/>
              </w:rPr>
            </w:pPr>
            <w:r w:rsidRPr="00AF6001">
              <w:rPr>
                <w:bCs/>
                <w:iCs/>
                <w:sz w:val="18"/>
                <w:szCs w:val="18"/>
              </w:rPr>
              <w:t>5, 000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4,000</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Иные бюджетные ассигнования</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11</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8010020500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800</w:t>
            </w:r>
          </w:p>
        </w:tc>
        <w:tc>
          <w:tcPr>
            <w:tcW w:w="859" w:type="dxa"/>
          </w:tcPr>
          <w:p w:rsidR="00D2206A" w:rsidRPr="00AF6001" w:rsidRDefault="00D2206A" w:rsidP="00D2206A">
            <w:pPr>
              <w:jc w:val="center"/>
              <w:rPr>
                <w:bCs/>
                <w:iCs/>
                <w:sz w:val="18"/>
                <w:szCs w:val="18"/>
              </w:rPr>
            </w:pPr>
            <w:r w:rsidRPr="00AF6001">
              <w:rPr>
                <w:bCs/>
                <w:iCs/>
                <w:sz w:val="18"/>
                <w:szCs w:val="18"/>
              </w:rPr>
              <w:t>0,00</w:t>
            </w:r>
          </w:p>
        </w:tc>
        <w:tc>
          <w:tcPr>
            <w:tcW w:w="842" w:type="dxa"/>
          </w:tcPr>
          <w:p w:rsidR="00D2206A" w:rsidRPr="00AF6001" w:rsidRDefault="00D2206A" w:rsidP="00D2206A">
            <w:pPr>
              <w:jc w:val="center"/>
              <w:rPr>
                <w:bCs/>
                <w:iCs/>
                <w:sz w:val="18"/>
                <w:szCs w:val="18"/>
              </w:rPr>
            </w:pPr>
            <w:r w:rsidRPr="00AF6001">
              <w:rPr>
                <w:bCs/>
                <w:iCs/>
                <w:sz w:val="18"/>
                <w:szCs w:val="18"/>
              </w:rPr>
              <w:t>5, 000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4,000</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Резервные средства</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11</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8010020500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870</w:t>
            </w:r>
          </w:p>
        </w:tc>
        <w:tc>
          <w:tcPr>
            <w:tcW w:w="859" w:type="dxa"/>
          </w:tcPr>
          <w:p w:rsidR="00D2206A" w:rsidRPr="00AF6001" w:rsidRDefault="00D2206A" w:rsidP="00D2206A">
            <w:pPr>
              <w:jc w:val="center"/>
              <w:rPr>
                <w:bCs/>
                <w:iCs/>
                <w:sz w:val="18"/>
                <w:szCs w:val="18"/>
              </w:rPr>
            </w:pPr>
            <w:r w:rsidRPr="00AF6001">
              <w:rPr>
                <w:bCs/>
                <w:iCs/>
                <w:sz w:val="18"/>
                <w:szCs w:val="18"/>
              </w:rPr>
              <w:t>0,00</w:t>
            </w:r>
          </w:p>
        </w:tc>
        <w:tc>
          <w:tcPr>
            <w:tcW w:w="842" w:type="dxa"/>
          </w:tcPr>
          <w:p w:rsidR="00D2206A" w:rsidRPr="00AF6001" w:rsidRDefault="00D2206A" w:rsidP="00D2206A">
            <w:pPr>
              <w:jc w:val="center"/>
              <w:rPr>
                <w:bCs/>
                <w:iCs/>
                <w:sz w:val="18"/>
                <w:szCs w:val="18"/>
              </w:rPr>
            </w:pPr>
            <w:r w:rsidRPr="00AF6001">
              <w:rPr>
                <w:bCs/>
                <w:iCs/>
                <w:sz w:val="18"/>
                <w:szCs w:val="18"/>
              </w:rPr>
              <w:t>5, 000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4,000</w:t>
            </w:r>
          </w:p>
        </w:tc>
      </w:tr>
      <w:tr w:rsidR="00D2206A" w:rsidRPr="00AF6001" w:rsidTr="00D2206A">
        <w:trPr>
          <w:trHeight w:val="267"/>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НАЦИОНАЛЬНАЯ ОБОРОНА</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02</w:t>
            </w:r>
          </w:p>
        </w:tc>
        <w:tc>
          <w:tcPr>
            <w:tcW w:w="567" w:type="dxa"/>
            <w:shd w:val="clear" w:color="auto" w:fill="auto"/>
          </w:tcPr>
          <w:p w:rsidR="00D2206A" w:rsidRPr="00AF6001" w:rsidRDefault="00D2206A" w:rsidP="00D2206A">
            <w:pPr>
              <w:jc w:val="center"/>
              <w:rPr>
                <w:bCs/>
                <w:iCs/>
                <w:sz w:val="18"/>
                <w:szCs w:val="18"/>
              </w:rPr>
            </w:pPr>
          </w:p>
        </w:tc>
        <w:tc>
          <w:tcPr>
            <w:tcW w:w="709" w:type="dxa"/>
            <w:shd w:val="clear" w:color="auto" w:fill="auto"/>
          </w:tcPr>
          <w:p w:rsidR="00D2206A" w:rsidRPr="00AF6001" w:rsidRDefault="00D2206A" w:rsidP="00D2206A">
            <w:pPr>
              <w:jc w:val="center"/>
              <w:rPr>
                <w:bCs/>
                <w:iCs/>
                <w:sz w:val="18"/>
                <w:szCs w:val="18"/>
              </w:rPr>
            </w:pP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80,300</w:t>
            </w:r>
          </w:p>
        </w:tc>
        <w:tc>
          <w:tcPr>
            <w:tcW w:w="842" w:type="dxa"/>
          </w:tcPr>
          <w:p w:rsidR="00D2206A" w:rsidRPr="00AF6001" w:rsidRDefault="00D2206A" w:rsidP="00D2206A">
            <w:pPr>
              <w:jc w:val="center"/>
              <w:rPr>
                <w:bCs/>
                <w:iCs/>
                <w:sz w:val="18"/>
                <w:szCs w:val="18"/>
              </w:rPr>
            </w:pPr>
            <w:r w:rsidRPr="00AF6001">
              <w:rPr>
                <w:bCs/>
                <w:iCs/>
                <w:sz w:val="18"/>
                <w:szCs w:val="18"/>
              </w:rPr>
              <w:t>80,300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80,300</w:t>
            </w:r>
          </w:p>
        </w:tc>
      </w:tr>
      <w:tr w:rsidR="00D2206A" w:rsidRPr="00AF6001" w:rsidTr="00D13ED5">
        <w:trPr>
          <w:trHeight w:hRule="exact" w:val="516"/>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Мобилизационная и вневойсковая подготовка</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02</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709" w:type="dxa"/>
            <w:shd w:val="clear" w:color="auto" w:fill="auto"/>
          </w:tcPr>
          <w:p w:rsidR="00D2206A" w:rsidRPr="00AF6001" w:rsidRDefault="00D2206A" w:rsidP="00D2206A">
            <w:pPr>
              <w:jc w:val="center"/>
              <w:rPr>
                <w:bCs/>
                <w:iCs/>
                <w:sz w:val="18"/>
                <w:szCs w:val="18"/>
              </w:rPr>
            </w:pP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80,300</w:t>
            </w:r>
          </w:p>
        </w:tc>
        <w:tc>
          <w:tcPr>
            <w:tcW w:w="842" w:type="dxa"/>
          </w:tcPr>
          <w:p w:rsidR="00D2206A" w:rsidRPr="00AF6001" w:rsidRDefault="00D2206A" w:rsidP="00D2206A">
            <w:pPr>
              <w:jc w:val="center"/>
              <w:rPr>
                <w:bCs/>
                <w:iCs/>
                <w:sz w:val="18"/>
                <w:szCs w:val="18"/>
              </w:rPr>
            </w:pPr>
            <w:r w:rsidRPr="00AF6001">
              <w:rPr>
                <w:bCs/>
                <w:iCs/>
                <w:sz w:val="18"/>
                <w:szCs w:val="18"/>
              </w:rPr>
              <w:t>80,300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80,300</w:t>
            </w:r>
          </w:p>
        </w:tc>
      </w:tr>
      <w:tr w:rsidR="00D2206A" w:rsidRPr="00AF6001" w:rsidTr="00D2206A">
        <w:trPr>
          <w:trHeight w:val="414"/>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02</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0100000000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80,300</w:t>
            </w:r>
          </w:p>
        </w:tc>
        <w:tc>
          <w:tcPr>
            <w:tcW w:w="842" w:type="dxa"/>
          </w:tcPr>
          <w:p w:rsidR="00D2206A" w:rsidRPr="00AF6001" w:rsidRDefault="00D2206A" w:rsidP="00D2206A">
            <w:pPr>
              <w:jc w:val="center"/>
              <w:rPr>
                <w:bCs/>
                <w:iCs/>
                <w:sz w:val="18"/>
                <w:szCs w:val="18"/>
              </w:rPr>
            </w:pPr>
            <w:r w:rsidRPr="00AF6001">
              <w:rPr>
                <w:bCs/>
                <w:iCs/>
                <w:sz w:val="18"/>
                <w:szCs w:val="18"/>
              </w:rPr>
              <w:t>80,300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80,300</w:t>
            </w:r>
          </w:p>
        </w:tc>
      </w:tr>
      <w:tr w:rsidR="00D2206A" w:rsidRPr="00AF6001" w:rsidTr="00D13ED5">
        <w:trPr>
          <w:trHeight w:hRule="exact" w:val="1139"/>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02</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0110000000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80,300</w:t>
            </w:r>
          </w:p>
        </w:tc>
        <w:tc>
          <w:tcPr>
            <w:tcW w:w="842" w:type="dxa"/>
          </w:tcPr>
          <w:p w:rsidR="00D2206A" w:rsidRPr="00AF6001" w:rsidRDefault="00D2206A" w:rsidP="00D2206A">
            <w:pPr>
              <w:jc w:val="center"/>
              <w:rPr>
                <w:bCs/>
                <w:iCs/>
                <w:sz w:val="18"/>
                <w:szCs w:val="18"/>
              </w:rPr>
            </w:pPr>
            <w:r w:rsidRPr="00AF6001">
              <w:rPr>
                <w:bCs/>
                <w:iCs/>
                <w:sz w:val="18"/>
                <w:szCs w:val="18"/>
              </w:rPr>
              <w:t>80,300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80,300</w:t>
            </w:r>
          </w:p>
        </w:tc>
      </w:tr>
      <w:tr w:rsidR="00D2206A" w:rsidRPr="00AF6001" w:rsidTr="00D2206A">
        <w:trPr>
          <w:trHeight w:val="36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 xml:space="preserve">Основное мероприятие «Организация и осуществление мероприятий по мобилизационной подготовке на </w:t>
            </w:r>
            <w:r w:rsidRPr="00AF6001">
              <w:rPr>
                <w:bCs/>
                <w:iCs/>
                <w:sz w:val="18"/>
                <w:szCs w:val="18"/>
              </w:rPr>
              <w:lastRenderedPageBreak/>
              <w:t>территории поселения за счет средств Федерального бюджета»</w:t>
            </w:r>
          </w:p>
        </w:tc>
        <w:tc>
          <w:tcPr>
            <w:tcW w:w="567" w:type="dxa"/>
          </w:tcPr>
          <w:p w:rsidR="00D2206A" w:rsidRPr="00AF6001" w:rsidRDefault="00D2206A" w:rsidP="00D2206A">
            <w:pPr>
              <w:jc w:val="center"/>
              <w:rPr>
                <w:bCs/>
                <w:iCs/>
                <w:sz w:val="18"/>
                <w:szCs w:val="18"/>
              </w:rPr>
            </w:pPr>
            <w:r w:rsidRPr="00AF6001">
              <w:rPr>
                <w:bCs/>
                <w:iCs/>
                <w:sz w:val="18"/>
                <w:szCs w:val="18"/>
              </w:rPr>
              <w:lastRenderedPageBreak/>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02</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0110100000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80,300</w:t>
            </w:r>
          </w:p>
        </w:tc>
        <w:tc>
          <w:tcPr>
            <w:tcW w:w="842" w:type="dxa"/>
          </w:tcPr>
          <w:p w:rsidR="00D2206A" w:rsidRPr="00AF6001" w:rsidRDefault="00D2206A" w:rsidP="00D2206A">
            <w:pPr>
              <w:jc w:val="center"/>
              <w:rPr>
                <w:bCs/>
                <w:iCs/>
                <w:sz w:val="18"/>
                <w:szCs w:val="18"/>
              </w:rPr>
            </w:pPr>
            <w:r w:rsidRPr="00AF6001">
              <w:rPr>
                <w:bCs/>
                <w:iCs/>
                <w:sz w:val="18"/>
                <w:szCs w:val="18"/>
              </w:rPr>
              <w:t>80,300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80,300</w:t>
            </w:r>
          </w:p>
        </w:tc>
      </w:tr>
      <w:tr w:rsidR="00D2206A" w:rsidRPr="00AF6001" w:rsidTr="00D2206A">
        <w:trPr>
          <w:trHeight w:val="29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lastRenderedPageBreak/>
              <w:t>Осуществление переданных полномочий по первичному воинскому учету на территории поселения</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02</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0110151180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80,300</w:t>
            </w:r>
          </w:p>
        </w:tc>
        <w:tc>
          <w:tcPr>
            <w:tcW w:w="842" w:type="dxa"/>
          </w:tcPr>
          <w:p w:rsidR="00D2206A" w:rsidRPr="00AF6001" w:rsidRDefault="00D2206A" w:rsidP="00D2206A">
            <w:pPr>
              <w:jc w:val="center"/>
              <w:rPr>
                <w:bCs/>
                <w:iCs/>
                <w:sz w:val="18"/>
                <w:szCs w:val="18"/>
              </w:rPr>
            </w:pPr>
            <w:r w:rsidRPr="00AF6001">
              <w:rPr>
                <w:bCs/>
                <w:iCs/>
                <w:sz w:val="18"/>
                <w:szCs w:val="18"/>
              </w:rPr>
              <w:t>80,300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80,300</w:t>
            </w:r>
          </w:p>
        </w:tc>
      </w:tr>
      <w:tr w:rsidR="00D2206A" w:rsidRPr="00AF6001" w:rsidTr="00D2206A">
        <w:trPr>
          <w:trHeight w:val="255"/>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02</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0110151180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100</w:t>
            </w:r>
          </w:p>
        </w:tc>
        <w:tc>
          <w:tcPr>
            <w:tcW w:w="859" w:type="dxa"/>
          </w:tcPr>
          <w:p w:rsidR="00D2206A" w:rsidRPr="00AF6001" w:rsidRDefault="00D2206A" w:rsidP="00D2206A">
            <w:pPr>
              <w:jc w:val="center"/>
              <w:rPr>
                <w:bCs/>
                <w:iCs/>
                <w:sz w:val="18"/>
                <w:szCs w:val="18"/>
              </w:rPr>
            </w:pPr>
            <w:r w:rsidRPr="00AF6001">
              <w:rPr>
                <w:bCs/>
                <w:iCs/>
                <w:sz w:val="18"/>
                <w:szCs w:val="18"/>
              </w:rPr>
              <w:t>80, 284</w:t>
            </w:r>
          </w:p>
        </w:tc>
        <w:tc>
          <w:tcPr>
            <w:tcW w:w="842" w:type="dxa"/>
          </w:tcPr>
          <w:p w:rsidR="00D2206A" w:rsidRPr="00AF6001" w:rsidRDefault="00D2206A" w:rsidP="00D2206A">
            <w:pPr>
              <w:jc w:val="center"/>
              <w:rPr>
                <w:bCs/>
                <w:iCs/>
                <w:sz w:val="18"/>
                <w:szCs w:val="18"/>
              </w:rPr>
            </w:pPr>
            <w:r w:rsidRPr="00AF6001">
              <w:rPr>
                <w:bCs/>
                <w:iCs/>
                <w:sz w:val="18"/>
                <w:szCs w:val="18"/>
              </w:rPr>
              <w:t>80, 284</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80, 284</w:t>
            </w:r>
          </w:p>
        </w:tc>
      </w:tr>
      <w:tr w:rsidR="00D2206A" w:rsidRPr="00AF6001" w:rsidTr="00D2206A">
        <w:trPr>
          <w:trHeight w:val="420"/>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Расходы на выплаты персоналу государственных (муниципальных) органов</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02</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0110151180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120</w:t>
            </w:r>
          </w:p>
        </w:tc>
        <w:tc>
          <w:tcPr>
            <w:tcW w:w="859" w:type="dxa"/>
          </w:tcPr>
          <w:p w:rsidR="00D2206A" w:rsidRPr="00AF6001" w:rsidRDefault="00D2206A" w:rsidP="00D2206A">
            <w:pPr>
              <w:jc w:val="center"/>
              <w:rPr>
                <w:bCs/>
                <w:iCs/>
                <w:sz w:val="18"/>
                <w:szCs w:val="18"/>
              </w:rPr>
            </w:pPr>
            <w:r w:rsidRPr="00AF6001">
              <w:rPr>
                <w:bCs/>
                <w:iCs/>
                <w:sz w:val="18"/>
                <w:szCs w:val="18"/>
              </w:rPr>
              <w:t>80, 284</w:t>
            </w:r>
          </w:p>
        </w:tc>
        <w:tc>
          <w:tcPr>
            <w:tcW w:w="842" w:type="dxa"/>
          </w:tcPr>
          <w:p w:rsidR="00D2206A" w:rsidRPr="00AF6001" w:rsidRDefault="00D2206A" w:rsidP="00D2206A">
            <w:pPr>
              <w:jc w:val="center"/>
              <w:rPr>
                <w:bCs/>
                <w:iCs/>
                <w:sz w:val="18"/>
                <w:szCs w:val="18"/>
              </w:rPr>
            </w:pPr>
            <w:r w:rsidRPr="00AF6001">
              <w:rPr>
                <w:bCs/>
                <w:iCs/>
                <w:sz w:val="18"/>
                <w:szCs w:val="18"/>
              </w:rPr>
              <w:t>80, 284</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80, 284</w:t>
            </w:r>
          </w:p>
        </w:tc>
      </w:tr>
      <w:tr w:rsidR="00D2206A" w:rsidRPr="00AF6001" w:rsidTr="00D2206A">
        <w:trPr>
          <w:trHeight w:val="420"/>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Закупка товаров, работ и услуг для обеспечения государственных (муниципальных) нужд</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02</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0110151180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200</w:t>
            </w:r>
          </w:p>
        </w:tc>
        <w:tc>
          <w:tcPr>
            <w:tcW w:w="859" w:type="dxa"/>
          </w:tcPr>
          <w:p w:rsidR="00D2206A" w:rsidRPr="00AF6001" w:rsidRDefault="00D2206A" w:rsidP="00D2206A">
            <w:pPr>
              <w:jc w:val="center"/>
              <w:rPr>
                <w:bCs/>
                <w:iCs/>
                <w:sz w:val="18"/>
                <w:szCs w:val="18"/>
              </w:rPr>
            </w:pPr>
            <w:r w:rsidRPr="00AF6001">
              <w:rPr>
                <w:bCs/>
                <w:iCs/>
                <w:sz w:val="18"/>
                <w:szCs w:val="18"/>
              </w:rPr>
              <w:t>0,16</w:t>
            </w:r>
          </w:p>
        </w:tc>
        <w:tc>
          <w:tcPr>
            <w:tcW w:w="842" w:type="dxa"/>
          </w:tcPr>
          <w:p w:rsidR="00D2206A" w:rsidRPr="00AF6001" w:rsidRDefault="00D2206A" w:rsidP="00D2206A">
            <w:pPr>
              <w:jc w:val="center"/>
              <w:rPr>
                <w:bCs/>
                <w:iCs/>
                <w:sz w:val="18"/>
                <w:szCs w:val="18"/>
              </w:rPr>
            </w:pPr>
            <w:r w:rsidRPr="00AF6001">
              <w:rPr>
                <w:bCs/>
                <w:iCs/>
                <w:sz w:val="18"/>
                <w:szCs w:val="18"/>
              </w:rPr>
              <w:t>0,16</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0,16</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Иные закупки товаров, работ и услуг для обеспечения государственных (муниципальных) нужд</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02</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0110151180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240</w:t>
            </w:r>
          </w:p>
        </w:tc>
        <w:tc>
          <w:tcPr>
            <w:tcW w:w="859" w:type="dxa"/>
          </w:tcPr>
          <w:p w:rsidR="00D2206A" w:rsidRPr="00AF6001" w:rsidRDefault="00D2206A" w:rsidP="00D2206A">
            <w:pPr>
              <w:jc w:val="center"/>
              <w:rPr>
                <w:bCs/>
                <w:iCs/>
                <w:sz w:val="18"/>
                <w:szCs w:val="18"/>
              </w:rPr>
            </w:pPr>
            <w:r w:rsidRPr="00AF6001">
              <w:rPr>
                <w:bCs/>
                <w:iCs/>
                <w:sz w:val="18"/>
                <w:szCs w:val="18"/>
              </w:rPr>
              <w:t>0,16</w:t>
            </w:r>
          </w:p>
        </w:tc>
        <w:tc>
          <w:tcPr>
            <w:tcW w:w="842" w:type="dxa"/>
          </w:tcPr>
          <w:p w:rsidR="00D2206A" w:rsidRPr="00AF6001" w:rsidRDefault="00D2206A" w:rsidP="00D2206A">
            <w:pPr>
              <w:jc w:val="center"/>
              <w:rPr>
                <w:bCs/>
                <w:iCs/>
                <w:sz w:val="18"/>
                <w:szCs w:val="18"/>
              </w:rPr>
            </w:pPr>
            <w:r w:rsidRPr="00AF6001">
              <w:rPr>
                <w:bCs/>
                <w:iCs/>
                <w:sz w:val="18"/>
                <w:szCs w:val="18"/>
              </w:rPr>
              <w:t>0,16</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0,16</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НАЦИОНАЛЬНАЯ БЕЗОПАСНОСТЬ И ПРАВООХРАНИТЕЛЬНАЯ ДЕЯТЕЛЬНОСТЬ</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567" w:type="dxa"/>
            <w:shd w:val="clear" w:color="auto" w:fill="auto"/>
          </w:tcPr>
          <w:p w:rsidR="00D2206A" w:rsidRPr="00AF6001" w:rsidRDefault="00D2206A" w:rsidP="00D2206A">
            <w:pPr>
              <w:jc w:val="center"/>
              <w:rPr>
                <w:bCs/>
                <w:iCs/>
                <w:sz w:val="18"/>
                <w:szCs w:val="18"/>
              </w:rPr>
            </w:pPr>
          </w:p>
        </w:tc>
        <w:tc>
          <w:tcPr>
            <w:tcW w:w="709" w:type="dxa"/>
            <w:shd w:val="clear" w:color="auto" w:fill="auto"/>
          </w:tcPr>
          <w:p w:rsidR="00D2206A" w:rsidRPr="00AF6001" w:rsidRDefault="00D2206A" w:rsidP="00D2206A">
            <w:pPr>
              <w:jc w:val="center"/>
              <w:rPr>
                <w:bCs/>
                <w:iCs/>
                <w:sz w:val="18"/>
                <w:szCs w:val="18"/>
              </w:rPr>
            </w:pP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420, 362</w:t>
            </w:r>
          </w:p>
        </w:tc>
        <w:tc>
          <w:tcPr>
            <w:tcW w:w="842" w:type="dxa"/>
          </w:tcPr>
          <w:p w:rsidR="00D2206A" w:rsidRPr="00AF6001" w:rsidRDefault="00D2206A" w:rsidP="00D2206A">
            <w:pPr>
              <w:jc w:val="center"/>
              <w:rPr>
                <w:bCs/>
                <w:iCs/>
                <w:sz w:val="18"/>
                <w:szCs w:val="18"/>
              </w:rPr>
            </w:pPr>
            <w:r w:rsidRPr="00AF6001">
              <w:rPr>
                <w:bCs/>
                <w:iCs/>
                <w:sz w:val="18"/>
                <w:szCs w:val="18"/>
              </w:rPr>
              <w:t>420, 362</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420, 362</w:t>
            </w:r>
          </w:p>
        </w:tc>
      </w:tr>
      <w:tr w:rsidR="00D2206A" w:rsidRPr="00AF6001" w:rsidTr="00D2206A">
        <w:trPr>
          <w:trHeight w:val="311"/>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Обеспечение пожарной безопасности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709" w:type="dxa"/>
            <w:shd w:val="clear" w:color="auto" w:fill="auto"/>
          </w:tcPr>
          <w:p w:rsidR="00D2206A" w:rsidRPr="00AF6001" w:rsidRDefault="00D2206A" w:rsidP="00D2206A">
            <w:pPr>
              <w:jc w:val="center"/>
              <w:rPr>
                <w:bCs/>
                <w:iCs/>
                <w:sz w:val="18"/>
                <w:szCs w:val="18"/>
              </w:rPr>
            </w:pP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420, 362</w:t>
            </w:r>
          </w:p>
        </w:tc>
        <w:tc>
          <w:tcPr>
            <w:tcW w:w="842" w:type="dxa"/>
          </w:tcPr>
          <w:p w:rsidR="00D2206A" w:rsidRPr="00AF6001" w:rsidRDefault="00D2206A" w:rsidP="00D2206A">
            <w:pPr>
              <w:jc w:val="center"/>
              <w:rPr>
                <w:bCs/>
                <w:iCs/>
                <w:sz w:val="18"/>
                <w:szCs w:val="18"/>
              </w:rPr>
            </w:pPr>
            <w:r w:rsidRPr="00AF6001">
              <w:rPr>
                <w:bCs/>
                <w:iCs/>
                <w:sz w:val="18"/>
                <w:szCs w:val="18"/>
              </w:rPr>
              <w:t>420, 362</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420, 362</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0500000000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420, 362</w:t>
            </w:r>
          </w:p>
        </w:tc>
        <w:tc>
          <w:tcPr>
            <w:tcW w:w="842" w:type="dxa"/>
          </w:tcPr>
          <w:p w:rsidR="00D2206A" w:rsidRPr="00AF6001" w:rsidRDefault="00D2206A" w:rsidP="00D2206A">
            <w:pPr>
              <w:jc w:val="center"/>
              <w:rPr>
                <w:bCs/>
                <w:iCs/>
                <w:sz w:val="18"/>
                <w:szCs w:val="18"/>
              </w:rPr>
            </w:pPr>
            <w:r w:rsidRPr="00AF6001">
              <w:rPr>
                <w:bCs/>
                <w:iCs/>
                <w:sz w:val="18"/>
                <w:szCs w:val="18"/>
              </w:rPr>
              <w:t>420, 362</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420, 362</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Основное мероприятие «Защита населения и территории поселения от пожаров и чрезвычайных ситуаций»</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0500100000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420, 362</w:t>
            </w:r>
          </w:p>
        </w:tc>
        <w:tc>
          <w:tcPr>
            <w:tcW w:w="842" w:type="dxa"/>
          </w:tcPr>
          <w:p w:rsidR="00D2206A" w:rsidRPr="00AF6001" w:rsidRDefault="00D2206A" w:rsidP="00D2206A">
            <w:pPr>
              <w:jc w:val="center"/>
              <w:rPr>
                <w:bCs/>
                <w:iCs/>
                <w:sz w:val="18"/>
                <w:szCs w:val="18"/>
              </w:rPr>
            </w:pPr>
            <w:r w:rsidRPr="00AF6001">
              <w:rPr>
                <w:bCs/>
                <w:iCs/>
                <w:sz w:val="18"/>
                <w:szCs w:val="18"/>
              </w:rPr>
              <w:t>420, 362</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420, 362</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Передача полномочий по обеспечению первичных мер пожарной безопасности в границах населенных пунктов</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0500164720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420, 362</w:t>
            </w:r>
          </w:p>
        </w:tc>
        <w:tc>
          <w:tcPr>
            <w:tcW w:w="842" w:type="dxa"/>
          </w:tcPr>
          <w:p w:rsidR="00D2206A" w:rsidRPr="00AF6001" w:rsidRDefault="00D2206A" w:rsidP="00D2206A">
            <w:pPr>
              <w:jc w:val="center"/>
              <w:rPr>
                <w:bCs/>
                <w:iCs/>
                <w:sz w:val="18"/>
                <w:szCs w:val="18"/>
              </w:rPr>
            </w:pPr>
            <w:r w:rsidRPr="00AF6001">
              <w:rPr>
                <w:bCs/>
                <w:iCs/>
                <w:sz w:val="18"/>
                <w:szCs w:val="18"/>
              </w:rPr>
              <w:t>420, 362</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420, 362</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Межбюджетные трансферты</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0500164720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500</w:t>
            </w:r>
          </w:p>
        </w:tc>
        <w:tc>
          <w:tcPr>
            <w:tcW w:w="859" w:type="dxa"/>
          </w:tcPr>
          <w:p w:rsidR="00D2206A" w:rsidRPr="00AF6001" w:rsidRDefault="00D2206A" w:rsidP="00D2206A">
            <w:pPr>
              <w:jc w:val="center"/>
              <w:rPr>
                <w:bCs/>
                <w:iCs/>
                <w:sz w:val="18"/>
                <w:szCs w:val="18"/>
              </w:rPr>
            </w:pPr>
            <w:r w:rsidRPr="00AF6001">
              <w:rPr>
                <w:bCs/>
                <w:iCs/>
                <w:sz w:val="18"/>
                <w:szCs w:val="18"/>
              </w:rPr>
              <w:t>420, 362</w:t>
            </w:r>
          </w:p>
        </w:tc>
        <w:tc>
          <w:tcPr>
            <w:tcW w:w="842" w:type="dxa"/>
          </w:tcPr>
          <w:p w:rsidR="00D2206A" w:rsidRPr="00AF6001" w:rsidRDefault="00D2206A" w:rsidP="00D2206A">
            <w:pPr>
              <w:jc w:val="center"/>
              <w:rPr>
                <w:bCs/>
                <w:iCs/>
                <w:sz w:val="18"/>
                <w:szCs w:val="18"/>
              </w:rPr>
            </w:pPr>
            <w:r w:rsidRPr="00AF6001">
              <w:rPr>
                <w:bCs/>
                <w:iCs/>
                <w:sz w:val="18"/>
                <w:szCs w:val="18"/>
              </w:rPr>
              <w:t>420, 362</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420, 362</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Иные межбюджетные трансферты</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0500164720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540</w:t>
            </w:r>
          </w:p>
        </w:tc>
        <w:tc>
          <w:tcPr>
            <w:tcW w:w="859" w:type="dxa"/>
          </w:tcPr>
          <w:p w:rsidR="00D2206A" w:rsidRPr="00AF6001" w:rsidRDefault="00D2206A" w:rsidP="00D2206A">
            <w:pPr>
              <w:jc w:val="center"/>
              <w:rPr>
                <w:bCs/>
                <w:iCs/>
                <w:sz w:val="18"/>
                <w:szCs w:val="18"/>
              </w:rPr>
            </w:pPr>
            <w:r w:rsidRPr="00AF6001">
              <w:rPr>
                <w:bCs/>
                <w:iCs/>
                <w:sz w:val="18"/>
                <w:szCs w:val="18"/>
              </w:rPr>
              <w:t>420, 362</w:t>
            </w:r>
          </w:p>
        </w:tc>
        <w:tc>
          <w:tcPr>
            <w:tcW w:w="842" w:type="dxa"/>
          </w:tcPr>
          <w:p w:rsidR="00D2206A" w:rsidRPr="00AF6001" w:rsidRDefault="00D2206A" w:rsidP="00D2206A">
            <w:pPr>
              <w:jc w:val="center"/>
              <w:rPr>
                <w:bCs/>
                <w:iCs/>
                <w:sz w:val="18"/>
                <w:szCs w:val="18"/>
              </w:rPr>
            </w:pPr>
            <w:r w:rsidRPr="00AF6001">
              <w:rPr>
                <w:bCs/>
                <w:iCs/>
                <w:sz w:val="18"/>
                <w:szCs w:val="18"/>
              </w:rPr>
              <w:t>420, 362</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420, 362</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НАЦИОНАЛЬНАЯ ЭКОНОМИКА</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567" w:type="dxa"/>
            <w:shd w:val="clear" w:color="auto" w:fill="auto"/>
          </w:tcPr>
          <w:p w:rsidR="00D2206A" w:rsidRPr="00AF6001" w:rsidRDefault="00D2206A" w:rsidP="00D2206A">
            <w:pPr>
              <w:jc w:val="center"/>
              <w:rPr>
                <w:bCs/>
                <w:iCs/>
                <w:sz w:val="18"/>
                <w:szCs w:val="18"/>
              </w:rPr>
            </w:pPr>
          </w:p>
        </w:tc>
        <w:tc>
          <w:tcPr>
            <w:tcW w:w="709" w:type="dxa"/>
            <w:shd w:val="clear" w:color="auto" w:fill="auto"/>
          </w:tcPr>
          <w:p w:rsidR="00D2206A" w:rsidRPr="00AF6001" w:rsidRDefault="00D2206A" w:rsidP="00D2206A">
            <w:pPr>
              <w:jc w:val="center"/>
              <w:rPr>
                <w:bCs/>
                <w:iCs/>
                <w:sz w:val="18"/>
                <w:szCs w:val="18"/>
              </w:rPr>
            </w:pP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361, 000</w:t>
            </w:r>
          </w:p>
        </w:tc>
        <w:tc>
          <w:tcPr>
            <w:tcW w:w="842" w:type="dxa"/>
          </w:tcPr>
          <w:p w:rsidR="00D2206A" w:rsidRPr="00AF6001" w:rsidRDefault="00D2206A" w:rsidP="00D2206A">
            <w:pPr>
              <w:jc w:val="center"/>
              <w:rPr>
                <w:bCs/>
                <w:iCs/>
                <w:sz w:val="18"/>
                <w:szCs w:val="18"/>
              </w:rPr>
            </w:pPr>
            <w:r w:rsidRPr="00AF6001">
              <w:rPr>
                <w:bCs/>
                <w:iCs/>
                <w:sz w:val="18"/>
                <w:szCs w:val="18"/>
              </w:rPr>
              <w:t>361, 000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361, 000</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Дорожное хозяйство (дорожные фонды)</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09</w:t>
            </w:r>
          </w:p>
        </w:tc>
        <w:tc>
          <w:tcPr>
            <w:tcW w:w="709" w:type="dxa"/>
            <w:shd w:val="clear" w:color="auto" w:fill="auto"/>
          </w:tcPr>
          <w:p w:rsidR="00D2206A" w:rsidRPr="00AF6001" w:rsidRDefault="00D2206A" w:rsidP="00D2206A">
            <w:pPr>
              <w:jc w:val="center"/>
              <w:rPr>
                <w:bCs/>
                <w:iCs/>
                <w:sz w:val="18"/>
                <w:szCs w:val="18"/>
              </w:rPr>
            </w:pP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361, 000</w:t>
            </w:r>
          </w:p>
        </w:tc>
        <w:tc>
          <w:tcPr>
            <w:tcW w:w="842" w:type="dxa"/>
          </w:tcPr>
          <w:p w:rsidR="00D2206A" w:rsidRPr="00AF6001" w:rsidRDefault="00D2206A" w:rsidP="00D2206A">
            <w:pPr>
              <w:jc w:val="center"/>
              <w:rPr>
                <w:bCs/>
                <w:iCs/>
                <w:sz w:val="18"/>
                <w:szCs w:val="18"/>
              </w:rPr>
            </w:pPr>
            <w:r w:rsidRPr="00AF6001">
              <w:rPr>
                <w:bCs/>
                <w:iCs/>
                <w:sz w:val="18"/>
                <w:szCs w:val="18"/>
              </w:rPr>
              <w:t>361, 000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361, 000</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09</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0300000000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361, 000</w:t>
            </w:r>
          </w:p>
        </w:tc>
        <w:tc>
          <w:tcPr>
            <w:tcW w:w="842" w:type="dxa"/>
          </w:tcPr>
          <w:p w:rsidR="00D2206A" w:rsidRPr="00AF6001" w:rsidRDefault="00D2206A" w:rsidP="00D2206A">
            <w:pPr>
              <w:jc w:val="center"/>
              <w:rPr>
                <w:bCs/>
                <w:iCs/>
                <w:sz w:val="18"/>
                <w:szCs w:val="18"/>
              </w:rPr>
            </w:pPr>
            <w:r w:rsidRPr="00AF6001">
              <w:rPr>
                <w:bCs/>
                <w:iCs/>
                <w:sz w:val="18"/>
                <w:szCs w:val="18"/>
              </w:rPr>
              <w:t>361, 000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361, 000</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09</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0310000000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361, 000</w:t>
            </w:r>
          </w:p>
        </w:tc>
        <w:tc>
          <w:tcPr>
            <w:tcW w:w="842" w:type="dxa"/>
          </w:tcPr>
          <w:p w:rsidR="00D2206A" w:rsidRPr="00AF6001" w:rsidRDefault="00D2206A" w:rsidP="00D2206A">
            <w:pPr>
              <w:jc w:val="center"/>
              <w:rPr>
                <w:bCs/>
                <w:iCs/>
                <w:sz w:val="18"/>
                <w:szCs w:val="18"/>
              </w:rPr>
            </w:pPr>
            <w:r w:rsidRPr="00AF6001">
              <w:rPr>
                <w:bCs/>
                <w:iCs/>
                <w:sz w:val="18"/>
                <w:szCs w:val="18"/>
              </w:rPr>
              <w:t>361, 000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361, 000</w:t>
            </w:r>
          </w:p>
        </w:tc>
      </w:tr>
      <w:tr w:rsidR="00D2206A" w:rsidRPr="00AF6001" w:rsidTr="00D13ED5">
        <w:trPr>
          <w:trHeight w:hRule="exact" w:val="1280"/>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09</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0310100000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361, 000</w:t>
            </w:r>
          </w:p>
        </w:tc>
        <w:tc>
          <w:tcPr>
            <w:tcW w:w="842" w:type="dxa"/>
          </w:tcPr>
          <w:p w:rsidR="00D2206A" w:rsidRPr="00AF6001" w:rsidRDefault="00D2206A" w:rsidP="00D2206A">
            <w:pPr>
              <w:jc w:val="center"/>
              <w:rPr>
                <w:bCs/>
                <w:iCs/>
                <w:sz w:val="18"/>
                <w:szCs w:val="18"/>
              </w:rPr>
            </w:pPr>
            <w:r w:rsidRPr="00AF6001">
              <w:rPr>
                <w:bCs/>
                <w:iCs/>
                <w:sz w:val="18"/>
                <w:szCs w:val="18"/>
              </w:rPr>
              <w:t>361, 000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361, 000</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Содержание автомобильных дорог и искусственных сооружений на них</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09</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0310146010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297, 000</w:t>
            </w:r>
          </w:p>
        </w:tc>
        <w:tc>
          <w:tcPr>
            <w:tcW w:w="842" w:type="dxa"/>
          </w:tcPr>
          <w:p w:rsidR="00D2206A" w:rsidRPr="00AF6001" w:rsidRDefault="00D2206A" w:rsidP="00D2206A">
            <w:pPr>
              <w:jc w:val="center"/>
              <w:rPr>
                <w:bCs/>
                <w:iCs/>
                <w:sz w:val="18"/>
                <w:szCs w:val="18"/>
              </w:rPr>
            </w:pPr>
            <w:r w:rsidRPr="00AF6001">
              <w:rPr>
                <w:bCs/>
                <w:iCs/>
                <w:sz w:val="18"/>
                <w:szCs w:val="18"/>
              </w:rPr>
              <w:t>297, 000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297, 000</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lastRenderedPageBreak/>
              <w:t>Закупка товаров, работ и услуг для обеспечения государственных (муниципальных) нужд</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09</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0310146010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200</w:t>
            </w:r>
          </w:p>
        </w:tc>
        <w:tc>
          <w:tcPr>
            <w:tcW w:w="859" w:type="dxa"/>
          </w:tcPr>
          <w:p w:rsidR="00D2206A" w:rsidRPr="00AF6001" w:rsidRDefault="00D2206A" w:rsidP="00D2206A">
            <w:pPr>
              <w:jc w:val="center"/>
              <w:rPr>
                <w:bCs/>
                <w:iCs/>
                <w:sz w:val="18"/>
                <w:szCs w:val="18"/>
              </w:rPr>
            </w:pPr>
            <w:r w:rsidRPr="00AF6001">
              <w:rPr>
                <w:bCs/>
                <w:iCs/>
                <w:sz w:val="18"/>
                <w:szCs w:val="18"/>
              </w:rPr>
              <w:t>297, 000</w:t>
            </w:r>
          </w:p>
        </w:tc>
        <w:tc>
          <w:tcPr>
            <w:tcW w:w="842" w:type="dxa"/>
          </w:tcPr>
          <w:p w:rsidR="00D2206A" w:rsidRPr="00AF6001" w:rsidRDefault="00D2206A" w:rsidP="00D2206A">
            <w:pPr>
              <w:jc w:val="center"/>
              <w:rPr>
                <w:bCs/>
                <w:iCs/>
                <w:sz w:val="18"/>
                <w:szCs w:val="18"/>
              </w:rPr>
            </w:pPr>
            <w:r w:rsidRPr="00AF6001">
              <w:rPr>
                <w:bCs/>
                <w:iCs/>
                <w:sz w:val="18"/>
                <w:szCs w:val="18"/>
              </w:rPr>
              <w:t>297, 000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297, 000</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Иные закупки товаров, работ и услуг для обеспечения государственных (муниципальных) нужд</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09</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0310146010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240</w:t>
            </w:r>
          </w:p>
        </w:tc>
        <w:tc>
          <w:tcPr>
            <w:tcW w:w="859" w:type="dxa"/>
          </w:tcPr>
          <w:p w:rsidR="00D2206A" w:rsidRPr="00AF6001" w:rsidRDefault="00D2206A" w:rsidP="00D2206A">
            <w:pPr>
              <w:jc w:val="center"/>
              <w:rPr>
                <w:bCs/>
                <w:iCs/>
                <w:sz w:val="18"/>
                <w:szCs w:val="18"/>
              </w:rPr>
            </w:pPr>
            <w:r w:rsidRPr="00AF6001">
              <w:rPr>
                <w:bCs/>
                <w:iCs/>
                <w:sz w:val="18"/>
                <w:szCs w:val="18"/>
              </w:rPr>
              <w:t>297, 000</w:t>
            </w:r>
          </w:p>
        </w:tc>
        <w:tc>
          <w:tcPr>
            <w:tcW w:w="842" w:type="dxa"/>
          </w:tcPr>
          <w:p w:rsidR="00D2206A" w:rsidRPr="00AF6001" w:rsidRDefault="00D2206A" w:rsidP="00D2206A">
            <w:pPr>
              <w:jc w:val="center"/>
              <w:rPr>
                <w:bCs/>
                <w:iCs/>
                <w:sz w:val="18"/>
                <w:szCs w:val="18"/>
              </w:rPr>
            </w:pPr>
            <w:r w:rsidRPr="00AF6001">
              <w:rPr>
                <w:bCs/>
                <w:iCs/>
                <w:sz w:val="18"/>
                <w:szCs w:val="18"/>
              </w:rPr>
              <w:t>297, 000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297, 000</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Капитальный ремонт и ремонт автомобильных дорог общего пользования местного значения в границах поселения</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09</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0310160200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64,000</w:t>
            </w:r>
          </w:p>
        </w:tc>
        <w:tc>
          <w:tcPr>
            <w:tcW w:w="842" w:type="dxa"/>
          </w:tcPr>
          <w:p w:rsidR="00D2206A" w:rsidRPr="00AF6001" w:rsidRDefault="00D2206A" w:rsidP="00D2206A">
            <w:pPr>
              <w:jc w:val="center"/>
              <w:rPr>
                <w:bCs/>
                <w:iCs/>
                <w:sz w:val="18"/>
                <w:szCs w:val="18"/>
              </w:rPr>
            </w:pPr>
            <w:r w:rsidRPr="00AF6001">
              <w:rPr>
                <w:bCs/>
                <w:iCs/>
                <w:sz w:val="18"/>
                <w:szCs w:val="18"/>
              </w:rPr>
              <w:t>64,000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64,000</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Закупка товаров, работ и услуг для обеспечения государственных (муниципальных) нужд</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09</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0310160200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200</w:t>
            </w:r>
          </w:p>
        </w:tc>
        <w:tc>
          <w:tcPr>
            <w:tcW w:w="859" w:type="dxa"/>
          </w:tcPr>
          <w:p w:rsidR="00D2206A" w:rsidRPr="00AF6001" w:rsidRDefault="00D2206A" w:rsidP="00D2206A">
            <w:pPr>
              <w:jc w:val="center"/>
              <w:rPr>
                <w:bCs/>
                <w:iCs/>
                <w:sz w:val="18"/>
                <w:szCs w:val="18"/>
              </w:rPr>
            </w:pPr>
            <w:r w:rsidRPr="00AF6001">
              <w:rPr>
                <w:bCs/>
                <w:iCs/>
                <w:sz w:val="18"/>
                <w:szCs w:val="18"/>
              </w:rPr>
              <w:t>64,000</w:t>
            </w:r>
          </w:p>
        </w:tc>
        <w:tc>
          <w:tcPr>
            <w:tcW w:w="842" w:type="dxa"/>
          </w:tcPr>
          <w:p w:rsidR="00D2206A" w:rsidRPr="00AF6001" w:rsidRDefault="00D2206A" w:rsidP="00D2206A">
            <w:pPr>
              <w:jc w:val="center"/>
              <w:rPr>
                <w:bCs/>
                <w:iCs/>
                <w:sz w:val="18"/>
                <w:szCs w:val="18"/>
              </w:rPr>
            </w:pPr>
            <w:r w:rsidRPr="00AF6001">
              <w:rPr>
                <w:bCs/>
                <w:iCs/>
                <w:sz w:val="18"/>
                <w:szCs w:val="18"/>
              </w:rPr>
              <w:t>64,000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64,000</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Иные закупки товаров, работ и услуг для обеспечения государственных (муниципальных) нужд</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04</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09</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0310160200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240</w:t>
            </w:r>
          </w:p>
        </w:tc>
        <w:tc>
          <w:tcPr>
            <w:tcW w:w="859" w:type="dxa"/>
          </w:tcPr>
          <w:p w:rsidR="00D2206A" w:rsidRPr="00AF6001" w:rsidRDefault="00D2206A" w:rsidP="00D2206A">
            <w:pPr>
              <w:jc w:val="center"/>
              <w:rPr>
                <w:bCs/>
                <w:iCs/>
                <w:sz w:val="18"/>
                <w:szCs w:val="18"/>
              </w:rPr>
            </w:pPr>
            <w:r w:rsidRPr="00AF6001">
              <w:rPr>
                <w:bCs/>
                <w:iCs/>
                <w:sz w:val="18"/>
                <w:szCs w:val="18"/>
              </w:rPr>
              <w:t>64,000</w:t>
            </w:r>
          </w:p>
        </w:tc>
        <w:tc>
          <w:tcPr>
            <w:tcW w:w="842" w:type="dxa"/>
          </w:tcPr>
          <w:p w:rsidR="00D2206A" w:rsidRPr="00AF6001" w:rsidRDefault="00D2206A" w:rsidP="00D2206A">
            <w:pPr>
              <w:jc w:val="center"/>
              <w:rPr>
                <w:bCs/>
                <w:iCs/>
                <w:sz w:val="18"/>
                <w:szCs w:val="18"/>
              </w:rPr>
            </w:pPr>
            <w:r w:rsidRPr="00AF6001">
              <w:rPr>
                <w:bCs/>
                <w:iCs/>
                <w:sz w:val="18"/>
                <w:szCs w:val="18"/>
              </w:rPr>
              <w:t>64,000</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64,000</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ЖИЛИЩНО-КОММУНАЛЬНОЕ ХОЗЯЙСТВО</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05</w:t>
            </w:r>
          </w:p>
        </w:tc>
        <w:tc>
          <w:tcPr>
            <w:tcW w:w="567" w:type="dxa"/>
            <w:shd w:val="clear" w:color="auto" w:fill="auto"/>
          </w:tcPr>
          <w:p w:rsidR="00D2206A" w:rsidRPr="00AF6001" w:rsidRDefault="00D2206A" w:rsidP="00D2206A">
            <w:pPr>
              <w:jc w:val="center"/>
              <w:rPr>
                <w:bCs/>
                <w:iCs/>
                <w:sz w:val="18"/>
                <w:szCs w:val="18"/>
              </w:rPr>
            </w:pPr>
          </w:p>
        </w:tc>
        <w:tc>
          <w:tcPr>
            <w:tcW w:w="709" w:type="dxa"/>
            <w:shd w:val="clear" w:color="auto" w:fill="auto"/>
          </w:tcPr>
          <w:p w:rsidR="00D2206A" w:rsidRPr="00AF6001" w:rsidRDefault="00D2206A" w:rsidP="00D2206A">
            <w:pPr>
              <w:jc w:val="center"/>
              <w:rPr>
                <w:bCs/>
                <w:iCs/>
                <w:sz w:val="18"/>
                <w:szCs w:val="18"/>
              </w:rPr>
            </w:pP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85,320</w:t>
            </w:r>
          </w:p>
        </w:tc>
        <w:tc>
          <w:tcPr>
            <w:tcW w:w="842" w:type="dxa"/>
          </w:tcPr>
          <w:p w:rsidR="00D2206A" w:rsidRPr="00AF6001" w:rsidRDefault="00D2206A" w:rsidP="00D2206A">
            <w:pPr>
              <w:jc w:val="center"/>
              <w:rPr>
                <w:bCs/>
                <w:iCs/>
                <w:sz w:val="18"/>
                <w:szCs w:val="18"/>
              </w:rPr>
            </w:pPr>
            <w:r w:rsidRPr="00AF6001">
              <w:rPr>
                <w:bCs/>
                <w:iCs/>
                <w:sz w:val="18"/>
                <w:szCs w:val="18"/>
              </w:rPr>
              <w:t>229, 788</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89,395</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Благоустройство</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05</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709" w:type="dxa"/>
            <w:shd w:val="clear" w:color="auto" w:fill="auto"/>
          </w:tcPr>
          <w:p w:rsidR="00D2206A" w:rsidRPr="00AF6001" w:rsidRDefault="00D2206A" w:rsidP="00D2206A">
            <w:pPr>
              <w:jc w:val="center"/>
              <w:rPr>
                <w:bCs/>
                <w:iCs/>
                <w:sz w:val="18"/>
                <w:szCs w:val="18"/>
              </w:rPr>
            </w:pP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85,320</w:t>
            </w:r>
          </w:p>
        </w:tc>
        <w:tc>
          <w:tcPr>
            <w:tcW w:w="842" w:type="dxa"/>
          </w:tcPr>
          <w:p w:rsidR="00D2206A" w:rsidRPr="00AF6001" w:rsidRDefault="00D2206A" w:rsidP="00D2206A">
            <w:pPr>
              <w:jc w:val="center"/>
              <w:rPr>
                <w:bCs/>
                <w:iCs/>
                <w:sz w:val="18"/>
                <w:szCs w:val="18"/>
              </w:rPr>
            </w:pPr>
            <w:r w:rsidRPr="00AF6001">
              <w:rPr>
                <w:bCs/>
                <w:iCs/>
                <w:sz w:val="18"/>
                <w:szCs w:val="18"/>
              </w:rPr>
              <w:t>229, 788</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89,395</w:t>
            </w:r>
          </w:p>
        </w:tc>
      </w:tr>
      <w:tr w:rsidR="00D2206A" w:rsidRPr="00AF6001" w:rsidTr="00D2206A">
        <w:trPr>
          <w:trHeight w:val="214"/>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05</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0600000000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85,320</w:t>
            </w:r>
          </w:p>
        </w:tc>
        <w:tc>
          <w:tcPr>
            <w:tcW w:w="842" w:type="dxa"/>
          </w:tcPr>
          <w:p w:rsidR="00D2206A" w:rsidRPr="00AF6001" w:rsidRDefault="00D2206A" w:rsidP="00D2206A">
            <w:pPr>
              <w:jc w:val="center"/>
              <w:rPr>
                <w:bCs/>
                <w:iCs/>
                <w:sz w:val="18"/>
                <w:szCs w:val="18"/>
              </w:rPr>
            </w:pPr>
            <w:r w:rsidRPr="00AF6001">
              <w:rPr>
                <w:bCs/>
                <w:iCs/>
                <w:sz w:val="18"/>
                <w:szCs w:val="18"/>
              </w:rPr>
              <w:t>229, 788</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89,395</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05</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0600100000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85,320</w:t>
            </w:r>
          </w:p>
        </w:tc>
        <w:tc>
          <w:tcPr>
            <w:tcW w:w="842" w:type="dxa"/>
          </w:tcPr>
          <w:p w:rsidR="00D2206A" w:rsidRPr="00AF6001" w:rsidRDefault="00D2206A" w:rsidP="00D2206A">
            <w:pPr>
              <w:jc w:val="center"/>
              <w:rPr>
                <w:bCs/>
                <w:iCs/>
                <w:sz w:val="18"/>
                <w:szCs w:val="18"/>
              </w:rPr>
            </w:pPr>
            <w:r w:rsidRPr="00AF6001">
              <w:rPr>
                <w:bCs/>
                <w:iCs/>
                <w:sz w:val="18"/>
                <w:szCs w:val="18"/>
              </w:rPr>
              <w:t>229, 788</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89,395</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Организация уличного освещения</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05</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0600160100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85,320</w:t>
            </w:r>
          </w:p>
        </w:tc>
        <w:tc>
          <w:tcPr>
            <w:tcW w:w="842" w:type="dxa"/>
          </w:tcPr>
          <w:p w:rsidR="00D2206A" w:rsidRPr="00AF6001" w:rsidRDefault="00D2206A" w:rsidP="00D2206A">
            <w:pPr>
              <w:jc w:val="center"/>
              <w:rPr>
                <w:bCs/>
                <w:iCs/>
                <w:sz w:val="18"/>
                <w:szCs w:val="18"/>
              </w:rPr>
            </w:pPr>
            <w:r w:rsidRPr="00AF6001">
              <w:rPr>
                <w:bCs/>
                <w:iCs/>
                <w:sz w:val="18"/>
                <w:szCs w:val="18"/>
              </w:rPr>
              <w:t>229, 788</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89,395</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Закупка товаров, работ и услуг для обеспечения государственных (муниципальных) нужд</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05</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0600160100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200</w:t>
            </w:r>
          </w:p>
        </w:tc>
        <w:tc>
          <w:tcPr>
            <w:tcW w:w="859" w:type="dxa"/>
          </w:tcPr>
          <w:p w:rsidR="00D2206A" w:rsidRPr="00AF6001" w:rsidRDefault="00D2206A" w:rsidP="00D2206A">
            <w:pPr>
              <w:jc w:val="center"/>
              <w:rPr>
                <w:bCs/>
                <w:iCs/>
                <w:sz w:val="18"/>
                <w:szCs w:val="18"/>
              </w:rPr>
            </w:pPr>
            <w:r w:rsidRPr="00AF6001">
              <w:rPr>
                <w:bCs/>
                <w:iCs/>
                <w:sz w:val="18"/>
                <w:szCs w:val="18"/>
              </w:rPr>
              <w:t>85,320</w:t>
            </w:r>
          </w:p>
        </w:tc>
        <w:tc>
          <w:tcPr>
            <w:tcW w:w="842" w:type="dxa"/>
          </w:tcPr>
          <w:p w:rsidR="00D2206A" w:rsidRPr="00AF6001" w:rsidRDefault="00D2206A" w:rsidP="00D2206A">
            <w:pPr>
              <w:jc w:val="center"/>
              <w:rPr>
                <w:bCs/>
                <w:iCs/>
                <w:sz w:val="18"/>
                <w:szCs w:val="18"/>
              </w:rPr>
            </w:pPr>
            <w:r w:rsidRPr="00AF6001">
              <w:rPr>
                <w:bCs/>
                <w:iCs/>
                <w:sz w:val="18"/>
                <w:szCs w:val="18"/>
              </w:rPr>
              <w:t>229, 788</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89,395</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Иные закупки товаров, работ и услуг для обеспечения государственных (муниципальных) нужд</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05</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03</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0600160100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240</w:t>
            </w:r>
          </w:p>
        </w:tc>
        <w:tc>
          <w:tcPr>
            <w:tcW w:w="859" w:type="dxa"/>
          </w:tcPr>
          <w:p w:rsidR="00D2206A" w:rsidRPr="00AF6001" w:rsidRDefault="00D2206A" w:rsidP="00D2206A">
            <w:pPr>
              <w:jc w:val="center"/>
              <w:rPr>
                <w:bCs/>
                <w:iCs/>
                <w:sz w:val="18"/>
                <w:szCs w:val="18"/>
              </w:rPr>
            </w:pPr>
            <w:r w:rsidRPr="00AF6001">
              <w:rPr>
                <w:bCs/>
                <w:iCs/>
                <w:sz w:val="18"/>
                <w:szCs w:val="18"/>
              </w:rPr>
              <w:t>85,320</w:t>
            </w:r>
          </w:p>
        </w:tc>
        <w:tc>
          <w:tcPr>
            <w:tcW w:w="842" w:type="dxa"/>
          </w:tcPr>
          <w:p w:rsidR="00D2206A" w:rsidRPr="00AF6001" w:rsidRDefault="00D2206A" w:rsidP="00D2206A">
            <w:pPr>
              <w:jc w:val="center"/>
              <w:rPr>
                <w:bCs/>
                <w:iCs/>
                <w:sz w:val="18"/>
                <w:szCs w:val="18"/>
              </w:rPr>
            </w:pPr>
            <w:r w:rsidRPr="00AF6001">
              <w:rPr>
                <w:bCs/>
                <w:iCs/>
                <w:sz w:val="18"/>
                <w:szCs w:val="18"/>
              </w:rPr>
              <w:t>229, 788</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89,395</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КУЛЬТУРА, КИНЕМАТОГРАФИЯ</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08</w:t>
            </w:r>
          </w:p>
        </w:tc>
        <w:tc>
          <w:tcPr>
            <w:tcW w:w="567" w:type="dxa"/>
            <w:shd w:val="clear" w:color="auto" w:fill="auto"/>
          </w:tcPr>
          <w:p w:rsidR="00D2206A" w:rsidRPr="00AF6001" w:rsidRDefault="00D2206A" w:rsidP="00D2206A">
            <w:pPr>
              <w:jc w:val="center"/>
              <w:rPr>
                <w:bCs/>
                <w:iCs/>
                <w:sz w:val="18"/>
                <w:szCs w:val="18"/>
              </w:rPr>
            </w:pPr>
          </w:p>
        </w:tc>
        <w:tc>
          <w:tcPr>
            <w:tcW w:w="709" w:type="dxa"/>
            <w:shd w:val="clear" w:color="auto" w:fill="auto"/>
          </w:tcPr>
          <w:p w:rsidR="00D2206A" w:rsidRPr="00AF6001" w:rsidRDefault="00D2206A" w:rsidP="00D2206A">
            <w:pPr>
              <w:jc w:val="center"/>
              <w:rPr>
                <w:bCs/>
                <w:iCs/>
                <w:sz w:val="18"/>
                <w:szCs w:val="18"/>
              </w:rPr>
            </w:pP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584, 137-87</w:t>
            </w:r>
          </w:p>
        </w:tc>
        <w:tc>
          <w:tcPr>
            <w:tcW w:w="842" w:type="dxa"/>
          </w:tcPr>
          <w:p w:rsidR="00D2206A" w:rsidRPr="00AF6001" w:rsidRDefault="00D2206A" w:rsidP="00D2206A">
            <w:pPr>
              <w:jc w:val="center"/>
              <w:rPr>
                <w:bCs/>
                <w:iCs/>
                <w:sz w:val="18"/>
                <w:szCs w:val="18"/>
              </w:rPr>
            </w:pPr>
            <w:r w:rsidRPr="00AF6001">
              <w:rPr>
                <w:bCs/>
                <w:iCs/>
                <w:sz w:val="18"/>
                <w:szCs w:val="18"/>
              </w:rPr>
              <w:t>448, 414-38</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356, 151</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Культура</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08</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709" w:type="dxa"/>
            <w:shd w:val="clear" w:color="auto" w:fill="auto"/>
          </w:tcPr>
          <w:p w:rsidR="00D2206A" w:rsidRPr="00AF6001" w:rsidRDefault="00D2206A" w:rsidP="00D2206A">
            <w:pPr>
              <w:jc w:val="center"/>
              <w:rPr>
                <w:bCs/>
                <w:iCs/>
                <w:sz w:val="18"/>
                <w:szCs w:val="18"/>
              </w:rPr>
            </w:pP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584, 137-87</w:t>
            </w:r>
          </w:p>
        </w:tc>
        <w:tc>
          <w:tcPr>
            <w:tcW w:w="842" w:type="dxa"/>
          </w:tcPr>
          <w:p w:rsidR="00D2206A" w:rsidRPr="00AF6001" w:rsidRDefault="00D2206A" w:rsidP="00D2206A">
            <w:pPr>
              <w:jc w:val="center"/>
              <w:rPr>
                <w:bCs/>
                <w:iCs/>
                <w:sz w:val="18"/>
                <w:szCs w:val="18"/>
              </w:rPr>
            </w:pPr>
            <w:r w:rsidRPr="00AF6001">
              <w:rPr>
                <w:bCs/>
                <w:iCs/>
                <w:sz w:val="18"/>
                <w:szCs w:val="18"/>
              </w:rPr>
              <w:t>448, 414-38</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356, 151</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08</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0200000000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584, 137-87</w:t>
            </w:r>
          </w:p>
        </w:tc>
        <w:tc>
          <w:tcPr>
            <w:tcW w:w="842" w:type="dxa"/>
          </w:tcPr>
          <w:p w:rsidR="00D2206A" w:rsidRPr="00AF6001" w:rsidRDefault="00D2206A" w:rsidP="00D2206A">
            <w:pPr>
              <w:jc w:val="center"/>
              <w:rPr>
                <w:bCs/>
                <w:iCs/>
                <w:sz w:val="18"/>
                <w:szCs w:val="18"/>
              </w:rPr>
            </w:pPr>
            <w:r w:rsidRPr="00AF6001">
              <w:rPr>
                <w:bCs/>
                <w:iCs/>
                <w:sz w:val="18"/>
                <w:szCs w:val="18"/>
              </w:rPr>
              <w:t>448, 414-38</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356, 151</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08</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0200100000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584, 137-87</w:t>
            </w:r>
          </w:p>
        </w:tc>
        <w:tc>
          <w:tcPr>
            <w:tcW w:w="842" w:type="dxa"/>
          </w:tcPr>
          <w:p w:rsidR="00D2206A" w:rsidRPr="00AF6001" w:rsidRDefault="00D2206A" w:rsidP="00D2206A">
            <w:pPr>
              <w:jc w:val="center"/>
              <w:rPr>
                <w:bCs/>
                <w:iCs/>
                <w:sz w:val="18"/>
                <w:szCs w:val="18"/>
              </w:rPr>
            </w:pPr>
            <w:r w:rsidRPr="00AF6001">
              <w:rPr>
                <w:bCs/>
                <w:iCs/>
                <w:sz w:val="18"/>
                <w:szCs w:val="18"/>
              </w:rPr>
              <w:t>448, 414-38</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356, 151</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Создание условий для организации досуга и обеспечения жителей поселения услугами организации досуга</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08</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0200105210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235,122-87</w:t>
            </w:r>
          </w:p>
        </w:tc>
        <w:tc>
          <w:tcPr>
            <w:tcW w:w="842" w:type="dxa"/>
          </w:tcPr>
          <w:p w:rsidR="00D2206A" w:rsidRPr="00AF6001" w:rsidRDefault="00D2206A" w:rsidP="00D2206A">
            <w:pPr>
              <w:jc w:val="center"/>
              <w:rPr>
                <w:bCs/>
                <w:iCs/>
                <w:sz w:val="18"/>
                <w:szCs w:val="18"/>
              </w:rPr>
            </w:pPr>
            <w:r w:rsidRPr="00AF6001">
              <w:rPr>
                <w:bCs/>
                <w:iCs/>
                <w:sz w:val="18"/>
                <w:szCs w:val="18"/>
              </w:rPr>
              <w:t>99, 399-38</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7, 136</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Закупка товаров, работ и услуг для обеспечения государственных (муниципальных) нужд</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08</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0200105210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200</w:t>
            </w:r>
          </w:p>
        </w:tc>
        <w:tc>
          <w:tcPr>
            <w:tcW w:w="859" w:type="dxa"/>
          </w:tcPr>
          <w:p w:rsidR="00D2206A" w:rsidRPr="00AF6001" w:rsidRDefault="00D2206A" w:rsidP="00D2206A">
            <w:pPr>
              <w:jc w:val="center"/>
              <w:rPr>
                <w:bCs/>
                <w:iCs/>
                <w:sz w:val="18"/>
                <w:szCs w:val="18"/>
              </w:rPr>
            </w:pPr>
            <w:r w:rsidRPr="00AF6001">
              <w:rPr>
                <w:bCs/>
                <w:iCs/>
                <w:sz w:val="18"/>
                <w:szCs w:val="18"/>
              </w:rPr>
              <w:t>235,122-87</w:t>
            </w:r>
          </w:p>
        </w:tc>
        <w:tc>
          <w:tcPr>
            <w:tcW w:w="842" w:type="dxa"/>
          </w:tcPr>
          <w:p w:rsidR="00D2206A" w:rsidRPr="00AF6001" w:rsidRDefault="00D2206A" w:rsidP="00D2206A">
            <w:pPr>
              <w:jc w:val="center"/>
              <w:rPr>
                <w:bCs/>
                <w:iCs/>
                <w:sz w:val="18"/>
                <w:szCs w:val="18"/>
              </w:rPr>
            </w:pPr>
            <w:r w:rsidRPr="00AF6001">
              <w:rPr>
                <w:bCs/>
                <w:iCs/>
                <w:sz w:val="18"/>
                <w:szCs w:val="18"/>
              </w:rPr>
              <w:t>99, 399-38</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7, 136</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Иные закупки товаров, работ и услуг для обеспечения государственных (муниципальных) нужд</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08</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0200105210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240</w:t>
            </w:r>
          </w:p>
        </w:tc>
        <w:tc>
          <w:tcPr>
            <w:tcW w:w="859" w:type="dxa"/>
          </w:tcPr>
          <w:p w:rsidR="00D2206A" w:rsidRPr="00AF6001" w:rsidRDefault="00D2206A" w:rsidP="00D2206A">
            <w:pPr>
              <w:jc w:val="center"/>
              <w:rPr>
                <w:bCs/>
                <w:iCs/>
                <w:sz w:val="18"/>
                <w:szCs w:val="18"/>
              </w:rPr>
            </w:pPr>
            <w:r w:rsidRPr="00AF6001">
              <w:rPr>
                <w:bCs/>
                <w:iCs/>
                <w:sz w:val="18"/>
                <w:szCs w:val="18"/>
              </w:rPr>
              <w:t>235,122-87</w:t>
            </w:r>
          </w:p>
        </w:tc>
        <w:tc>
          <w:tcPr>
            <w:tcW w:w="842" w:type="dxa"/>
          </w:tcPr>
          <w:p w:rsidR="00D2206A" w:rsidRPr="00AF6001" w:rsidRDefault="00D2206A" w:rsidP="00D2206A">
            <w:pPr>
              <w:jc w:val="center"/>
              <w:rPr>
                <w:bCs/>
                <w:iCs/>
                <w:sz w:val="18"/>
                <w:szCs w:val="18"/>
              </w:rPr>
            </w:pPr>
            <w:r w:rsidRPr="00AF6001">
              <w:rPr>
                <w:bCs/>
                <w:iCs/>
                <w:sz w:val="18"/>
                <w:szCs w:val="18"/>
              </w:rPr>
              <w:t>99, 399-38</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7, 136</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08</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0200164730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349, 015</w:t>
            </w:r>
          </w:p>
        </w:tc>
        <w:tc>
          <w:tcPr>
            <w:tcW w:w="842" w:type="dxa"/>
          </w:tcPr>
          <w:p w:rsidR="00D2206A" w:rsidRPr="00AF6001" w:rsidRDefault="00D2206A" w:rsidP="00D2206A">
            <w:pPr>
              <w:jc w:val="center"/>
              <w:rPr>
                <w:bCs/>
                <w:iCs/>
                <w:sz w:val="18"/>
                <w:szCs w:val="18"/>
              </w:rPr>
            </w:pPr>
            <w:r w:rsidRPr="00AF6001">
              <w:rPr>
                <w:bCs/>
                <w:iCs/>
                <w:sz w:val="18"/>
                <w:szCs w:val="18"/>
              </w:rPr>
              <w:t>349, 015</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349, 015</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Межбюджетные трансферты</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08</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0200164730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500</w:t>
            </w:r>
          </w:p>
        </w:tc>
        <w:tc>
          <w:tcPr>
            <w:tcW w:w="859" w:type="dxa"/>
          </w:tcPr>
          <w:p w:rsidR="00D2206A" w:rsidRPr="00AF6001" w:rsidRDefault="00D2206A" w:rsidP="00D2206A">
            <w:pPr>
              <w:jc w:val="center"/>
              <w:rPr>
                <w:bCs/>
                <w:iCs/>
                <w:sz w:val="18"/>
                <w:szCs w:val="18"/>
              </w:rPr>
            </w:pPr>
            <w:r w:rsidRPr="00AF6001">
              <w:rPr>
                <w:bCs/>
                <w:iCs/>
                <w:sz w:val="18"/>
                <w:szCs w:val="18"/>
              </w:rPr>
              <w:t>349, 015</w:t>
            </w:r>
          </w:p>
        </w:tc>
        <w:tc>
          <w:tcPr>
            <w:tcW w:w="842" w:type="dxa"/>
          </w:tcPr>
          <w:p w:rsidR="00D2206A" w:rsidRPr="00AF6001" w:rsidRDefault="00D2206A" w:rsidP="00D2206A">
            <w:pPr>
              <w:jc w:val="center"/>
              <w:rPr>
                <w:bCs/>
                <w:iCs/>
                <w:sz w:val="18"/>
                <w:szCs w:val="18"/>
              </w:rPr>
            </w:pPr>
            <w:r w:rsidRPr="00AF6001">
              <w:rPr>
                <w:bCs/>
                <w:iCs/>
                <w:sz w:val="18"/>
                <w:szCs w:val="18"/>
              </w:rPr>
              <w:t>349, 015</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349, 015</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Иные межбюджетные трансферты</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08</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0200164730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540</w:t>
            </w:r>
          </w:p>
        </w:tc>
        <w:tc>
          <w:tcPr>
            <w:tcW w:w="859" w:type="dxa"/>
          </w:tcPr>
          <w:p w:rsidR="00D2206A" w:rsidRPr="00AF6001" w:rsidRDefault="00D2206A" w:rsidP="00D2206A">
            <w:pPr>
              <w:jc w:val="center"/>
              <w:rPr>
                <w:bCs/>
                <w:iCs/>
                <w:sz w:val="18"/>
                <w:szCs w:val="18"/>
              </w:rPr>
            </w:pPr>
            <w:r w:rsidRPr="00AF6001">
              <w:rPr>
                <w:bCs/>
                <w:iCs/>
                <w:sz w:val="18"/>
                <w:szCs w:val="18"/>
              </w:rPr>
              <w:t>349, 015</w:t>
            </w:r>
          </w:p>
        </w:tc>
        <w:tc>
          <w:tcPr>
            <w:tcW w:w="842" w:type="dxa"/>
          </w:tcPr>
          <w:p w:rsidR="00D2206A" w:rsidRPr="00AF6001" w:rsidRDefault="00D2206A" w:rsidP="00D2206A">
            <w:pPr>
              <w:jc w:val="center"/>
              <w:rPr>
                <w:bCs/>
                <w:iCs/>
                <w:sz w:val="18"/>
                <w:szCs w:val="18"/>
              </w:rPr>
            </w:pPr>
            <w:r w:rsidRPr="00AF6001">
              <w:rPr>
                <w:bCs/>
                <w:iCs/>
                <w:sz w:val="18"/>
                <w:szCs w:val="18"/>
              </w:rPr>
              <w:t>349, 015</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349, 015</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СОЦИАЛЬНАЯ ПОЛИТИКА</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567" w:type="dxa"/>
            <w:shd w:val="clear" w:color="auto" w:fill="auto"/>
          </w:tcPr>
          <w:p w:rsidR="00D2206A" w:rsidRPr="00AF6001" w:rsidRDefault="00D2206A" w:rsidP="00D2206A">
            <w:pPr>
              <w:jc w:val="center"/>
              <w:rPr>
                <w:bCs/>
                <w:iCs/>
                <w:sz w:val="18"/>
                <w:szCs w:val="18"/>
              </w:rPr>
            </w:pPr>
          </w:p>
        </w:tc>
        <w:tc>
          <w:tcPr>
            <w:tcW w:w="709" w:type="dxa"/>
            <w:shd w:val="clear" w:color="auto" w:fill="auto"/>
          </w:tcPr>
          <w:p w:rsidR="00D2206A" w:rsidRPr="00AF6001" w:rsidRDefault="00D2206A" w:rsidP="00D2206A">
            <w:pPr>
              <w:jc w:val="center"/>
              <w:rPr>
                <w:bCs/>
                <w:iCs/>
                <w:sz w:val="18"/>
                <w:szCs w:val="18"/>
              </w:rPr>
            </w:pP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13, 462-92</w:t>
            </w:r>
          </w:p>
        </w:tc>
        <w:tc>
          <w:tcPr>
            <w:tcW w:w="842" w:type="dxa"/>
          </w:tcPr>
          <w:p w:rsidR="00D2206A" w:rsidRPr="00AF6001" w:rsidRDefault="00D2206A" w:rsidP="00D2206A">
            <w:pPr>
              <w:jc w:val="center"/>
              <w:rPr>
                <w:bCs/>
                <w:iCs/>
                <w:sz w:val="18"/>
                <w:szCs w:val="18"/>
              </w:rPr>
            </w:pPr>
            <w:r w:rsidRPr="00AF6001">
              <w:rPr>
                <w:bCs/>
                <w:iCs/>
                <w:sz w:val="18"/>
                <w:szCs w:val="18"/>
              </w:rPr>
              <w:t>11, 326</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11, 326</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lastRenderedPageBreak/>
              <w:t>Пенсионное обеспечение</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709" w:type="dxa"/>
            <w:shd w:val="clear" w:color="auto" w:fill="auto"/>
          </w:tcPr>
          <w:p w:rsidR="00D2206A" w:rsidRPr="00AF6001" w:rsidRDefault="00D2206A" w:rsidP="00D2206A">
            <w:pPr>
              <w:jc w:val="center"/>
              <w:rPr>
                <w:bCs/>
                <w:iCs/>
                <w:sz w:val="18"/>
                <w:szCs w:val="18"/>
              </w:rPr>
            </w:pP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13, 462-92</w:t>
            </w:r>
          </w:p>
        </w:tc>
        <w:tc>
          <w:tcPr>
            <w:tcW w:w="842" w:type="dxa"/>
          </w:tcPr>
          <w:p w:rsidR="00D2206A" w:rsidRPr="00AF6001" w:rsidRDefault="00D2206A" w:rsidP="00D2206A">
            <w:pPr>
              <w:jc w:val="center"/>
              <w:rPr>
                <w:bCs/>
                <w:iCs/>
                <w:sz w:val="18"/>
                <w:szCs w:val="18"/>
              </w:rPr>
            </w:pPr>
            <w:r w:rsidRPr="00AF6001">
              <w:rPr>
                <w:bCs/>
                <w:iCs/>
                <w:sz w:val="18"/>
                <w:szCs w:val="18"/>
              </w:rPr>
              <w:t>11, 326</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11, 326</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0400000000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13, 462-92</w:t>
            </w:r>
          </w:p>
        </w:tc>
        <w:tc>
          <w:tcPr>
            <w:tcW w:w="842" w:type="dxa"/>
          </w:tcPr>
          <w:p w:rsidR="00D2206A" w:rsidRPr="00AF6001" w:rsidRDefault="00D2206A" w:rsidP="00D2206A">
            <w:pPr>
              <w:jc w:val="center"/>
              <w:rPr>
                <w:bCs/>
                <w:iCs/>
                <w:sz w:val="18"/>
                <w:szCs w:val="18"/>
              </w:rPr>
            </w:pPr>
            <w:r w:rsidRPr="00AF6001">
              <w:rPr>
                <w:bCs/>
                <w:iCs/>
                <w:sz w:val="18"/>
                <w:szCs w:val="18"/>
              </w:rPr>
              <w:t>11, 326</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11, 326</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Подпрограмма "Социальная поддержка граждан Мошковского сельсовета Бековского района Пензенской области"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0440000000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13, 462-92</w:t>
            </w:r>
          </w:p>
        </w:tc>
        <w:tc>
          <w:tcPr>
            <w:tcW w:w="842" w:type="dxa"/>
          </w:tcPr>
          <w:p w:rsidR="00D2206A" w:rsidRPr="00AF6001" w:rsidRDefault="00D2206A" w:rsidP="00D2206A">
            <w:pPr>
              <w:jc w:val="center"/>
              <w:rPr>
                <w:bCs/>
                <w:iCs/>
                <w:sz w:val="18"/>
                <w:szCs w:val="18"/>
              </w:rPr>
            </w:pPr>
            <w:r w:rsidRPr="00AF6001">
              <w:rPr>
                <w:bCs/>
                <w:iCs/>
                <w:sz w:val="18"/>
                <w:szCs w:val="18"/>
              </w:rPr>
              <w:t>11, 326</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11, 326</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Основное мероприятие "Обеспечение выполнения обязательств по социальной поддержки граждан Мошковского сельсовета Бековского района Пензенской области"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0440100000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13, 462-92</w:t>
            </w:r>
          </w:p>
        </w:tc>
        <w:tc>
          <w:tcPr>
            <w:tcW w:w="842" w:type="dxa"/>
          </w:tcPr>
          <w:p w:rsidR="00D2206A" w:rsidRPr="00AF6001" w:rsidRDefault="00D2206A" w:rsidP="00D2206A">
            <w:pPr>
              <w:jc w:val="center"/>
              <w:rPr>
                <w:bCs/>
                <w:iCs/>
                <w:sz w:val="18"/>
                <w:szCs w:val="18"/>
              </w:rPr>
            </w:pPr>
            <w:r w:rsidRPr="00AF6001">
              <w:rPr>
                <w:bCs/>
                <w:iCs/>
                <w:sz w:val="18"/>
                <w:szCs w:val="18"/>
              </w:rPr>
              <w:t>11, 326</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11, 326</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0440164250</w:t>
            </w:r>
          </w:p>
        </w:tc>
        <w:tc>
          <w:tcPr>
            <w:tcW w:w="596" w:type="dxa"/>
            <w:shd w:val="clear" w:color="auto" w:fill="auto"/>
          </w:tcPr>
          <w:p w:rsidR="00D2206A" w:rsidRPr="00AF6001" w:rsidRDefault="00D2206A" w:rsidP="00D2206A">
            <w:pPr>
              <w:jc w:val="center"/>
              <w:rPr>
                <w:bCs/>
                <w:iCs/>
                <w:sz w:val="18"/>
                <w:szCs w:val="18"/>
              </w:rPr>
            </w:pPr>
          </w:p>
        </w:tc>
        <w:tc>
          <w:tcPr>
            <w:tcW w:w="859" w:type="dxa"/>
          </w:tcPr>
          <w:p w:rsidR="00D2206A" w:rsidRPr="00AF6001" w:rsidRDefault="00D2206A" w:rsidP="00D2206A">
            <w:pPr>
              <w:jc w:val="center"/>
              <w:rPr>
                <w:bCs/>
                <w:iCs/>
                <w:sz w:val="18"/>
                <w:szCs w:val="18"/>
              </w:rPr>
            </w:pPr>
            <w:r w:rsidRPr="00AF6001">
              <w:rPr>
                <w:bCs/>
                <w:iCs/>
                <w:sz w:val="18"/>
                <w:szCs w:val="18"/>
              </w:rPr>
              <w:t>13, 462-92</w:t>
            </w:r>
          </w:p>
        </w:tc>
        <w:tc>
          <w:tcPr>
            <w:tcW w:w="842" w:type="dxa"/>
          </w:tcPr>
          <w:p w:rsidR="00D2206A" w:rsidRPr="00AF6001" w:rsidRDefault="00D2206A" w:rsidP="00D2206A">
            <w:pPr>
              <w:jc w:val="center"/>
              <w:rPr>
                <w:bCs/>
                <w:iCs/>
                <w:sz w:val="18"/>
                <w:szCs w:val="18"/>
              </w:rPr>
            </w:pPr>
            <w:r w:rsidRPr="00AF6001">
              <w:rPr>
                <w:bCs/>
                <w:iCs/>
                <w:sz w:val="18"/>
                <w:szCs w:val="18"/>
              </w:rPr>
              <w:t>11, 326</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11, 326</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Социальное обеспечение и иные выплаты населению</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0440164250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300</w:t>
            </w:r>
          </w:p>
        </w:tc>
        <w:tc>
          <w:tcPr>
            <w:tcW w:w="859" w:type="dxa"/>
          </w:tcPr>
          <w:p w:rsidR="00D2206A" w:rsidRPr="00AF6001" w:rsidRDefault="00D2206A" w:rsidP="00D2206A">
            <w:pPr>
              <w:jc w:val="center"/>
              <w:rPr>
                <w:bCs/>
                <w:iCs/>
                <w:sz w:val="18"/>
                <w:szCs w:val="18"/>
              </w:rPr>
            </w:pPr>
            <w:r w:rsidRPr="00AF6001">
              <w:rPr>
                <w:bCs/>
                <w:iCs/>
                <w:sz w:val="18"/>
                <w:szCs w:val="18"/>
              </w:rPr>
              <w:t>13, 462-92</w:t>
            </w:r>
          </w:p>
        </w:tc>
        <w:tc>
          <w:tcPr>
            <w:tcW w:w="842" w:type="dxa"/>
          </w:tcPr>
          <w:p w:rsidR="00D2206A" w:rsidRPr="00AF6001" w:rsidRDefault="00D2206A" w:rsidP="00D2206A">
            <w:pPr>
              <w:jc w:val="center"/>
              <w:rPr>
                <w:bCs/>
                <w:iCs/>
                <w:sz w:val="18"/>
                <w:szCs w:val="18"/>
              </w:rPr>
            </w:pPr>
            <w:r w:rsidRPr="00AF6001">
              <w:rPr>
                <w:bCs/>
                <w:iCs/>
                <w:sz w:val="18"/>
                <w:szCs w:val="18"/>
              </w:rPr>
              <w:t>11, 326</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11, 326</w:t>
            </w:r>
          </w:p>
        </w:tc>
      </w:tr>
      <w:tr w:rsidR="00D2206A" w:rsidRPr="00AF6001" w:rsidTr="00D2206A">
        <w:trPr>
          <w:trHeight w:val="343"/>
          <w:jc w:val="center"/>
        </w:trPr>
        <w:tc>
          <w:tcPr>
            <w:tcW w:w="3360" w:type="dxa"/>
            <w:shd w:val="clear" w:color="auto" w:fill="auto"/>
          </w:tcPr>
          <w:p w:rsidR="00D2206A" w:rsidRPr="00AF6001" w:rsidRDefault="00D2206A" w:rsidP="00D2206A">
            <w:pPr>
              <w:rPr>
                <w:bCs/>
                <w:iCs/>
                <w:sz w:val="18"/>
                <w:szCs w:val="18"/>
              </w:rPr>
            </w:pPr>
            <w:r w:rsidRPr="00AF6001">
              <w:rPr>
                <w:bCs/>
                <w:iCs/>
                <w:sz w:val="18"/>
                <w:szCs w:val="18"/>
              </w:rPr>
              <w:t>Публичные нормативные социальные выплаты гражданам</w:t>
            </w:r>
          </w:p>
        </w:tc>
        <w:tc>
          <w:tcPr>
            <w:tcW w:w="567" w:type="dxa"/>
          </w:tcPr>
          <w:p w:rsidR="00D2206A" w:rsidRPr="00AF6001" w:rsidRDefault="00D2206A" w:rsidP="00D2206A">
            <w:pPr>
              <w:jc w:val="center"/>
              <w:rPr>
                <w:bCs/>
                <w:iCs/>
                <w:sz w:val="18"/>
                <w:szCs w:val="18"/>
              </w:rPr>
            </w:pPr>
            <w:r w:rsidRPr="00AF6001">
              <w:rPr>
                <w:bCs/>
                <w:iCs/>
                <w:sz w:val="18"/>
                <w:szCs w:val="18"/>
              </w:rPr>
              <w:t>901</w:t>
            </w:r>
          </w:p>
        </w:tc>
        <w:tc>
          <w:tcPr>
            <w:tcW w:w="850" w:type="dxa"/>
            <w:shd w:val="clear" w:color="auto" w:fill="auto"/>
          </w:tcPr>
          <w:p w:rsidR="00D2206A" w:rsidRPr="00AF6001" w:rsidRDefault="00D2206A" w:rsidP="00D2206A">
            <w:pPr>
              <w:jc w:val="center"/>
              <w:rPr>
                <w:bCs/>
                <w:iCs/>
                <w:sz w:val="18"/>
                <w:szCs w:val="18"/>
              </w:rPr>
            </w:pPr>
            <w:r w:rsidRPr="00AF6001">
              <w:rPr>
                <w:bCs/>
                <w:iCs/>
                <w:sz w:val="18"/>
                <w:szCs w:val="18"/>
              </w:rPr>
              <w:t>10</w:t>
            </w:r>
          </w:p>
        </w:tc>
        <w:tc>
          <w:tcPr>
            <w:tcW w:w="567" w:type="dxa"/>
            <w:shd w:val="clear" w:color="auto" w:fill="auto"/>
          </w:tcPr>
          <w:p w:rsidR="00D2206A" w:rsidRPr="00AF6001" w:rsidRDefault="00D2206A" w:rsidP="00D2206A">
            <w:pPr>
              <w:jc w:val="center"/>
              <w:rPr>
                <w:bCs/>
                <w:iCs/>
                <w:sz w:val="18"/>
                <w:szCs w:val="18"/>
              </w:rPr>
            </w:pPr>
            <w:r w:rsidRPr="00AF6001">
              <w:rPr>
                <w:bCs/>
                <w:iCs/>
                <w:sz w:val="18"/>
                <w:szCs w:val="18"/>
              </w:rPr>
              <w:t>01</w:t>
            </w:r>
          </w:p>
        </w:tc>
        <w:tc>
          <w:tcPr>
            <w:tcW w:w="709" w:type="dxa"/>
            <w:shd w:val="clear" w:color="auto" w:fill="auto"/>
          </w:tcPr>
          <w:p w:rsidR="00D2206A" w:rsidRPr="00AF6001" w:rsidRDefault="00D2206A" w:rsidP="00D2206A">
            <w:pPr>
              <w:jc w:val="center"/>
              <w:rPr>
                <w:bCs/>
                <w:iCs/>
                <w:sz w:val="18"/>
                <w:szCs w:val="18"/>
              </w:rPr>
            </w:pPr>
            <w:r w:rsidRPr="00AF6001">
              <w:rPr>
                <w:bCs/>
                <w:iCs/>
                <w:sz w:val="18"/>
                <w:szCs w:val="18"/>
              </w:rPr>
              <w:t>0440164250</w:t>
            </w:r>
          </w:p>
        </w:tc>
        <w:tc>
          <w:tcPr>
            <w:tcW w:w="596" w:type="dxa"/>
            <w:shd w:val="clear" w:color="auto" w:fill="auto"/>
          </w:tcPr>
          <w:p w:rsidR="00D2206A" w:rsidRPr="00AF6001" w:rsidRDefault="00D2206A" w:rsidP="00D2206A">
            <w:pPr>
              <w:jc w:val="center"/>
              <w:rPr>
                <w:bCs/>
                <w:iCs/>
                <w:sz w:val="18"/>
                <w:szCs w:val="18"/>
              </w:rPr>
            </w:pPr>
            <w:r w:rsidRPr="00AF6001">
              <w:rPr>
                <w:bCs/>
                <w:iCs/>
                <w:sz w:val="18"/>
                <w:szCs w:val="18"/>
              </w:rPr>
              <w:t>310</w:t>
            </w:r>
          </w:p>
        </w:tc>
        <w:tc>
          <w:tcPr>
            <w:tcW w:w="859" w:type="dxa"/>
          </w:tcPr>
          <w:p w:rsidR="00D2206A" w:rsidRPr="00AF6001" w:rsidRDefault="00D2206A" w:rsidP="00D2206A">
            <w:pPr>
              <w:jc w:val="center"/>
              <w:rPr>
                <w:bCs/>
                <w:iCs/>
                <w:sz w:val="18"/>
                <w:szCs w:val="18"/>
              </w:rPr>
            </w:pPr>
            <w:r w:rsidRPr="00AF6001">
              <w:rPr>
                <w:bCs/>
                <w:iCs/>
                <w:sz w:val="18"/>
                <w:szCs w:val="18"/>
              </w:rPr>
              <w:t>13, 462-92</w:t>
            </w:r>
          </w:p>
        </w:tc>
        <w:tc>
          <w:tcPr>
            <w:tcW w:w="842" w:type="dxa"/>
          </w:tcPr>
          <w:p w:rsidR="00D2206A" w:rsidRPr="00AF6001" w:rsidRDefault="00D2206A" w:rsidP="00D2206A">
            <w:pPr>
              <w:jc w:val="center"/>
              <w:rPr>
                <w:bCs/>
                <w:iCs/>
                <w:sz w:val="18"/>
                <w:szCs w:val="18"/>
              </w:rPr>
            </w:pPr>
            <w:r w:rsidRPr="00AF6001">
              <w:rPr>
                <w:bCs/>
                <w:iCs/>
                <w:sz w:val="18"/>
                <w:szCs w:val="18"/>
              </w:rPr>
              <w:t>11, 326</w:t>
            </w:r>
          </w:p>
        </w:tc>
        <w:tc>
          <w:tcPr>
            <w:tcW w:w="851" w:type="dxa"/>
            <w:shd w:val="clear" w:color="auto" w:fill="auto"/>
          </w:tcPr>
          <w:p w:rsidR="00D2206A" w:rsidRPr="00AF6001" w:rsidRDefault="00D2206A" w:rsidP="00D2206A">
            <w:pPr>
              <w:jc w:val="center"/>
              <w:rPr>
                <w:bCs/>
                <w:iCs/>
                <w:sz w:val="18"/>
                <w:szCs w:val="18"/>
              </w:rPr>
            </w:pPr>
            <w:r w:rsidRPr="00AF6001">
              <w:rPr>
                <w:bCs/>
                <w:iCs/>
                <w:sz w:val="18"/>
                <w:szCs w:val="18"/>
              </w:rPr>
              <w:t>11, 326</w:t>
            </w:r>
          </w:p>
        </w:tc>
      </w:tr>
      <w:tr w:rsidR="00D2206A" w:rsidRPr="00AF6001" w:rsidTr="00D2206A">
        <w:trPr>
          <w:trHeight w:val="343"/>
          <w:jc w:val="center"/>
        </w:trPr>
        <w:tc>
          <w:tcPr>
            <w:tcW w:w="3360" w:type="dxa"/>
            <w:shd w:val="clear" w:color="auto" w:fill="auto"/>
            <w:vAlign w:val="bottom"/>
          </w:tcPr>
          <w:p w:rsidR="00D2206A" w:rsidRPr="00AF6001" w:rsidRDefault="00D2206A" w:rsidP="00D2206A">
            <w:pPr>
              <w:rPr>
                <w:bCs/>
                <w:sz w:val="18"/>
                <w:szCs w:val="18"/>
              </w:rPr>
            </w:pPr>
            <w:r w:rsidRPr="00AF6001">
              <w:rPr>
                <w:bCs/>
                <w:sz w:val="18"/>
                <w:szCs w:val="18"/>
              </w:rPr>
              <w:t>ВСЕГО:</w:t>
            </w:r>
          </w:p>
        </w:tc>
        <w:tc>
          <w:tcPr>
            <w:tcW w:w="567" w:type="dxa"/>
          </w:tcPr>
          <w:p w:rsidR="00D2206A" w:rsidRPr="00AF6001" w:rsidRDefault="00D2206A" w:rsidP="00D2206A">
            <w:pPr>
              <w:jc w:val="center"/>
              <w:rPr>
                <w:bCs/>
                <w:iCs/>
                <w:sz w:val="18"/>
                <w:szCs w:val="18"/>
              </w:rPr>
            </w:pPr>
          </w:p>
        </w:tc>
        <w:tc>
          <w:tcPr>
            <w:tcW w:w="850" w:type="dxa"/>
            <w:shd w:val="clear" w:color="auto" w:fill="auto"/>
            <w:vAlign w:val="bottom"/>
          </w:tcPr>
          <w:p w:rsidR="00D2206A" w:rsidRPr="00AF6001" w:rsidRDefault="00D2206A" w:rsidP="00D2206A">
            <w:pPr>
              <w:jc w:val="center"/>
              <w:rPr>
                <w:bCs/>
                <w:sz w:val="18"/>
                <w:szCs w:val="18"/>
              </w:rPr>
            </w:pPr>
          </w:p>
        </w:tc>
        <w:tc>
          <w:tcPr>
            <w:tcW w:w="567" w:type="dxa"/>
            <w:shd w:val="clear" w:color="auto" w:fill="auto"/>
            <w:vAlign w:val="bottom"/>
          </w:tcPr>
          <w:p w:rsidR="00D2206A" w:rsidRPr="00AF6001" w:rsidRDefault="00D2206A" w:rsidP="00D2206A">
            <w:pPr>
              <w:jc w:val="center"/>
              <w:rPr>
                <w:bCs/>
                <w:sz w:val="18"/>
                <w:szCs w:val="18"/>
              </w:rPr>
            </w:pPr>
          </w:p>
        </w:tc>
        <w:tc>
          <w:tcPr>
            <w:tcW w:w="709" w:type="dxa"/>
            <w:shd w:val="clear" w:color="auto" w:fill="auto"/>
            <w:vAlign w:val="bottom"/>
          </w:tcPr>
          <w:p w:rsidR="00D2206A" w:rsidRPr="00AF6001" w:rsidRDefault="00D2206A" w:rsidP="00D2206A">
            <w:pPr>
              <w:jc w:val="center"/>
              <w:rPr>
                <w:bCs/>
                <w:sz w:val="18"/>
                <w:szCs w:val="18"/>
              </w:rPr>
            </w:pPr>
          </w:p>
        </w:tc>
        <w:tc>
          <w:tcPr>
            <w:tcW w:w="596" w:type="dxa"/>
            <w:shd w:val="clear" w:color="auto" w:fill="auto"/>
            <w:vAlign w:val="bottom"/>
          </w:tcPr>
          <w:p w:rsidR="00D2206A" w:rsidRPr="00AF6001" w:rsidRDefault="00D2206A" w:rsidP="00D2206A">
            <w:pPr>
              <w:jc w:val="center"/>
              <w:rPr>
                <w:bCs/>
                <w:sz w:val="18"/>
                <w:szCs w:val="18"/>
              </w:rPr>
            </w:pPr>
          </w:p>
        </w:tc>
        <w:tc>
          <w:tcPr>
            <w:tcW w:w="859" w:type="dxa"/>
            <w:vAlign w:val="bottom"/>
          </w:tcPr>
          <w:p w:rsidR="00D2206A" w:rsidRPr="00AF6001" w:rsidRDefault="00D2206A" w:rsidP="00D2206A">
            <w:pPr>
              <w:jc w:val="center"/>
              <w:rPr>
                <w:bCs/>
                <w:sz w:val="18"/>
                <w:szCs w:val="18"/>
              </w:rPr>
            </w:pPr>
            <w:r w:rsidRPr="00AF6001">
              <w:rPr>
                <w:bCs/>
                <w:sz w:val="18"/>
                <w:szCs w:val="18"/>
              </w:rPr>
              <w:t>3 300,105-18</w:t>
            </w:r>
          </w:p>
        </w:tc>
        <w:tc>
          <w:tcPr>
            <w:tcW w:w="842" w:type="dxa"/>
            <w:vAlign w:val="bottom"/>
          </w:tcPr>
          <w:p w:rsidR="00D2206A" w:rsidRPr="00AF6001" w:rsidRDefault="00D2206A" w:rsidP="00D2206A">
            <w:pPr>
              <w:jc w:val="center"/>
              <w:rPr>
                <w:bCs/>
                <w:sz w:val="18"/>
                <w:szCs w:val="18"/>
                <w:highlight w:val="yellow"/>
              </w:rPr>
            </w:pPr>
            <w:r w:rsidRPr="00AF6001">
              <w:rPr>
                <w:bCs/>
                <w:sz w:val="18"/>
                <w:szCs w:val="18"/>
              </w:rPr>
              <w:t>2 609,534</w:t>
            </w:r>
          </w:p>
        </w:tc>
        <w:tc>
          <w:tcPr>
            <w:tcW w:w="851" w:type="dxa"/>
            <w:shd w:val="clear" w:color="auto" w:fill="auto"/>
            <w:vAlign w:val="bottom"/>
          </w:tcPr>
          <w:p w:rsidR="00D2206A" w:rsidRPr="00AF6001" w:rsidRDefault="00D2206A" w:rsidP="00D2206A">
            <w:pPr>
              <w:jc w:val="center"/>
              <w:rPr>
                <w:bCs/>
                <w:sz w:val="18"/>
                <w:szCs w:val="18"/>
                <w:highlight w:val="yellow"/>
              </w:rPr>
            </w:pPr>
            <w:r w:rsidRPr="00AF6001">
              <w:rPr>
                <w:bCs/>
                <w:sz w:val="18"/>
                <w:szCs w:val="18"/>
              </w:rPr>
              <w:t>2 608,928</w:t>
            </w:r>
          </w:p>
        </w:tc>
      </w:tr>
    </w:tbl>
    <w:p w:rsidR="00D2206A" w:rsidRDefault="00D2206A" w:rsidP="00D2206A"/>
    <w:p w:rsidR="00D13ED5" w:rsidRPr="00D2206A" w:rsidRDefault="00D13ED5" w:rsidP="00D13ED5">
      <w:pPr>
        <w:pStyle w:val="8"/>
        <w:tabs>
          <w:tab w:val="left" w:pos="0"/>
        </w:tabs>
        <w:spacing w:before="0" w:after="0"/>
        <w:jc w:val="center"/>
        <w:rPr>
          <w:i w:val="0"/>
          <w:sz w:val="18"/>
          <w:szCs w:val="18"/>
        </w:rPr>
      </w:pPr>
      <w:r w:rsidRPr="001E0FE4">
        <w:rPr>
          <w:i w:val="0"/>
          <w:sz w:val="18"/>
          <w:szCs w:val="18"/>
        </w:rPr>
        <w:t>Приложение №</w:t>
      </w:r>
      <w:r>
        <w:rPr>
          <w:i w:val="0"/>
          <w:sz w:val="18"/>
          <w:szCs w:val="18"/>
        </w:rPr>
        <w:t xml:space="preserve"> 6</w:t>
      </w:r>
      <w:r w:rsidRPr="001E0FE4">
        <w:rPr>
          <w:i w:val="0"/>
          <w:sz w:val="18"/>
          <w:szCs w:val="18"/>
        </w:rPr>
        <w:t xml:space="preserve"> к решению Комитета местного самоуправления Мошковского сельсовета от 20.12.2019 № 46-6/</w:t>
      </w:r>
      <w:r w:rsidRPr="001E0FE4">
        <w:rPr>
          <w:i w:val="0"/>
          <w:sz w:val="18"/>
          <w:szCs w:val="18"/>
          <w:lang w:val="en-US"/>
        </w:rPr>
        <w:t>VII</w:t>
      </w:r>
    </w:p>
    <w:p w:rsidR="00D13ED5" w:rsidRPr="00AF6001" w:rsidRDefault="00D13ED5" w:rsidP="00D13ED5">
      <w:pPr>
        <w:pStyle w:val="6"/>
        <w:spacing w:before="0" w:after="0"/>
        <w:jc w:val="center"/>
        <w:rPr>
          <w:sz w:val="18"/>
          <w:szCs w:val="18"/>
        </w:rPr>
      </w:pPr>
      <w:r w:rsidRPr="00AF6001">
        <w:rPr>
          <w:sz w:val="18"/>
          <w:szCs w:val="18"/>
        </w:rPr>
        <w:t>Распределение бюджетных ассигнований по целевым статьям (муниципальным</w:t>
      </w:r>
    </w:p>
    <w:p w:rsidR="00D13ED5" w:rsidRPr="00AF6001" w:rsidRDefault="00D13ED5" w:rsidP="00D13ED5">
      <w:pPr>
        <w:pStyle w:val="6"/>
        <w:spacing w:before="0" w:after="0"/>
        <w:jc w:val="center"/>
        <w:rPr>
          <w:sz w:val="18"/>
          <w:szCs w:val="18"/>
        </w:rPr>
      </w:pPr>
      <w:r w:rsidRPr="00AF6001">
        <w:rPr>
          <w:sz w:val="18"/>
          <w:szCs w:val="18"/>
        </w:rPr>
        <w:t xml:space="preserve"> программам Мошковского сельсовета Бековского района Пензенской области и непрограммным </w:t>
      </w:r>
    </w:p>
    <w:p w:rsidR="00D13ED5" w:rsidRPr="00AF6001" w:rsidRDefault="00D13ED5" w:rsidP="00D13ED5">
      <w:pPr>
        <w:pStyle w:val="6"/>
        <w:spacing w:before="0" w:after="0"/>
        <w:jc w:val="center"/>
        <w:rPr>
          <w:sz w:val="18"/>
          <w:szCs w:val="18"/>
        </w:rPr>
      </w:pPr>
      <w:r w:rsidRPr="00AF6001">
        <w:rPr>
          <w:sz w:val="18"/>
          <w:szCs w:val="18"/>
        </w:rPr>
        <w:t>направлениям деятельности), группам видов расходов, подгруппам видов расходов, разделам,</w:t>
      </w:r>
    </w:p>
    <w:p w:rsidR="00D13ED5" w:rsidRPr="00AF6001" w:rsidRDefault="00D13ED5" w:rsidP="00D13ED5">
      <w:pPr>
        <w:pStyle w:val="6"/>
        <w:spacing w:before="0" w:after="0"/>
        <w:jc w:val="center"/>
        <w:rPr>
          <w:sz w:val="18"/>
          <w:szCs w:val="18"/>
        </w:rPr>
      </w:pPr>
      <w:r w:rsidRPr="00AF6001">
        <w:rPr>
          <w:sz w:val="18"/>
          <w:szCs w:val="18"/>
        </w:rPr>
        <w:t xml:space="preserve"> подразделам классификации расходов бюджета Мошковского сельсовета на 2019</w:t>
      </w:r>
    </w:p>
    <w:p w:rsidR="00D13ED5" w:rsidRPr="00AF6001" w:rsidRDefault="00D13ED5" w:rsidP="00D13ED5">
      <w:pPr>
        <w:pStyle w:val="6"/>
        <w:spacing w:before="0" w:after="0"/>
        <w:jc w:val="center"/>
        <w:rPr>
          <w:sz w:val="18"/>
          <w:szCs w:val="18"/>
        </w:rPr>
      </w:pPr>
      <w:r w:rsidRPr="00AF6001">
        <w:rPr>
          <w:sz w:val="18"/>
          <w:szCs w:val="18"/>
        </w:rPr>
        <w:t xml:space="preserve"> год и на плановый период 2020 и 2021 годов</w:t>
      </w:r>
    </w:p>
    <w:p w:rsidR="00D13ED5" w:rsidRPr="00AF6001" w:rsidRDefault="00D13ED5" w:rsidP="00D13ED5">
      <w:pPr>
        <w:rPr>
          <w:sz w:val="18"/>
          <w:szCs w:val="18"/>
          <w:lang w:eastAsia="x-none"/>
        </w:rPr>
      </w:pPr>
    </w:p>
    <w:tbl>
      <w:tblPr>
        <w:tblW w:w="9221" w:type="dxa"/>
        <w:jc w:val="center"/>
        <w:tblLayout w:type="fixed"/>
        <w:tblLook w:val="04A0" w:firstRow="1" w:lastRow="0" w:firstColumn="1" w:lastColumn="0" w:noHBand="0" w:noVBand="1"/>
      </w:tblPr>
      <w:tblGrid>
        <w:gridCol w:w="3551"/>
        <w:gridCol w:w="851"/>
        <w:gridCol w:w="567"/>
        <w:gridCol w:w="567"/>
        <w:gridCol w:w="708"/>
        <w:gridCol w:w="993"/>
        <w:gridCol w:w="1004"/>
        <w:gridCol w:w="980"/>
      </w:tblGrid>
      <w:tr w:rsidR="00D13ED5" w:rsidRPr="00AF6001" w:rsidTr="00D7267D">
        <w:trPr>
          <w:trHeight w:val="315"/>
          <w:jc w:val="center"/>
        </w:trPr>
        <w:tc>
          <w:tcPr>
            <w:tcW w:w="3551" w:type="dxa"/>
            <w:vMerge w:val="restart"/>
            <w:tcBorders>
              <w:top w:val="single" w:sz="4" w:space="0" w:color="auto"/>
              <w:left w:val="single" w:sz="4" w:space="0" w:color="auto"/>
              <w:bottom w:val="single" w:sz="4" w:space="0" w:color="000000"/>
              <w:right w:val="single" w:sz="4" w:space="0" w:color="auto"/>
            </w:tcBorders>
            <w:shd w:val="clear" w:color="auto" w:fill="auto"/>
          </w:tcPr>
          <w:p w:rsidR="00D13ED5" w:rsidRPr="00AF6001" w:rsidRDefault="00D13ED5" w:rsidP="00D7267D">
            <w:pPr>
              <w:jc w:val="center"/>
              <w:rPr>
                <w:sz w:val="18"/>
                <w:szCs w:val="18"/>
              </w:rPr>
            </w:pPr>
            <w:r w:rsidRPr="00AF6001">
              <w:rPr>
                <w:sz w:val="18"/>
                <w:szCs w:val="18"/>
              </w:rPr>
              <w:t>Наименование показателя</w:t>
            </w:r>
          </w:p>
        </w:tc>
        <w:tc>
          <w:tcPr>
            <w:tcW w:w="2693" w:type="dxa"/>
            <w:gridSpan w:val="4"/>
            <w:tcBorders>
              <w:top w:val="single" w:sz="4" w:space="0" w:color="auto"/>
              <w:left w:val="nil"/>
              <w:bottom w:val="single" w:sz="4" w:space="0" w:color="auto"/>
              <w:right w:val="nil"/>
            </w:tcBorders>
            <w:shd w:val="clear" w:color="auto" w:fill="auto"/>
          </w:tcPr>
          <w:p w:rsidR="00D13ED5" w:rsidRPr="00AF6001" w:rsidRDefault="00D13ED5" w:rsidP="00D7267D">
            <w:pPr>
              <w:jc w:val="center"/>
              <w:rPr>
                <w:sz w:val="18"/>
                <w:szCs w:val="18"/>
              </w:rPr>
            </w:pPr>
            <w:r w:rsidRPr="00AF6001">
              <w:rPr>
                <w:sz w:val="18"/>
                <w:szCs w:val="18"/>
              </w:rPr>
              <w:t>Код бюджетной классификации</w:t>
            </w:r>
          </w:p>
        </w:tc>
        <w:tc>
          <w:tcPr>
            <w:tcW w:w="2977" w:type="dxa"/>
            <w:gridSpan w:val="3"/>
            <w:tcBorders>
              <w:top w:val="single" w:sz="4" w:space="0" w:color="auto"/>
              <w:left w:val="single" w:sz="4" w:space="0" w:color="auto"/>
              <w:bottom w:val="single" w:sz="4" w:space="0" w:color="auto"/>
              <w:right w:val="single" w:sz="4" w:space="0" w:color="auto"/>
            </w:tcBorders>
            <w:shd w:val="clear" w:color="auto" w:fill="auto"/>
          </w:tcPr>
          <w:p w:rsidR="00D13ED5" w:rsidRPr="00AF6001" w:rsidRDefault="00D13ED5" w:rsidP="00D7267D">
            <w:pPr>
              <w:jc w:val="center"/>
              <w:rPr>
                <w:sz w:val="18"/>
                <w:szCs w:val="18"/>
              </w:rPr>
            </w:pPr>
            <w:r w:rsidRPr="00AF6001">
              <w:rPr>
                <w:sz w:val="18"/>
                <w:szCs w:val="18"/>
              </w:rPr>
              <w:t>Сумма, тыс. рублей</w:t>
            </w:r>
          </w:p>
        </w:tc>
      </w:tr>
      <w:tr w:rsidR="00D13ED5" w:rsidRPr="00AF6001" w:rsidTr="00D7267D">
        <w:trPr>
          <w:trHeight w:val="315"/>
          <w:jc w:val="center"/>
        </w:trPr>
        <w:tc>
          <w:tcPr>
            <w:tcW w:w="3551" w:type="dxa"/>
            <w:vMerge/>
            <w:tcBorders>
              <w:top w:val="single" w:sz="4" w:space="0" w:color="auto"/>
              <w:left w:val="single" w:sz="4" w:space="0" w:color="auto"/>
              <w:bottom w:val="single" w:sz="4" w:space="0" w:color="000000"/>
              <w:right w:val="single" w:sz="4" w:space="0" w:color="auto"/>
            </w:tcBorders>
          </w:tcPr>
          <w:p w:rsidR="00D13ED5" w:rsidRPr="00AF6001" w:rsidRDefault="00D13ED5" w:rsidP="00D7267D">
            <w:pPr>
              <w:jc w:val="center"/>
              <w:rPr>
                <w:sz w:val="18"/>
                <w:szCs w:val="18"/>
              </w:rPr>
            </w:pPr>
          </w:p>
        </w:tc>
        <w:tc>
          <w:tcPr>
            <w:tcW w:w="851" w:type="dxa"/>
            <w:tcBorders>
              <w:top w:val="nil"/>
              <w:left w:val="nil"/>
              <w:bottom w:val="single" w:sz="4" w:space="0" w:color="auto"/>
              <w:right w:val="single" w:sz="4" w:space="0" w:color="auto"/>
            </w:tcBorders>
            <w:shd w:val="clear" w:color="auto" w:fill="auto"/>
          </w:tcPr>
          <w:p w:rsidR="00D13ED5" w:rsidRPr="00AF6001" w:rsidRDefault="00D13ED5" w:rsidP="00D7267D">
            <w:pPr>
              <w:jc w:val="center"/>
              <w:rPr>
                <w:sz w:val="18"/>
                <w:szCs w:val="18"/>
              </w:rPr>
            </w:pPr>
            <w:r w:rsidRPr="00AF6001">
              <w:rPr>
                <w:sz w:val="18"/>
                <w:szCs w:val="18"/>
              </w:rPr>
              <w:t>Целевая статья</w:t>
            </w:r>
          </w:p>
        </w:tc>
        <w:tc>
          <w:tcPr>
            <w:tcW w:w="567" w:type="dxa"/>
            <w:tcBorders>
              <w:top w:val="nil"/>
              <w:left w:val="nil"/>
              <w:bottom w:val="single" w:sz="4" w:space="0" w:color="auto"/>
              <w:right w:val="single" w:sz="4" w:space="0" w:color="auto"/>
            </w:tcBorders>
            <w:shd w:val="clear" w:color="auto" w:fill="auto"/>
          </w:tcPr>
          <w:p w:rsidR="00D13ED5" w:rsidRPr="00AF6001" w:rsidRDefault="00D13ED5" w:rsidP="00D7267D">
            <w:pPr>
              <w:jc w:val="center"/>
              <w:rPr>
                <w:sz w:val="18"/>
                <w:szCs w:val="18"/>
              </w:rPr>
            </w:pPr>
            <w:r w:rsidRPr="00AF6001">
              <w:rPr>
                <w:sz w:val="18"/>
                <w:szCs w:val="18"/>
              </w:rPr>
              <w:t>Вид расхода</w:t>
            </w:r>
          </w:p>
        </w:tc>
        <w:tc>
          <w:tcPr>
            <w:tcW w:w="567" w:type="dxa"/>
            <w:tcBorders>
              <w:top w:val="nil"/>
              <w:left w:val="nil"/>
              <w:bottom w:val="single" w:sz="4" w:space="0" w:color="auto"/>
              <w:right w:val="single" w:sz="4" w:space="0" w:color="auto"/>
            </w:tcBorders>
            <w:shd w:val="clear" w:color="auto" w:fill="auto"/>
          </w:tcPr>
          <w:p w:rsidR="00D13ED5" w:rsidRPr="00AF6001" w:rsidRDefault="00D13ED5" w:rsidP="00D7267D">
            <w:pPr>
              <w:jc w:val="center"/>
              <w:rPr>
                <w:sz w:val="18"/>
                <w:szCs w:val="18"/>
              </w:rPr>
            </w:pPr>
            <w:r w:rsidRPr="00AF6001">
              <w:rPr>
                <w:sz w:val="18"/>
                <w:szCs w:val="18"/>
              </w:rPr>
              <w:t>Раз</w:t>
            </w:r>
          </w:p>
          <w:p w:rsidR="00D13ED5" w:rsidRPr="00AF6001" w:rsidRDefault="00D13ED5" w:rsidP="00D7267D">
            <w:pPr>
              <w:jc w:val="center"/>
              <w:rPr>
                <w:sz w:val="18"/>
                <w:szCs w:val="18"/>
              </w:rPr>
            </w:pPr>
            <w:r w:rsidRPr="00AF6001">
              <w:rPr>
                <w:sz w:val="18"/>
                <w:szCs w:val="18"/>
              </w:rPr>
              <w:t>дел</w:t>
            </w:r>
          </w:p>
        </w:tc>
        <w:tc>
          <w:tcPr>
            <w:tcW w:w="708" w:type="dxa"/>
            <w:tcBorders>
              <w:top w:val="nil"/>
              <w:left w:val="nil"/>
              <w:bottom w:val="single" w:sz="4" w:space="0" w:color="auto"/>
              <w:right w:val="single" w:sz="4" w:space="0" w:color="auto"/>
            </w:tcBorders>
            <w:shd w:val="clear" w:color="auto" w:fill="auto"/>
          </w:tcPr>
          <w:p w:rsidR="00D13ED5" w:rsidRPr="00AF6001" w:rsidRDefault="00D13ED5" w:rsidP="00D7267D">
            <w:pPr>
              <w:jc w:val="center"/>
              <w:rPr>
                <w:sz w:val="18"/>
                <w:szCs w:val="18"/>
              </w:rPr>
            </w:pPr>
            <w:r w:rsidRPr="00AF6001">
              <w:rPr>
                <w:sz w:val="18"/>
                <w:szCs w:val="18"/>
              </w:rPr>
              <w:t>Под</w:t>
            </w:r>
          </w:p>
          <w:p w:rsidR="00D13ED5" w:rsidRPr="00AF6001" w:rsidRDefault="00D13ED5" w:rsidP="00D7267D">
            <w:pPr>
              <w:jc w:val="center"/>
              <w:rPr>
                <w:sz w:val="18"/>
                <w:szCs w:val="18"/>
              </w:rPr>
            </w:pPr>
            <w:r w:rsidRPr="00AF6001">
              <w:rPr>
                <w:sz w:val="18"/>
                <w:szCs w:val="18"/>
              </w:rPr>
              <w:t>раздел</w:t>
            </w:r>
          </w:p>
        </w:tc>
        <w:tc>
          <w:tcPr>
            <w:tcW w:w="993" w:type="dxa"/>
            <w:tcBorders>
              <w:top w:val="single" w:sz="4" w:space="0" w:color="auto"/>
              <w:left w:val="single" w:sz="4" w:space="0" w:color="auto"/>
              <w:bottom w:val="single" w:sz="4" w:space="0" w:color="000000"/>
              <w:right w:val="single" w:sz="4" w:space="0" w:color="auto"/>
            </w:tcBorders>
            <w:shd w:val="clear" w:color="auto" w:fill="auto"/>
          </w:tcPr>
          <w:p w:rsidR="00D13ED5" w:rsidRPr="00AF6001" w:rsidRDefault="00D13ED5" w:rsidP="00D7267D">
            <w:pPr>
              <w:jc w:val="center"/>
              <w:rPr>
                <w:sz w:val="18"/>
                <w:szCs w:val="18"/>
              </w:rPr>
            </w:pPr>
            <w:r w:rsidRPr="00AF6001">
              <w:rPr>
                <w:sz w:val="18"/>
                <w:szCs w:val="18"/>
              </w:rPr>
              <w:t>2019 год</w:t>
            </w:r>
          </w:p>
        </w:tc>
        <w:tc>
          <w:tcPr>
            <w:tcW w:w="1004" w:type="dxa"/>
            <w:tcBorders>
              <w:top w:val="single" w:sz="4" w:space="0" w:color="auto"/>
              <w:left w:val="single" w:sz="4" w:space="0" w:color="auto"/>
              <w:bottom w:val="single" w:sz="4" w:space="0" w:color="000000"/>
              <w:right w:val="single" w:sz="4" w:space="0" w:color="auto"/>
            </w:tcBorders>
            <w:shd w:val="clear" w:color="auto" w:fill="auto"/>
          </w:tcPr>
          <w:p w:rsidR="00D13ED5" w:rsidRPr="00AF6001" w:rsidRDefault="00D13ED5" w:rsidP="00D7267D">
            <w:pPr>
              <w:jc w:val="center"/>
              <w:rPr>
                <w:sz w:val="18"/>
                <w:szCs w:val="18"/>
              </w:rPr>
            </w:pPr>
            <w:r w:rsidRPr="00AF6001">
              <w:rPr>
                <w:sz w:val="18"/>
                <w:szCs w:val="18"/>
              </w:rPr>
              <w:t>2020 год</w:t>
            </w:r>
          </w:p>
        </w:tc>
        <w:tc>
          <w:tcPr>
            <w:tcW w:w="980" w:type="dxa"/>
            <w:tcBorders>
              <w:top w:val="single" w:sz="4" w:space="0" w:color="auto"/>
              <w:left w:val="single" w:sz="4" w:space="0" w:color="auto"/>
              <w:bottom w:val="single" w:sz="4" w:space="0" w:color="000000"/>
              <w:right w:val="single" w:sz="4" w:space="0" w:color="auto"/>
            </w:tcBorders>
            <w:shd w:val="clear" w:color="auto" w:fill="auto"/>
          </w:tcPr>
          <w:p w:rsidR="00D13ED5" w:rsidRPr="00AF6001" w:rsidRDefault="00D13ED5" w:rsidP="00D7267D">
            <w:pPr>
              <w:jc w:val="center"/>
              <w:rPr>
                <w:sz w:val="18"/>
                <w:szCs w:val="18"/>
              </w:rPr>
            </w:pPr>
            <w:r w:rsidRPr="00AF6001">
              <w:rPr>
                <w:sz w:val="18"/>
                <w:szCs w:val="18"/>
              </w:rPr>
              <w:t>2021 год</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sz w:val="18"/>
                <w:szCs w:val="18"/>
              </w:rPr>
            </w:pPr>
            <w:r w:rsidRPr="00AF6001">
              <w:rPr>
                <w:sz w:val="18"/>
                <w:szCs w:val="18"/>
              </w:rPr>
              <w:t>1</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sz w:val="18"/>
                <w:szCs w:val="18"/>
              </w:rPr>
            </w:pPr>
            <w:r w:rsidRPr="00AF6001">
              <w:rPr>
                <w:sz w:val="18"/>
                <w:szCs w:val="18"/>
              </w:rPr>
              <w:t>2</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sz w:val="18"/>
                <w:szCs w:val="18"/>
              </w:rPr>
            </w:pPr>
            <w:r w:rsidRPr="00AF6001">
              <w:rPr>
                <w:sz w:val="18"/>
                <w:szCs w:val="18"/>
              </w:rPr>
              <w:t>3</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sz w:val="18"/>
                <w:szCs w:val="18"/>
              </w:rPr>
            </w:pPr>
            <w:r w:rsidRPr="00AF6001">
              <w:rPr>
                <w:sz w:val="18"/>
                <w:szCs w:val="18"/>
              </w:rPr>
              <w:t>4</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sz w:val="18"/>
                <w:szCs w:val="18"/>
              </w:rPr>
            </w:pPr>
            <w:r w:rsidRPr="00AF6001">
              <w:rPr>
                <w:sz w:val="18"/>
                <w:szCs w:val="18"/>
              </w:rPr>
              <w:t>5</w:t>
            </w: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sz w:val="18"/>
                <w:szCs w:val="18"/>
              </w:rPr>
            </w:pPr>
            <w:r w:rsidRPr="00AF6001">
              <w:rPr>
                <w:sz w:val="18"/>
                <w:szCs w:val="18"/>
              </w:rPr>
              <w:t>6</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sz w:val="18"/>
                <w:szCs w:val="18"/>
              </w:rPr>
            </w:pPr>
            <w:r w:rsidRPr="00AF6001">
              <w:rPr>
                <w:sz w:val="18"/>
                <w:szCs w:val="18"/>
              </w:rPr>
              <w:t>7</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sz w:val="18"/>
                <w:szCs w:val="18"/>
              </w:rPr>
            </w:pPr>
            <w:r w:rsidRPr="00AF6001">
              <w:rPr>
                <w:sz w:val="18"/>
                <w:szCs w:val="18"/>
              </w:rPr>
              <w:t>8</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0100000000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130,300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80,300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80,300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0110000000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80,300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80,300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80,300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0110100000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80,300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80,300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80,300</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Осуществление переданных полномочий по первичному воинскому учету на территории поселения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0110151180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80,300</w:t>
            </w:r>
          </w:p>
        </w:tc>
        <w:tc>
          <w:tcPr>
            <w:tcW w:w="1004"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80,300</w:t>
            </w:r>
          </w:p>
        </w:tc>
        <w:tc>
          <w:tcPr>
            <w:tcW w:w="980"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80,300</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0110151180</w:t>
            </w: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100</w:t>
            </w: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80,284</w:t>
            </w:r>
          </w:p>
        </w:tc>
        <w:tc>
          <w:tcPr>
            <w:tcW w:w="1004"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80,284</w:t>
            </w:r>
          </w:p>
        </w:tc>
        <w:tc>
          <w:tcPr>
            <w:tcW w:w="980"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80,284</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lastRenderedPageBreak/>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0110151180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80,284</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80,284</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80,284</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НАЦИОНАЛЬНАЯ ОБОРОНА</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0110151180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120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02</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80,284</w:t>
            </w:r>
          </w:p>
        </w:tc>
        <w:tc>
          <w:tcPr>
            <w:tcW w:w="1004"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80,284</w:t>
            </w:r>
          </w:p>
        </w:tc>
        <w:tc>
          <w:tcPr>
            <w:tcW w:w="980"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80,284</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Мобилизационная и вневойсковая подготовка</w:t>
            </w:r>
          </w:p>
        </w:tc>
        <w:tc>
          <w:tcPr>
            <w:tcW w:w="851"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0110151180</w:t>
            </w: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120</w:t>
            </w: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02</w:t>
            </w:r>
          </w:p>
        </w:tc>
        <w:tc>
          <w:tcPr>
            <w:tcW w:w="708"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03</w:t>
            </w:r>
          </w:p>
        </w:tc>
        <w:tc>
          <w:tcPr>
            <w:tcW w:w="993"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80,284</w:t>
            </w:r>
          </w:p>
        </w:tc>
        <w:tc>
          <w:tcPr>
            <w:tcW w:w="1004"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80,284</w:t>
            </w:r>
          </w:p>
        </w:tc>
        <w:tc>
          <w:tcPr>
            <w:tcW w:w="980"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80,284</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0110151180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0,016</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0,016</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0,016</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0110151180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0,016</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0,016</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0,016</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НАЦИОНАЛЬНАЯ ОБОРОНА</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0110151180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02</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0,016</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0,016</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0,016</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Мобилизационная и вневойсковая подготовка</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0110151180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02</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03</w:t>
            </w: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0,016</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0,016</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0,016</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Подпрограмма Мошковского сельсовета Бековского района Пензенской области «Выборы депутатов Комитета местного самоуправления Мошковского сельсовета Бековского района Пензенской области»</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0120000000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50,000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Основное мероприятие «Организация и проведение выборов на территории Мошковского сельсовета Бековского района Пензенской области»</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0120100000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50,000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Обеспечение проведения выборов и референдумов</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0120199020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50,000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0120199020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50,000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Специальные расходы</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0120199020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880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50,000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0120199020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880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50,000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Обеспечение проведения выборов и референдумов</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0120199020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880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07</w:t>
            </w: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50,000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0200000000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584, 137-87</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448, 414-38</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356 ,151</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0200100000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584, 137-87</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448, 414-38</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356 ,151</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Создание условий для организации досуга и обеспечения жителей поселения услугами организации досуга</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0200105210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235, 122-87</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99, 399-38</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7, 136</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0200105210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235, 122-87</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99, 399-38</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7, 136</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Иные закупки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0200105210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235, 122-87</w:t>
            </w:r>
          </w:p>
        </w:tc>
        <w:tc>
          <w:tcPr>
            <w:tcW w:w="1004"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99, 399-38</w:t>
            </w:r>
          </w:p>
        </w:tc>
        <w:tc>
          <w:tcPr>
            <w:tcW w:w="980"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7, 136</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КУЛЬТУРА, КИНЕМАТОГРАФИЯ</w:t>
            </w:r>
          </w:p>
        </w:tc>
        <w:tc>
          <w:tcPr>
            <w:tcW w:w="851"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0200105210</w:t>
            </w: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08</w:t>
            </w:r>
          </w:p>
        </w:tc>
        <w:tc>
          <w:tcPr>
            <w:tcW w:w="708"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235, 122-87</w:t>
            </w:r>
          </w:p>
        </w:tc>
        <w:tc>
          <w:tcPr>
            <w:tcW w:w="1004"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99, 399-38</w:t>
            </w:r>
          </w:p>
        </w:tc>
        <w:tc>
          <w:tcPr>
            <w:tcW w:w="980"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7, 136</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Культура</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0200105210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08</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w:t>
            </w: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235, 122-87</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99, 399-38</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7, 136</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0200164730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349,015</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349,015</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349,015</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Межбюджетные трансферты</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0200164730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349,015</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349,015</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349,015</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Иные межбюджетные трансферты</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0200164730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349,015</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349,015</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349,015</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КУЛЬТУРА, КИНЕМАТОГРАФИЯ</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0200164730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08</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349,015</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349,015</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349,015</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lastRenderedPageBreak/>
              <w:t>Культура</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0200164730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08</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w:t>
            </w: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349,015</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349,015</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349,015</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0300000000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361,000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361,000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361,000</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0310000000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361,000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361,000</w:t>
            </w:r>
          </w:p>
        </w:tc>
        <w:tc>
          <w:tcPr>
            <w:tcW w:w="980"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361,000</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851"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0310100000</w:t>
            </w: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361,000</w:t>
            </w:r>
          </w:p>
        </w:tc>
        <w:tc>
          <w:tcPr>
            <w:tcW w:w="1004"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361,000</w:t>
            </w:r>
          </w:p>
        </w:tc>
        <w:tc>
          <w:tcPr>
            <w:tcW w:w="980"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361,000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Содержание автомобильных дорог и искусственных сооружений на них</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0310146010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297,000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297,000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297,000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0310146010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297,000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297,000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297,000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0310146010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297,000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297,000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297,000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НАЦИОНАЛЬНАЯ ЭКОНОМИКА</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0310146010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297,000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297,000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297,000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Дорожное хозяйство (дорожные фонды)</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0310146010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09</w:t>
            </w: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297,000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297,000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297,000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Капитальный ремонт и ремонт автомобильных дорог общего пользования местного значения в границах поселения</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0310160200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64,000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64,000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64,000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0310160200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64,000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64,000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64,000</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Иные закупки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0310160200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64,000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64,000</w:t>
            </w:r>
          </w:p>
        </w:tc>
        <w:tc>
          <w:tcPr>
            <w:tcW w:w="980"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64,000</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НАЦИОНАЛЬНАЯ ЭКОНОМИКА</w:t>
            </w:r>
          </w:p>
        </w:tc>
        <w:tc>
          <w:tcPr>
            <w:tcW w:w="851"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0310160200</w:t>
            </w: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w:t>
            </w:r>
          </w:p>
        </w:tc>
        <w:tc>
          <w:tcPr>
            <w:tcW w:w="708"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64,000</w:t>
            </w:r>
          </w:p>
        </w:tc>
        <w:tc>
          <w:tcPr>
            <w:tcW w:w="1004"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64,000</w:t>
            </w:r>
          </w:p>
        </w:tc>
        <w:tc>
          <w:tcPr>
            <w:tcW w:w="980"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64,000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Дорожное хозяйство (дорожные фонды)</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0310160200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09</w:t>
            </w: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64,000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64,000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64,000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0400000000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1 678 ,045-31</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1056,129-62</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1289,180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0410000000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1 658, 630-39</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1038,851-62</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1271,902</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Основное мероприятие «Расходы на содержание органов местного самоуправления»</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0410100000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1 658, 630-39</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1038,851-62</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1271,902</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0410102100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813, 494-84</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719, 158</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719,158</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0410102100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813, 494-84</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719, 158</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719,158</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lastRenderedPageBreak/>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0410102100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813, 494-84</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719, 158</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719,158</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0410102100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813, 494-84</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719, 158</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719,158</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0410102100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120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w:t>
            </w: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813, 494-84</w:t>
            </w:r>
          </w:p>
        </w:tc>
        <w:tc>
          <w:tcPr>
            <w:tcW w:w="1004"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719, 158</w:t>
            </w:r>
          </w:p>
        </w:tc>
        <w:tc>
          <w:tcPr>
            <w:tcW w:w="980"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719,158</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Расходы на выплаты по оплате труда главы администрации Мошковского сельсовета</w:t>
            </w:r>
          </w:p>
        </w:tc>
        <w:tc>
          <w:tcPr>
            <w:tcW w:w="851"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0410102110</w:t>
            </w: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683, 516-26</w:t>
            </w:r>
          </w:p>
        </w:tc>
        <w:tc>
          <w:tcPr>
            <w:tcW w:w="1004"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221, 551-98</w:t>
            </w:r>
          </w:p>
        </w:tc>
        <w:tc>
          <w:tcPr>
            <w:tcW w:w="980"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493,919</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0410102110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683, 516-26</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221, 551-98</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493,919</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0410102110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683, 516-26</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221, 551-98</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493,919</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0410102110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683, 516-26</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221, 551-98</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493,919</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0410102110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120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w:t>
            </w: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683, 516-26</w:t>
            </w:r>
          </w:p>
        </w:tc>
        <w:tc>
          <w:tcPr>
            <w:tcW w:w="1004"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221, 551-98</w:t>
            </w:r>
          </w:p>
        </w:tc>
        <w:tc>
          <w:tcPr>
            <w:tcW w:w="980"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493,919</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Расходы на обеспечение функций администрации Мошковского сельсовета Бековского района Пензенской области</w:t>
            </w:r>
          </w:p>
        </w:tc>
        <w:tc>
          <w:tcPr>
            <w:tcW w:w="851"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0410102200</w:t>
            </w: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151, 217-29</w:t>
            </w:r>
          </w:p>
        </w:tc>
        <w:tc>
          <w:tcPr>
            <w:tcW w:w="1004"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87, 739-64</w:t>
            </w:r>
          </w:p>
        </w:tc>
        <w:tc>
          <w:tcPr>
            <w:tcW w:w="980"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48,423</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0410102200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131, 323</w:t>
            </w:r>
          </w:p>
        </w:tc>
        <w:tc>
          <w:tcPr>
            <w:tcW w:w="1004"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63 ,072-64</w:t>
            </w:r>
          </w:p>
        </w:tc>
        <w:tc>
          <w:tcPr>
            <w:tcW w:w="980"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23,622</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0410102200</w:t>
            </w: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131, 323</w:t>
            </w:r>
          </w:p>
        </w:tc>
        <w:tc>
          <w:tcPr>
            <w:tcW w:w="1004"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63 ,072-64</w:t>
            </w:r>
          </w:p>
        </w:tc>
        <w:tc>
          <w:tcPr>
            <w:tcW w:w="980"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23,622</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ОБЩЕГОСУДАРСТВЕННЫЕ ВОПРОСЫ</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0410102200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131, 323</w:t>
            </w:r>
          </w:p>
        </w:tc>
        <w:tc>
          <w:tcPr>
            <w:tcW w:w="1004"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63 ,072-64</w:t>
            </w:r>
          </w:p>
        </w:tc>
        <w:tc>
          <w:tcPr>
            <w:tcW w:w="980"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23,622</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0410102200</w:t>
            </w: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240</w:t>
            </w: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w:t>
            </w:r>
          </w:p>
        </w:tc>
        <w:tc>
          <w:tcPr>
            <w:tcW w:w="708"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w:t>
            </w:r>
          </w:p>
        </w:tc>
        <w:tc>
          <w:tcPr>
            <w:tcW w:w="993"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131, 323</w:t>
            </w:r>
          </w:p>
        </w:tc>
        <w:tc>
          <w:tcPr>
            <w:tcW w:w="1004"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63 ,072-64</w:t>
            </w:r>
          </w:p>
        </w:tc>
        <w:tc>
          <w:tcPr>
            <w:tcW w:w="980"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23,622</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0410102200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19, 894-29</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24, 667</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24,801</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Уплата налогов, сборов и иных платежей</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0410102200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19, 894-29</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24, 667</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24,801</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0410102200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19, 894-29</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24, 667</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24,801</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0410102200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w:t>
            </w: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19, 894-29</w:t>
            </w:r>
          </w:p>
        </w:tc>
        <w:tc>
          <w:tcPr>
            <w:tcW w:w="1004"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24, 667</w:t>
            </w:r>
          </w:p>
        </w:tc>
        <w:tc>
          <w:tcPr>
            <w:tcW w:w="980"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24,801</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851"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0410164710</w:t>
            </w: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10,402</w:t>
            </w:r>
          </w:p>
        </w:tc>
        <w:tc>
          <w:tcPr>
            <w:tcW w:w="1004"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10,402</w:t>
            </w:r>
          </w:p>
        </w:tc>
        <w:tc>
          <w:tcPr>
            <w:tcW w:w="980"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10,402</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 xml:space="preserve">Расходы на выплаты персоналу в целях обеспечения выполнения функций государственными (муниципальными) </w:t>
            </w:r>
            <w:r w:rsidRPr="00AF6001">
              <w:rPr>
                <w:bCs/>
                <w:iCs/>
                <w:sz w:val="18"/>
                <w:szCs w:val="18"/>
              </w:rPr>
              <w:lastRenderedPageBreak/>
              <w:t>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lastRenderedPageBreak/>
              <w:t>0410164710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10,402</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10,402</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10,402</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lastRenderedPageBreak/>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0410164710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10,402</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10,402</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10,402</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0410164710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10,402</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10,402</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10,402</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0410164710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w:t>
            </w: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10,402</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10,402</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10,402</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0420000000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5,952</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5,952</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5,952</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Основное мероприятие «Осуществление муниципальных закупок для муниципальных нужд Мошковского сельсовета»</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0420100000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5,952</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5,952</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5,952</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0420164700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5,952</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5,952</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5,952</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Межбюджетные трансферты</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0420164700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5,952</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5,952</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5,952</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Иные межбюджетные трансферты</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0420164700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5,952</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5,952</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5,952</w:t>
            </w:r>
          </w:p>
        </w:tc>
      </w:tr>
      <w:tr w:rsidR="00D13ED5" w:rsidRPr="00AF6001" w:rsidTr="00D7267D">
        <w:trPr>
          <w:trHeight w:val="36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0420164700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5,952</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5,952</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5,952</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0420164700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w:t>
            </w: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5,952</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5,952</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5,952</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Подпрограмма «Социальная поддержка граждан Мошковского сельсовета Бековского района Пензенской области»</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0440000000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13,462-92</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11,326</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11,326</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Основное мероприятие «Обеспечение выполнения обязательств по социальной поддержке граждан Мошковского сельсовета Бековского района Пензенской области»</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0440100000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13,462-92</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11,326</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11,326</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0440164250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13,462-92</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11,326</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11,326</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0440164250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13,462-92</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11,326</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11,326</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Публичные нормативные социальные выплаты гражданам</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0440164250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310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13,462-92</w:t>
            </w:r>
          </w:p>
        </w:tc>
        <w:tc>
          <w:tcPr>
            <w:tcW w:w="1004"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11,326</w:t>
            </w:r>
          </w:p>
        </w:tc>
        <w:tc>
          <w:tcPr>
            <w:tcW w:w="980"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11,326</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СОЦИАЛЬНАЯ ПОЛИТИКА</w:t>
            </w:r>
          </w:p>
        </w:tc>
        <w:tc>
          <w:tcPr>
            <w:tcW w:w="851"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0440164250</w:t>
            </w: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310</w:t>
            </w: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w:t>
            </w:r>
          </w:p>
        </w:tc>
        <w:tc>
          <w:tcPr>
            <w:tcW w:w="708"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13,462-92</w:t>
            </w:r>
          </w:p>
        </w:tc>
        <w:tc>
          <w:tcPr>
            <w:tcW w:w="1004"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11,326</w:t>
            </w:r>
          </w:p>
        </w:tc>
        <w:tc>
          <w:tcPr>
            <w:tcW w:w="980"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11,326</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Пенсионное обеспечение</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0440164250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310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w:t>
            </w: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13,462-92</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11,326</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11,326</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 xml:space="preserve">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w:t>
            </w:r>
            <w:r w:rsidRPr="00AF6001">
              <w:rPr>
                <w:bCs/>
                <w:iCs/>
                <w:sz w:val="18"/>
                <w:szCs w:val="18"/>
              </w:rPr>
              <w:lastRenderedPageBreak/>
              <w:t>Мошковского сельсовета Бековского района Пензенской области»</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lastRenderedPageBreak/>
              <w:t>0500000000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420,362</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420,362</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420,362</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lastRenderedPageBreak/>
              <w:t>Основное мероприятие «Защита населения и территории поселения от пожаров и чрезвычайных ситуаций»</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0500100000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420,362</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420,362</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420,362</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Передача полномочий по обеспечению первичных мер пожарной безопасности в границах населенных пунктов</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0500164720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420,362</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420,362</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420,362</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Межбюджетные трансферты</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0500164720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420,362</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420,362</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420,362</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Иные межбюджетные трансферты</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0500164720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420,362</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420,362</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420,362</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НАЦИОНАЛЬНАЯ БЕЗОПАСНОСТЬ И ПРАВООХРАНИТЕЛЬНАЯ ДЕЯТЕЛЬНОСТЬ</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0500164720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03</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420,362</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420,362</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420,362</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Обеспечение пожарной безопасности</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0500164720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03</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w:t>
            </w: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420,362</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420,362</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420,362</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0600000000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85,320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229,788</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89,395</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0600100000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85,320</w:t>
            </w:r>
          </w:p>
        </w:tc>
        <w:tc>
          <w:tcPr>
            <w:tcW w:w="1004"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229,788</w:t>
            </w:r>
          </w:p>
        </w:tc>
        <w:tc>
          <w:tcPr>
            <w:tcW w:w="980"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89,395</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Организация уличного освещения</w:t>
            </w:r>
          </w:p>
        </w:tc>
        <w:tc>
          <w:tcPr>
            <w:tcW w:w="851"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0600160100</w:t>
            </w: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85,320</w:t>
            </w:r>
          </w:p>
        </w:tc>
        <w:tc>
          <w:tcPr>
            <w:tcW w:w="1004"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229,788</w:t>
            </w:r>
          </w:p>
        </w:tc>
        <w:tc>
          <w:tcPr>
            <w:tcW w:w="980"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89,395</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0600160100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85,320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229,788</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89,395</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0600160100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85,320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229,788</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89,395</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ЖИЛИЩНО-КОММУНАЛЬНОЕ ХОЗЯЙСТВО</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0600160100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05</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85,320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229,788</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89,395</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Благоустройство</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0600160100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240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05</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03</w:t>
            </w: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85,320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229,788</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89,395</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8000000000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40,940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13,540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12,540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Резервные фонды местных администраций</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8010020500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4,000</w:t>
            </w:r>
          </w:p>
        </w:tc>
      </w:tr>
      <w:tr w:rsidR="00D13ED5" w:rsidRPr="00AF6001" w:rsidTr="00D7267D">
        <w:trPr>
          <w:trHeight w:hRule="exact" w:val="28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8010020500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4,000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Резервные средства</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8010020500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870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4,000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8010020500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870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4,000</w:t>
            </w:r>
          </w:p>
        </w:tc>
      </w:tr>
      <w:tr w:rsidR="00D13ED5" w:rsidRPr="00AF6001" w:rsidTr="00D7267D">
        <w:trPr>
          <w:trHeight w:hRule="exact" w:val="341"/>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Резервные фонды</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8010020500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870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11</w:t>
            </w: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5,000</w:t>
            </w:r>
          </w:p>
        </w:tc>
        <w:tc>
          <w:tcPr>
            <w:tcW w:w="980"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4,000</w:t>
            </w:r>
          </w:p>
        </w:tc>
      </w:tr>
      <w:tr w:rsidR="00D13ED5" w:rsidRPr="00AF6001" w:rsidTr="00D7267D">
        <w:trPr>
          <w:trHeight w:hRule="exact" w:val="558"/>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Передача отдельных полномочий поселения району по исполнению вопросов местного значения</w:t>
            </w:r>
          </w:p>
        </w:tc>
        <w:tc>
          <w:tcPr>
            <w:tcW w:w="851"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8020000000</w:t>
            </w: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8,540</w:t>
            </w:r>
          </w:p>
        </w:tc>
        <w:tc>
          <w:tcPr>
            <w:tcW w:w="1004"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8,540</w:t>
            </w:r>
          </w:p>
        </w:tc>
        <w:tc>
          <w:tcPr>
            <w:tcW w:w="980"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8,540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Передача полномочий по осуществлению внутреннего муниципального финансового контроля</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8020064750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8,540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8,540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8,540</w:t>
            </w:r>
          </w:p>
        </w:tc>
      </w:tr>
      <w:tr w:rsidR="00D13ED5" w:rsidRPr="00AF6001" w:rsidTr="00D7267D">
        <w:trPr>
          <w:trHeight w:val="286"/>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Межбюджетные трансферты</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8020064750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8,540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8,540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8,540</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Иные межбюджетные трансферты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8020064750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540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8,540</w:t>
            </w:r>
          </w:p>
        </w:tc>
        <w:tc>
          <w:tcPr>
            <w:tcW w:w="1004"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8,540</w:t>
            </w:r>
          </w:p>
        </w:tc>
        <w:tc>
          <w:tcPr>
            <w:tcW w:w="980"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8,540</w:t>
            </w:r>
          </w:p>
        </w:tc>
      </w:tr>
      <w:tr w:rsidR="00D13ED5" w:rsidRPr="00AF6001" w:rsidTr="00D7267D">
        <w:trPr>
          <w:trHeight w:val="315"/>
          <w:jc w:val="center"/>
        </w:trPr>
        <w:tc>
          <w:tcPr>
            <w:tcW w:w="3551" w:type="dxa"/>
            <w:tcBorders>
              <w:top w:val="single" w:sz="4" w:space="0" w:color="auto"/>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ОБЩЕГОСУДАРСТВЕННЫЕ ВОПРОСЫ</w:t>
            </w:r>
          </w:p>
        </w:tc>
        <w:tc>
          <w:tcPr>
            <w:tcW w:w="851"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8020064750</w:t>
            </w: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540</w:t>
            </w:r>
          </w:p>
        </w:tc>
        <w:tc>
          <w:tcPr>
            <w:tcW w:w="567"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w:t>
            </w:r>
          </w:p>
        </w:tc>
        <w:tc>
          <w:tcPr>
            <w:tcW w:w="708"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8,540</w:t>
            </w:r>
          </w:p>
        </w:tc>
        <w:tc>
          <w:tcPr>
            <w:tcW w:w="1004"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8,540</w:t>
            </w:r>
          </w:p>
        </w:tc>
        <w:tc>
          <w:tcPr>
            <w:tcW w:w="980" w:type="dxa"/>
            <w:tcBorders>
              <w:top w:val="single" w:sz="4" w:space="0" w:color="auto"/>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8,540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8020064750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540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06</w:t>
            </w: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8,540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8,540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8,540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 xml:space="preserve">Расходы бюджета Мошковского сельсовета Бековского района Пензенской </w:t>
            </w:r>
            <w:r w:rsidRPr="00AF6001">
              <w:rPr>
                <w:bCs/>
                <w:iCs/>
                <w:sz w:val="18"/>
                <w:szCs w:val="18"/>
              </w:rPr>
              <w:lastRenderedPageBreak/>
              <w:t>области, предусмотренные на поощрение за достижение показателей деятельности органов местного самоуправления Мошковского сельсовета Бековского района Пензенской области</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lastRenderedPageBreak/>
              <w:t>8060000000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32, 400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lastRenderedPageBreak/>
              <w:t>Поощрение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8060055500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32, 400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8060055500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32, 400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8060055500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32, 400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ОБЩЕГОСУДАРСТВЕННЫЕ ВОПРОСЫ</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8060055500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32, 400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tcPr>
          <w:p w:rsidR="00D13ED5" w:rsidRPr="00AF6001" w:rsidRDefault="00D13ED5" w:rsidP="00D7267D">
            <w:pPr>
              <w:rPr>
                <w:bCs/>
                <w:iCs/>
                <w:sz w:val="18"/>
                <w:szCs w:val="18"/>
              </w:rPr>
            </w:pPr>
            <w:r w:rsidRPr="00AF6001">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8060055500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120</w:t>
            </w:r>
          </w:p>
        </w:tc>
        <w:tc>
          <w:tcPr>
            <w:tcW w:w="567"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01</w:t>
            </w:r>
          </w:p>
        </w:tc>
        <w:tc>
          <w:tcPr>
            <w:tcW w:w="708"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04</w:t>
            </w:r>
          </w:p>
        </w:tc>
        <w:tc>
          <w:tcPr>
            <w:tcW w:w="993"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32, 400</w:t>
            </w:r>
          </w:p>
        </w:tc>
        <w:tc>
          <w:tcPr>
            <w:tcW w:w="1004"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c>
          <w:tcPr>
            <w:tcW w:w="980" w:type="dxa"/>
            <w:tcBorders>
              <w:top w:val="nil"/>
              <w:left w:val="nil"/>
              <w:bottom w:val="single" w:sz="4" w:space="0" w:color="auto"/>
              <w:right w:val="single" w:sz="4" w:space="0" w:color="auto"/>
            </w:tcBorders>
            <w:shd w:val="clear" w:color="auto" w:fill="auto"/>
            <w:noWrap/>
          </w:tcPr>
          <w:p w:rsidR="00D13ED5" w:rsidRPr="00AF6001" w:rsidRDefault="00D13ED5" w:rsidP="00D7267D">
            <w:pPr>
              <w:jc w:val="center"/>
              <w:rPr>
                <w:bCs/>
                <w:iCs/>
                <w:sz w:val="18"/>
                <w:szCs w:val="18"/>
              </w:rPr>
            </w:pPr>
            <w:r w:rsidRPr="00AF6001">
              <w:rPr>
                <w:bCs/>
                <w:iCs/>
                <w:sz w:val="18"/>
                <w:szCs w:val="18"/>
              </w:rPr>
              <w:t>0,00</w:t>
            </w:r>
          </w:p>
        </w:tc>
      </w:tr>
      <w:tr w:rsidR="00D13ED5" w:rsidRPr="00AF6001" w:rsidTr="00D7267D">
        <w:trPr>
          <w:trHeight w:val="315"/>
          <w:jc w:val="center"/>
        </w:trPr>
        <w:tc>
          <w:tcPr>
            <w:tcW w:w="3551" w:type="dxa"/>
            <w:tcBorders>
              <w:top w:val="nil"/>
              <w:left w:val="single" w:sz="4" w:space="0" w:color="auto"/>
              <w:bottom w:val="single" w:sz="4" w:space="0" w:color="auto"/>
              <w:right w:val="single" w:sz="4" w:space="0" w:color="auto"/>
            </w:tcBorders>
            <w:shd w:val="clear" w:color="auto" w:fill="auto"/>
            <w:noWrap/>
            <w:vAlign w:val="bottom"/>
          </w:tcPr>
          <w:p w:rsidR="00D13ED5" w:rsidRPr="00AF6001" w:rsidRDefault="00D13ED5" w:rsidP="00D7267D">
            <w:pPr>
              <w:rPr>
                <w:bCs/>
                <w:sz w:val="18"/>
                <w:szCs w:val="18"/>
              </w:rPr>
            </w:pPr>
            <w:r w:rsidRPr="00AF6001">
              <w:rPr>
                <w:bCs/>
                <w:sz w:val="18"/>
                <w:szCs w:val="18"/>
              </w:rPr>
              <w:t>ВСЕГО:</w:t>
            </w:r>
          </w:p>
        </w:tc>
        <w:tc>
          <w:tcPr>
            <w:tcW w:w="851" w:type="dxa"/>
            <w:tcBorders>
              <w:top w:val="nil"/>
              <w:left w:val="nil"/>
              <w:bottom w:val="single" w:sz="4" w:space="0" w:color="auto"/>
              <w:right w:val="single" w:sz="4" w:space="0" w:color="auto"/>
            </w:tcBorders>
            <w:shd w:val="clear" w:color="auto" w:fill="auto"/>
            <w:noWrap/>
            <w:vAlign w:val="bottom"/>
          </w:tcPr>
          <w:p w:rsidR="00D13ED5" w:rsidRPr="00AF6001" w:rsidRDefault="00D13ED5" w:rsidP="00D7267D">
            <w:pPr>
              <w:jc w:val="center"/>
              <w:rPr>
                <w:bCs/>
                <w:sz w:val="18"/>
                <w:szCs w:val="18"/>
              </w:rPr>
            </w:pPr>
          </w:p>
        </w:tc>
        <w:tc>
          <w:tcPr>
            <w:tcW w:w="567" w:type="dxa"/>
            <w:tcBorders>
              <w:top w:val="nil"/>
              <w:left w:val="nil"/>
              <w:bottom w:val="single" w:sz="4" w:space="0" w:color="auto"/>
              <w:right w:val="single" w:sz="4" w:space="0" w:color="auto"/>
            </w:tcBorders>
            <w:shd w:val="clear" w:color="auto" w:fill="auto"/>
            <w:noWrap/>
            <w:vAlign w:val="bottom"/>
          </w:tcPr>
          <w:p w:rsidR="00D13ED5" w:rsidRPr="00AF6001" w:rsidRDefault="00D13ED5" w:rsidP="00D7267D">
            <w:pPr>
              <w:jc w:val="center"/>
              <w:rPr>
                <w:bCs/>
                <w:sz w:val="18"/>
                <w:szCs w:val="18"/>
              </w:rPr>
            </w:pPr>
          </w:p>
        </w:tc>
        <w:tc>
          <w:tcPr>
            <w:tcW w:w="567" w:type="dxa"/>
            <w:tcBorders>
              <w:top w:val="nil"/>
              <w:left w:val="nil"/>
              <w:bottom w:val="single" w:sz="4" w:space="0" w:color="auto"/>
              <w:right w:val="single" w:sz="4" w:space="0" w:color="auto"/>
            </w:tcBorders>
            <w:shd w:val="clear" w:color="auto" w:fill="auto"/>
            <w:noWrap/>
            <w:vAlign w:val="bottom"/>
          </w:tcPr>
          <w:p w:rsidR="00D13ED5" w:rsidRPr="00AF6001" w:rsidRDefault="00D13ED5" w:rsidP="00D7267D">
            <w:pPr>
              <w:jc w:val="center"/>
              <w:rPr>
                <w:bCs/>
                <w:sz w:val="18"/>
                <w:szCs w:val="18"/>
              </w:rPr>
            </w:pPr>
          </w:p>
        </w:tc>
        <w:tc>
          <w:tcPr>
            <w:tcW w:w="708" w:type="dxa"/>
            <w:tcBorders>
              <w:top w:val="nil"/>
              <w:left w:val="nil"/>
              <w:bottom w:val="single" w:sz="4" w:space="0" w:color="auto"/>
              <w:right w:val="single" w:sz="4" w:space="0" w:color="auto"/>
            </w:tcBorders>
            <w:shd w:val="clear" w:color="auto" w:fill="auto"/>
            <w:noWrap/>
            <w:vAlign w:val="bottom"/>
          </w:tcPr>
          <w:p w:rsidR="00D13ED5" w:rsidRPr="00AF6001" w:rsidRDefault="00D13ED5" w:rsidP="00D7267D">
            <w:pPr>
              <w:jc w:val="center"/>
              <w:rPr>
                <w:bCs/>
                <w:sz w:val="18"/>
                <w:szCs w:val="18"/>
              </w:rPr>
            </w:pPr>
          </w:p>
        </w:tc>
        <w:tc>
          <w:tcPr>
            <w:tcW w:w="993" w:type="dxa"/>
            <w:tcBorders>
              <w:top w:val="nil"/>
              <w:left w:val="nil"/>
              <w:bottom w:val="single" w:sz="4" w:space="0" w:color="auto"/>
              <w:right w:val="single" w:sz="4" w:space="0" w:color="auto"/>
            </w:tcBorders>
            <w:shd w:val="clear" w:color="auto" w:fill="auto"/>
            <w:noWrap/>
            <w:vAlign w:val="bottom"/>
          </w:tcPr>
          <w:p w:rsidR="00D13ED5" w:rsidRPr="00AF6001" w:rsidRDefault="00D13ED5" w:rsidP="00D7267D">
            <w:pPr>
              <w:jc w:val="center"/>
              <w:rPr>
                <w:bCs/>
                <w:sz w:val="18"/>
                <w:szCs w:val="18"/>
              </w:rPr>
            </w:pPr>
            <w:r w:rsidRPr="00AF6001">
              <w:rPr>
                <w:bCs/>
                <w:sz w:val="18"/>
                <w:szCs w:val="18"/>
              </w:rPr>
              <w:t>3 300,105-18</w:t>
            </w:r>
          </w:p>
        </w:tc>
        <w:tc>
          <w:tcPr>
            <w:tcW w:w="1004" w:type="dxa"/>
            <w:tcBorders>
              <w:top w:val="nil"/>
              <w:left w:val="nil"/>
              <w:bottom w:val="single" w:sz="4" w:space="0" w:color="auto"/>
              <w:right w:val="single" w:sz="4" w:space="0" w:color="auto"/>
            </w:tcBorders>
            <w:shd w:val="clear" w:color="auto" w:fill="auto"/>
            <w:noWrap/>
            <w:vAlign w:val="bottom"/>
          </w:tcPr>
          <w:p w:rsidR="00D13ED5" w:rsidRPr="00AF6001" w:rsidRDefault="00D13ED5" w:rsidP="00D7267D">
            <w:pPr>
              <w:jc w:val="center"/>
              <w:rPr>
                <w:bCs/>
                <w:sz w:val="18"/>
                <w:szCs w:val="18"/>
                <w:highlight w:val="yellow"/>
              </w:rPr>
            </w:pPr>
            <w:r w:rsidRPr="00AF6001">
              <w:rPr>
                <w:bCs/>
                <w:sz w:val="18"/>
                <w:szCs w:val="18"/>
              </w:rPr>
              <w:t>2 609,534</w:t>
            </w:r>
          </w:p>
        </w:tc>
        <w:tc>
          <w:tcPr>
            <w:tcW w:w="980" w:type="dxa"/>
            <w:tcBorders>
              <w:top w:val="nil"/>
              <w:left w:val="nil"/>
              <w:bottom w:val="single" w:sz="4" w:space="0" w:color="auto"/>
              <w:right w:val="single" w:sz="4" w:space="0" w:color="auto"/>
            </w:tcBorders>
            <w:shd w:val="clear" w:color="auto" w:fill="auto"/>
            <w:noWrap/>
            <w:vAlign w:val="bottom"/>
          </w:tcPr>
          <w:p w:rsidR="00D13ED5" w:rsidRPr="00AF6001" w:rsidRDefault="00D13ED5" w:rsidP="00D7267D">
            <w:pPr>
              <w:jc w:val="center"/>
              <w:rPr>
                <w:bCs/>
                <w:sz w:val="18"/>
                <w:szCs w:val="18"/>
                <w:highlight w:val="yellow"/>
              </w:rPr>
            </w:pPr>
            <w:r w:rsidRPr="00AF6001">
              <w:rPr>
                <w:bCs/>
                <w:sz w:val="18"/>
                <w:szCs w:val="18"/>
              </w:rPr>
              <w:t>2 608,928</w:t>
            </w:r>
          </w:p>
        </w:tc>
      </w:tr>
    </w:tbl>
    <w:p w:rsidR="00D135CD" w:rsidRDefault="00D135CD" w:rsidP="00D135CD">
      <w:pPr>
        <w:jc w:val="center"/>
        <w:rPr>
          <w:b/>
          <w:sz w:val="18"/>
          <w:szCs w:val="18"/>
        </w:rPr>
      </w:pPr>
      <w:r>
        <w:rPr>
          <w:b/>
          <w:sz w:val="18"/>
          <w:szCs w:val="18"/>
        </w:rPr>
        <w:t>______________________________________________________________________________________________________________</w:t>
      </w:r>
    </w:p>
    <w:p w:rsidR="00D135CD" w:rsidRDefault="00D135CD" w:rsidP="00D135CD">
      <w:pPr>
        <w:jc w:val="center"/>
        <w:rPr>
          <w:b/>
          <w:sz w:val="18"/>
          <w:szCs w:val="18"/>
        </w:rPr>
      </w:pPr>
    </w:p>
    <w:p w:rsidR="00D135CD" w:rsidRPr="00D135CD" w:rsidRDefault="00645B4A" w:rsidP="00D135CD">
      <w:pPr>
        <w:jc w:val="center"/>
        <w:rPr>
          <w:b/>
          <w:kern w:val="1"/>
          <w:sz w:val="18"/>
          <w:szCs w:val="18"/>
        </w:rPr>
      </w:pPr>
      <w:r w:rsidRPr="00645B4A">
        <w:rPr>
          <w:b/>
          <w:sz w:val="18"/>
          <w:szCs w:val="18"/>
        </w:rPr>
        <w:t>Решение комитета местного самоуправления Мошковского сельсовета Бековского рай она Пензенской области от 20.12.2019 № 4</w:t>
      </w:r>
      <w:r w:rsidR="00D135CD">
        <w:rPr>
          <w:b/>
          <w:sz w:val="18"/>
          <w:szCs w:val="18"/>
        </w:rPr>
        <w:t>7</w:t>
      </w:r>
      <w:r w:rsidRPr="00645B4A">
        <w:rPr>
          <w:b/>
          <w:sz w:val="18"/>
          <w:szCs w:val="18"/>
        </w:rPr>
        <w:t>-6/</w:t>
      </w:r>
      <w:r w:rsidRPr="00645B4A">
        <w:rPr>
          <w:b/>
          <w:sz w:val="18"/>
          <w:szCs w:val="18"/>
          <w:lang w:val="en-US"/>
        </w:rPr>
        <w:t>VII</w:t>
      </w:r>
      <w:r>
        <w:rPr>
          <w:b/>
          <w:sz w:val="18"/>
          <w:szCs w:val="18"/>
        </w:rPr>
        <w:t xml:space="preserve"> «</w:t>
      </w:r>
      <w:r w:rsidR="00D135CD" w:rsidRPr="00D135CD">
        <w:rPr>
          <w:b/>
          <w:bCs/>
          <w:kern w:val="1"/>
          <w:sz w:val="18"/>
          <w:szCs w:val="18"/>
        </w:rPr>
        <w:t>О внесении изменений в Порядок осуществления муниципального жилищного контроля на территории Мошковского сельсовета Бековского района Пензенской области,</w:t>
      </w:r>
      <w:r w:rsidR="00D135CD" w:rsidRPr="00D135CD">
        <w:rPr>
          <w:b/>
          <w:kern w:val="1"/>
          <w:sz w:val="18"/>
          <w:szCs w:val="18"/>
        </w:rPr>
        <w:t xml:space="preserve"> утвержденный решением Комитета местного самоуправления </w:t>
      </w:r>
      <w:r w:rsidR="00D135CD" w:rsidRPr="00D135CD">
        <w:rPr>
          <w:b/>
          <w:bCs/>
          <w:kern w:val="1"/>
          <w:sz w:val="18"/>
          <w:szCs w:val="18"/>
        </w:rPr>
        <w:t xml:space="preserve">Мошковского сельсовета </w:t>
      </w:r>
      <w:r w:rsidR="00D135CD" w:rsidRPr="00D135CD">
        <w:rPr>
          <w:b/>
          <w:kern w:val="1"/>
          <w:sz w:val="18"/>
          <w:szCs w:val="18"/>
        </w:rPr>
        <w:t>Бековского района Пензенской области от 10.04.2013 № 352-83/</w:t>
      </w:r>
      <w:r w:rsidR="00D135CD" w:rsidRPr="00D135CD">
        <w:rPr>
          <w:b/>
          <w:kern w:val="1"/>
          <w:sz w:val="18"/>
          <w:szCs w:val="18"/>
          <w:lang w:val="en-US"/>
        </w:rPr>
        <w:t>V</w:t>
      </w:r>
      <w:r w:rsidR="00D135CD" w:rsidRPr="00D135CD">
        <w:rPr>
          <w:b/>
          <w:kern w:val="1"/>
          <w:sz w:val="18"/>
          <w:szCs w:val="18"/>
        </w:rPr>
        <w:t>»</w:t>
      </w:r>
    </w:p>
    <w:p w:rsidR="00D135CD" w:rsidRPr="00D135CD" w:rsidRDefault="00D135CD" w:rsidP="00D135CD">
      <w:pPr>
        <w:autoSpaceDE w:val="0"/>
        <w:autoSpaceDN w:val="0"/>
        <w:adjustRightInd w:val="0"/>
        <w:jc w:val="both"/>
        <w:outlineLvl w:val="0"/>
        <w:rPr>
          <w:kern w:val="1"/>
          <w:sz w:val="18"/>
          <w:szCs w:val="18"/>
        </w:rPr>
      </w:pPr>
      <w:r w:rsidRPr="00D135CD">
        <w:rPr>
          <w:kern w:val="1"/>
          <w:sz w:val="18"/>
          <w:szCs w:val="18"/>
        </w:rPr>
        <w:t>В соответствии с Жилищным кодексом Российской Федерации</w:t>
      </w:r>
      <w:r w:rsidRPr="00D135CD">
        <w:rPr>
          <w:sz w:val="18"/>
          <w:szCs w:val="18"/>
        </w:rPr>
        <w:t xml:space="preserve">, Федеральным законом </w:t>
      </w:r>
      <w:r w:rsidRPr="00D135CD">
        <w:rPr>
          <w:kern w:val="1"/>
          <w:sz w:val="18"/>
          <w:szCs w:val="18"/>
        </w:rPr>
        <w:t>от 26.12.2008 № 294-ФЗ «</w:t>
      </w:r>
      <w:r w:rsidRPr="00D135CD">
        <w:rPr>
          <w:sz w:val="18"/>
          <w:szCs w:val="1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135CD">
        <w:rPr>
          <w:kern w:val="1"/>
          <w:sz w:val="18"/>
          <w:szCs w:val="18"/>
        </w:rPr>
        <w:t>» (с последующими изменениями), статьей 20 Устава Мошковского сельсовета Бековского района Пензенской области, рассмотрев протест прокурора Бековского района Пензенской области от 25.11.2019 № 07-29-2019,</w:t>
      </w:r>
    </w:p>
    <w:p w:rsidR="00D135CD" w:rsidRPr="00D135CD" w:rsidRDefault="00D135CD" w:rsidP="00D135CD">
      <w:pPr>
        <w:jc w:val="center"/>
        <w:rPr>
          <w:kern w:val="1"/>
          <w:sz w:val="18"/>
          <w:szCs w:val="18"/>
        </w:rPr>
      </w:pPr>
      <w:r w:rsidRPr="00D135CD">
        <w:rPr>
          <w:kern w:val="1"/>
          <w:sz w:val="18"/>
          <w:szCs w:val="18"/>
        </w:rPr>
        <w:t xml:space="preserve">Комитет местного самоуправления Мошковского сельсовета </w:t>
      </w:r>
      <w:r w:rsidRPr="00D135CD">
        <w:rPr>
          <w:b/>
          <w:kern w:val="1"/>
          <w:sz w:val="18"/>
          <w:szCs w:val="18"/>
        </w:rPr>
        <w:t>решил:</w:t>
      </w:r>
    </w:p>
    <w:p w:rsidR="00D135CD" w:rsidRPr="00D135CD" w:rsidRDefault="00D135CD" w:rsidP="00D135CD">
      <w:pPr>
        <w:jc w:val="both"/>
        <w:rPr>
          <w:kern w:val="1"/>
          <w:sz w:val="18"/>
          <w:szCs w:val="18"/>
        </w:rPr>
      </w:pPr>
      <w:r w:rsidRPr="00D135CD">
        <w:rPr>
          <w:kern w:val="1"/>
          <w:sz w:val="18"/>
          <w:szCs w:val="18"/>
        </w:rPr>
        <w:t>1. Внести в Порядок осуществления муниципального жилищного контроля на территории Мошковского сельсовета Бековского района Пензенской области,</w:t>
      </w:r>
      <w:r w:rsidRPr="00D135CD">
        <w:rPr>
          <w:i/>
          <w:iCs/>
          <w:kern w:val="1"/>
          <w:sz w:val="18"/>
          <w:szCs w:val="18"/>
        </w:rPr>
        <w:t xml:space="preserve"> </w:t>
      </w:r>
      <w:r w:rsidRPr="00D135CD">
        <w:rPr>
          <w:kern w:val="1"/>
          <w:sz w:val="18"/>
          <w:szCs w:val="18"/>
        </w:rPr>
        <w:t>утвержденный решением Комитета местного самоуправления Мошковского сельсовета Бековского района Пензенской области от 10.04.2013 № 352-83/</w:t>
      </w:r>
      <w:r w:rsidRPr="00D135CD">
        <w:rPr>
          <w:kern w:val="1"/>
          <w:sz w:val="18"/>
          <w:szCs w:val="18"/>
          <w:lang w:val="en-US"/>
        </w:rPr>
        <w:t>V</w:t>
      </w:r>
      <w:r w:rsidRPr="00D135CD">
        <w:rPr>
          <w:kern w:val="1"/>
          <w:sz w:val="18"/>
          <w:szCs w:val="18"/>
        </w:rPr>
        <w:t>, следующие изменения:</w:t>
      </w:r>
    </w:p>
    <w:p w:rsidR="00D135CD" w:rsidRPr="00D135CD" w:rsidRDefault="00D135CD" w:rsidP="00D135CD">
      <w:pPr>
        <w:jc w:val="both"/>
        <w:rPr>
          <w:kern w:val="1"/>
          <w:sz w:val="18"/>
          <w:szCs w:val="18"/>
        </w:rPr>
      </w:pPr>
      <w:r w:rsidRPr="00D135CD">
        <w:rPr>
          <w:kern w:val="1"/>
          <w:sz w:val="18"/>
          <w:szCs w:val="18"/>
        </w:rPr>
        <w:t>1.1. Пункт 7 изложить в следующей редакции:</w:t>
      </w:r>
    </w:p>
    <w:p w:rsidR="00D135CD" w:rsidRPr="00D135CD" w:rsidRDefault="00D135CD" w:rsidP="00D135CD">
      <w:pPr>
        <w:tabs>
          <w:tab w:val="left" w:pos="851"/>
        </w:tabs>
        <w:jc w:val="both"/>
        <w:rPr>
          <w:kern w:val="1"/>
          <w:sz w:val="18"/>
          <w:szCs w:val="18"/>
        </w:rPr>
      </w:pPr>
      <w:r w:rsidRPr="00D135CD">
        <w:rPr>
          <w:kern w:val="1"/>
          <w:sz w:val="18"/>
          <w:szCs w:val="18"/>
        </w:rPr>
        <w:t>«</w:t>
      </w:r>
      <w:r w:rsidRPr="00D135CD">
        <w:rPr>
          <w:sz w:val="18"/>
          <w:szCs w:val="18"/>
        </w:rPr>
        <w:t xml:space="preserve">7. К отношениям, связанным с организацией и проведением проверок юридических лиц </w:t>
      </w:r>
      <w:r w:rsidRPr="00D135CD">
        <w:rPr>
          <w:color w:val="000000"/>
          <w:sz w:val="18"/>
          <w:szCs w:val="18"/>
        </w:rPr>
        <w:t>(за исключением региональных операторов)</w:t>
      </w:r>
      <w:r w:rsidRPr="00D135CD">
        <w:rPr>
          <w:sz w:val="18"/>
          <w:szCs w:val="18"/>
        </w:rPr>
        <w:t xml:space="preserve">, индивидуальных предпринимателей в сфере муниципального </w:t>
      </w:r>
      <w:r w:rsidRPr="00D135CD">
        <w:rPr>
          <w:color w:val="000000"/>
          <w:sz w:val="18"/>
          <w:szCs w:val="18"/>
        </w:rPr>
        <w:t>жилищного контроля, применяются положения Закона № 294-ФЗ с учетом особенностей организации и проведения плановых и внеплановых проверок, установленных частями 4.1 и 4.2 статьи 20 Жилищного кодекса Российской Федерации.</w:t>
      </w:r>
    </w:p>
    <w:p w:rsidR="00D135CD" w:rsidRPr="00D135CD" w:rsidRDefault="00D135CD" w:rsidP="00D135CD">
      <w:pPr>
        <w:tabs>
          <w:tab w:val="left" w:pos="851"/>
        </w:tabs>
        <w:jc w:val="both"/>
        <w:rPr>
          <w:kern w:val="1"/>
          <w:sz w:val="18"/>
          <w:szCs w:val="18"/>
        </w:rPr>
      </w:pPr>
      <w:r w:rsidRPr="00D135CD">
        <w:rPr>
          <w:color w:val="000000"/>
          <w:sz w:val="18"/>
          <w:szCs w:val="18"/>
        </w:rPr>
        <w:t>К отношениям, связанным с организацией и проведением проверок в отношении граждан в сфере муниципального жилищного контроля, применяются положения законодательства Российской федерации, законодательства Пензенской области, муниципальных правовых актов</w:t>
      </w:r>
      <w:r w:rsidRPr="00D135CD">
        <w:rPr>
          <w:i/>
          <w:iCs/>
          <w:color w:val="000000"/>
          <w:sz w:val="18"/>
          <w:szCs w:val="18"/>
        </w:rPr>
        <w:t xml:space="preserve"> </w:t>
      </w:r>
      <w:r w:rsidRPr="00D135CD">
        <w:rPr>
          <w:kern w:val="1"/>
          <w:sz w:val="18"/>
          <w:szCs w:val="18"/>
        </w:rPr>
        <w:t>поселения</w:t>
      </w:r>
      <w:r w:rsidRPr="00D135CD">
        <w:rPr>
          <w:i/>
          <w:iCs/>
          <w:kern w:val="1"/>
          <w:sz w:val="18"/>
          <w:szCs w:val="18"/>
        </w:rPr>
        <w:t xml:space="preserve"> </w:t>
      </w:r>
      <w:r w:rsidRPr="00D135CD">
        <w:rPr>
          <w:color w:val="000000"/>
          <w:sz w:val="18"/>
          <w:szCs w:val="18"/>
        </w:rPr>
        <w:t>и настоящего Порядка.»;</w:t>
      </w:r>
    </w:p>
    <w:p w:rsidR="00D135CD" w:rsidRPr="00D135CD" w:rsidRDefault="00D135CD" w:rsidP="00D135CD">
      <w:pPr>
        <w:jc w:val="both"/>
        <w:rPr>
          <w:kern w:val="1"/>
          <w:sz w:val="18"/>
          <w:szCs w:val="18"/>
        </w:rPr>
      </w:pPr>
      <w:r w:rsidRPr="00D135CD">
        <w:rPr>
          <w:kern w:val="1"/>
          <w:sz w:val="18"/>
          <w:szCs w:val="18"/>
        </w:rPr>
        <w:t>1.2. Подпункт 1 пункта 10 изложить в следующей редакции:</w:t>
      </w:r>
    </w:p>
    <w:p w:rsidR="00D135CD" w:rsidRPr="00D135CD" w:rsidRDefault="00D135CD" w:rsidP="00D135CD">
      <w:pPr>
        <w:tabs>
          <w:tab w:val="left" w:pos="851"/>
        </w:tabs>
        <w:jc w:val="both"/>
        <w:rPr>
          <w:kern w:val="1"/>
          <w:sz w:val="18"/>
          <w:szCs w:val="18"/>
        </w:rPr>
      </w:pPr>
      <w:r w:rsidRPr="00D135CD">
        <w:rPr>
          <w:kern w:val="1"/>
          <w:sz w:val="18"/>
          <w:szCs w:val="18"/>
        </w:rPr>
        <w:t xml:space="preserve"> «1) </w:t>
      </w:r>
      <w:r w:rsidRPr="00D135CD">
        <w:rPr>
          <w:sz w:val="18"/>
          <w:szCs w:val="18"/>
        </w:rPr>
        <w:t xml:space="preserve">поступление в Администрацию, в частности посредством  государственной информационной системы жилищно-коммунального хозяйства,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Администрацией в государственной информационной системе жилищно-коммунального хозяйства информации о фактах нарушения обязательных требований, предусмотренных </w:t>
      </w:r>
      <w:r w:rsidRPr="00D135CD">
        <w:rPr>
          <w:color w:val="000000"/>
          <w:sz w:val="18"/>
          <w:szCs w:val="18"/>
        </w:rPr>
        <w:t>частью 4.2 статьи 20 Жилищного кодекса Российской Федерации.».</w:t>
      </w:r>
    </w:p>
    <w:p w:rsidR="00D135CD" w:rsidRPr="00D135CD" w:rsidRDefault="00D135CD" w:rsidP="00D135CD">
      <w:pPr>
        <w:jc w:val="both"/>
        <w:rPr>
          <w:kern w:val="1"/>
          <w:sz w:val="18"/>
          <w:szCs w:val="18"/>
        </w:rPr>
      </w:pPr>
      <w:r w:rsidRPr="00D135CD">
        <w:rPr>
          <w:kern w:val="1"/>
          <w:sz w:val="18"/>
          <w:szCs w:val="18"/>
        </w:rPr>
        <w:t>2. Опубликовать настоящее решение в информационном бюллетене «Ведомости Мошковского сельсовета».</w:t>
      </w:r>
    </w:p>
    <w:p w:rsidR="00D135CD" w:rsidRPr="00D135CD" w:rsidRDefault="00D135CD" w:rsidP="00D135CD">
      <w:pPr>
        <w:jc w:val="both"/>
        <w:rPr>
          <w:kern w:val="1"/>
          <w:sz w:val="18"/>
          <w:szCs w:val="18"/>
        </w:rPr>
      </w:pPr>
      <w:r w:rsidRPr="00D135CD">
        <w:rPr>
          <w:kern w:val="1"/>
          <w:sz w:val="18"/>
          <w:szCs w:val="18"/>
        </w:rPr>
        <w:t>3. Настоящее решение вступает в силу после его официального опубликования.</w:t>
      </w:r>
    </w:p>
    <w:p w:rsidR="00D135CD" w:rsidRPr="00D135CD" w:rsidRDefault="00D135CD" w:rsidP="00D135CD">
      <w:pPr>
        <w:jc w:val="both"/>
        <w:rPr>
          <w:kern w:val="1"/>
          <w:sz w:val="18"/>
          <w:szCs w:val="18"/>
        </w:rPr>
      </w:pPr>
      <w:r w:rsidRPr="00D135CD">
        <w:rPr>
          <w:kern w:val="1"/>
          <w:sz w:val="18"/>
          <w:szCs w:val="18"/>
        </w:rPr>
        <w:t>4. Контроль за исполнением настоящего решения возложить на главу Мошковского сельсовета Артамошкину И.А.</w:t>
      </w:r>
    </w:p>
    <w:p w:rsidR="00D135CD" w:rsidRDefault="00D135CD" w:rsidP="00D135CD">
      <w:pPr>
        <w:jc w:val="both"/>
        <w:rPr>
          <w:bCs/>
          <w:sz w:val="18"/>
          <w:szCs w:val="18"/>
        </w:rPr>
      </w:pPr>
      <w:r w:rsidRPr="00D135CD">
        <w:rPr>
          <w:sz w:val="18"/>
          <w:szCs w:val="18"/>
          <w:lang w:eastAsia="x-none"/>
        </w:rPr>
        <w:t xml:space="preserve">Глава </w:t>
      </w:r>
      <w:r w:rsidRPr="00D135CD">
        <w:rPr>
          <w:bCs/>
          <w:sz w:val="18"/>
          <w:szCs w:val="18"/>
        </w:rPr>
        <w:t>Мошковского сельсовета                                              И.А. Артамошкина</w:t>
      </w:r>
    </w:p>
    <w:p w:rsidR="00D135CD" w:rsidRPr="00D135CD" w:rsidRDefault="00D135CD" w:rsidP="00D135CD">
      <w:pPr>
        <w:jc w:val="both"/>
        <w:rPr>
          <w:sz w:val="18"/>
          <w:szCs w:val="18"/>
          <w:lang w:eastAsia="x-none"/>
        </w:rPr>
      </w:pPr>
      <w:r>
        <w:rPr>
          <w:bCs/>
          <w:sz w:val="18"/>
          <w:szCs w:val="18"/>
        </w:rPr>
        <w:t>_________________________________________________________________________________________________________________</w:t>
      </w:r>
    </w:p>
    <w:p w:rsidR="00D135CD" w:rsidRDefault="00D135CD" w:rsidP="00D135CD">
      <w:pPr>
        <w:jc w:val="both"/>
        <w:rPr>
          <w:b/>
          <w:sz w:val="18"/>
          <w:szCs w:val="18"/>
        </w:rPr>
      </w:pPr>
    </w:p>
    <w:p w:rsidR="0079045D" w:rsidRPr="0079045D" w:rsidRDefault="00D135CD" w:rsidP="0079045D">
      <w:pPr>
        <w:pStyle w:val="ConsPlusTitle"/>
        <w:widowControl/>
        <w:jc w:val="center"/>
        <w:rPr>
          <w:rFonts w:ascii="Times New Roman" w:hAnsi="Times New Roman" w:cs="Times New Roman"/>
          <w:sz w:val="18"/>
          <w:szCs w:val="18"/>
        </w:rPr>
      </w:pPr>
      <w:r w:rsidRPr="0079045D">
        <w:rPr>
          <w:rFonts w:ascii="Times New Roman" w:hAnsi="Times New Roman" w:cs="Times New Roman"/>
          <w:sz w:val="18"/>
          <w:szCs w:val="18"/>
        </w:rPr>
        <w:t>Решение комитета местного самоуправления Мошковского сельсовета Бековского рай она Пензенской области от 20.12.2019 № 48-6/</w:t>
      </w:r>
      <w:r w:rsidRPr="0079045D">
        <w:rPr>
          <w:rFonts w:ascii="Times New Roman" w:hAnsi="Times New Roman" w:cs="Times New Roman"/>
          <w:sz w:val="18"/>
          <w:szCs w:val="18"/>
          <w:lang w:val="en-US"/>
        </w:rPr>
        <w:t>VII</w:t>
      </w:r>
      <w:r w:rsidRPr="0079045D">
        <w:rPr>
          <w:rFonts w:ascii="Times New Roman" w:hAnsi="Times New Roman" w:cs="Times New Roman"/>
          <w:sz w:val="18"/>
          <w:szCs w:val="18"/>
        </w:rPr>
        <w:t xml:space="preserve"> «</w:t>
      </w:r>
      <w:r w:rsidR="0079045D" w:rsidRPr="0079045D">
        <w:rPr>
          <w:rFonts w:ascii="Times New Roman" w:hAnsi="Times New Roman" w:cs="Times New Roman"/>
          <w:sz w:val="18"/>
          <w:szCs w:val="18"/>
        </w:rPr>
        <w:t xml:space="preserve">Об утверждении Порядка поощрения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w:t>
      </w:r>
      <w:r w:rsidR="0079045D" w:rsidRPr="0079045D">
        <w:rPr>
          <w:rFonts w:ascii="Times New Roman" w:hAnsi="Times New Roman" w:cs="Times New Roman"/>
          <w:sz w:val="18"/>
          <w:szCs w:val="18"/>
        </w:rPr>
        <w:lastRenderedPageBreak/>
        <w:t>государственной власти) субъектов Российской Федерации и деятельности органов исполнительной власти субъектов Российской Федерации в Мошковском сельсовете Бековского района Пензенской области»</w:t>
      </w:r>
    </w:p>
    <w:p w:rsidR="0079045D" w:rsidRPr="0079045D" w:rsidRDefault="0079045D" w:rsidP="0079045D">
      <w:pPr>
        <w:autoSpaceDE w:val="0"/>
        <w:autoSpaceDN w:val="0"/>
        <w:jc w:val="both"/>
        <w:rPr>
          <w:sz w:val="18"/>
          <w:szCs w:val="18"/>
        </w:rPr>
      </w:pPr>
      <w:r w:rsidRPr="0079045D">
        <w:rPr>
          <w:sz w:val="18"/>
          <w:szCs w:val="18"/>
        </w:rPr>
        <w:t>В соответствии с постановлением Правительства Российской Федерации от 07.12.2019 № 1614 «Об утверждении Правил предоставления и распределения иных межбюджетных трансфертов в 2019 году из федерального бюджета бюджетам субъектов Российской Федерации за достижение показателей деятельности органов исполнительной власти субъектов Российской Федерации», постановлениями Губернатора Пензенской области от 19.12.2019 № 162 «О порядке выплаты поощрения за достижение Пензенской областью в 2019 году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 от 18.12.2019 № 161 «Об определении групп должностных лиц, способствующих достижению Пензенской областью в 2019 году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 статьей 20 Устава Мошковского сельсовета Бековского района Пензенской области</w:t>
      </w:r>
    </w:p>
    <w:p w:rsidR="0079045D" w:rsidRPr="0079045D" w:rsidRDefault="0079045D" w:rsidP="0079045D">
      <w:pPr>
        <w:autoSpaceDE w:val="0"/>
        <w:autoSpaceDN w:val="0"/>
        <w:adjustRightInd w:val="0"/>
        <w:jc w:val="center"/>
        <w:rPr>
          <w:b/>
          <w:sz w:val="18"/>
          <w:szCs w:val="18"/>
        </w:rPr>
      </w:pPr>
      <w:r w:rsidRPr="0079045D">
        <w:rPr>
          <w:sz w:val="18"/>
          <w:szCs w:val="18"/>
        </w:rPr>
        <w:t>Комитет местного самоуправления Мошковского сельсовета</w:t>
      </w:r>
      <w:r w:rsidRPr="0079045D">
        <w:rPr>
          <w:b/>
          <w:sz w:val="18"/>
          <w:szCs w:val="18"/>
        </w:rPr>
        <w:t xml:space="preserve"> решил:</w:t>
      </w:r>
    </w:p>
    <w:p w:rsidR="0079045D" w:rsidRPr="0079045D" w:rsidRDefault="0079045D" w:rsidP="0079045D">
      <w:pPr>
        <w:autoSpaceDE w:val="0"/>
        <w:autoSpaceDN w:val="0"/>
        <w:jc w:val="both"/>
        <w:rPr>
          <w:sz w:val="18"/>
          <w:szCs w:val="18"/>
        </w:rPr>
      </w:pPr>
      <w:r w:rsidRPr="0079045D">
        <w:rPr>
          <w:rFonts w:eastAsia="Calibri"/>
          <w:sz w:val="18"/>
          <w:szCs w:val="18"/>
          <w:lang w:eastAsia="en-US"/>
        </w:rPr>
        <w:t xml:space="preserve">1. </w:t>
      </w:r>
      <w:r w:rsidRPr="0079045D">
        <w:rPr>
          <w:sz w:val="18"/>
          <w:szCs w:val="18"/>
        </w:rPr>
        <w:t>Утвердить прилагаемый Порядок поощрения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 в Мошковском сельсовете Бековского района Пензенской области.</w:t>
      </w:r>
    </w:p>
    <w:p w:rsidR="0079045D" w:rsidRPr="0079045D" w:rsidRDefault="0079045D" w:rsidP="0079045D">
      <w:pPr>
        <w:pStyle w:val="ConsPlusTitle"/>
        <w:widowControl/>
        <w:jc w:val="both"/>
        <w:rPr>
          <w:rFonts w:ascii="Times New Roman" w:hAnsi="Times New Roman" w:cs="Times New Roman"/>
          <w:b w:val="0"/>
          <w:bCs w:val="0"/>
          <w:sz w:val="18"/>
          <w:szCs w:val="18"/>
        </w:rPr>
      </w:pPr>
      <w:r w:rsidRPr="0079045D">
        <w:rPr>
          <w:rFonts w:ascii="Times New Roman" w:hAnsi="Times New Roman" w:cs="Times New Roman"/>
          <w:b w:val="0"/>
          <w:sz w:val="18"/>
          <w:szCs w:val="18"/>
        </w:rPr>
        <w:t xml:space="preserve">2. </w:t>
      </w:r>
      <w:r w:rsidRPr="0079045D">
        <w:rPr>
          <w:rFonts w:ascii="Times New Roman" w:hAnsi="Times New Roman" w:cs="Times New Roman"/>
          <w:b w:val="0"/>
          <w:bCs w:val="0"/>
          <w:sz w:val="18"/>
          <w:szCs w:val="18"/>
        </w:rPr>
        <w:t>Опубликовать настоящее решение в информационном бюллетене «Ведомости Мошковского сельсовета».</w:t>
      </w:r>
    </w:p>
    <w:p w:rsidR="0079045D" w:rsidRPr="0079045D" w:rsidRDefault="0079045D" w:rsidP="0079045D">
      <w:pPr>
        <w:pStyle w:val="ac"/>
        <w:jc w:val="both"/>
        <w:rPr>
          <w:b w:val="0"/>
          <w:bCs w:val="0"/>
          <w:i w:val="0"/>
          <w:sz w:val="18"/>
          <w:szCs w:val="18"/>
        </w:rPr>
      </w:pPr>
      <w:r w:rsidRPr="0079045D">
        <w:rPr>
          <w:b w:val="0"/>
          <w:bCs w:val="0"/>
          <w:i w:val="0"/>
          <w:sz w:val="18"/>
          <w:szCs w:val="18"/>
        </w:rPr>
        <w:t>3. Настоящее решение вступает в силу после его официального опубликования.</w:t>
      </w:r>
    </w:p>
    <w:p w:rsidR="0079045D" w:rsidRPr="0079045D" w:rsidRDefault="0079045D" w:rsidP="0079045D">
      <w:pPr>
        <w:pStyle w:val="ac"/>
        <w:jc w:val="both"/>
        <w:rPr>
          <w:bCs w:val="0"/>
          <w:i w:val="0"/>
          <w:sz w:val="18"/>
          <w:szCs w:val="18"/>
        </w:rPr>
      </w:pPr>
      <w:r w:rsidRPr="0079045D">
        <w:rPr>
          <w:b w:val="0"/>
          <w:bCs w:val="0"/>
          <w:i w:val="0"/>
          <w:sz w:val="18"/>
          <w:szCs w:val="18"/>
        </w:rPr>
        <w:t>4. Контроль за исполнением настоящего решения возложить на главу Мошковского сельсовета Артамошкину И.А.</w:t>
      </w:r>
    </w:p>
    <w:p w:rsidR="0079045D" w:rsidRPr="0079045D" w:rsidRDefault="0079045D" w:rsidP="0079045D">
      <w:pPr>
        <w:autoSpaceDE w:val="0"/>
        <w:autoSpaceDN w:val="0"/>
        <w:adjustRightInd w:val="0"/>
        <w:rPr>
          <w:sz w:val="18"/>
          <w:szCs w:val="18"/>
        </w:rPr>
      </w:pPr>
      <w:r w:rsidRPr="0079045D">
        <w:rPr>
          <w:sz w:val="18"/>
          <w:szCs w:val="18"/>
        </w:rPr>
        <w:t xml:space="preserve">Глава </w:t>
      </w:r>
      <w:r w:rsidRPr="0079045D">
        <w:rPr>
          <w:bCs/>
          <w:sz w:val="18"/>
          <w:szCs w:val="18"/>
        </w:rPr>
        <w:t>Мошковского сельсовета                                             И.А. Артамошкина</w:t>
      </w:r>
    </w:p>
    <w:p w:rsidR="0079045D" w:rsidRPr="0079045D" w:rsidRDefault="0079045D" w:rsidP="0079045D">
      <w:pPr>
        <w:autoSpaceDE w:val="0"/>
        <w:autoSpaceDN w:val="0"/>
        <w:adjustRightInd w:val="0"/>
        <w:jc w:val="center"/>
        <w:rPr>
          <w:sz w:val="18"/>
          <w:szCs w:val="18"/>
        </w:rPr>
      </w:pPr>
    </w:p>
    <w:p w:rsidR="0079045D" w:rsidRPr="0079045D" w:rsidRDefault="0079045D" w:rsidP="0079045D">
      <w:pPr>
        <w:autoSpaceDE w:val="0"/>
        <w:autoSpaceDN w:val="0"/>
        <w:ind w:left="2694"/>
        <w:rPr>
          <w:sz w:val="18"/>
          <w:szCs w:val="18"/>
        </w:rPr>
      </w:pPr>
      <w:r>
        <w:rPr>
          <w:sz w:val="18"/>
          <w:szCs w:val="18"/>
        </w:rPr>
        <w:t xml:space="preserve">                                                </w:t>
      </w:r>
      <w:r w:rsidRPr="0079045D">
        <w:rPr>
          <w:sz w:val="18"/>
          <w:szCs w:val="18"/>
        </w:rPr>
        <w:t>Приложение</w:t>
      </w:r>
    </w:p>
    <w:p w:rsidR="0079045D" w:rsidRPr="0079045D" w:rsidRDefault="0079045D" w:rsidP="0079045D">
      <w:pPr>
        <w:autoSpaceDE w:val="0"/>
        <w:autoSpaceDN w:val="0"/>
        <w:ind w:left="4962" w:hanging="3828"/>
        <w:rPr>
          <w:sz w:val="18"/>
          <w:szCs w:val="18"/>
        </w:rPr>
      </w:pPr>
      <w:r w:rsidRPr="0079045D">
        <w:rPr>
          <w:sz w:val="18"/>
          <w:szCs w:val="18"/>
        </w:rPr>
        <w:t xml:space="preserve">Утвержден решением Комитета местного самоуправления </w:t>
      </w:r>
      <w:r w:rsidRPr="0079045D">
        <w:rPr>
          <w:bCs/>
          <w:sz w:val="18"/>
          <w:szCs w:val="18"/>
        </w:rPr>
        <w:t>Мошковского сельсовета</w:t>
      </w:r>
      <w:r w:rsidRPr="0079045D">
        <w:rPr>
          <w:sz w:val="18"/>
          <w:szCs w:val="18"/>
        </w:rPr>
        <w:t xml:space="preserve"> от 20.12.2019 № 48-6/</w:t>
      </w:r>
      <w:r w:rsidRPr="0079045D">
        <w:rPr>
          <w:sz w:val="18"/>
          <w:szCs w:val="18"/>
          <w:lang w:val="en-US"/>
        </w:rPr>
        <w:t>VII</w:t>
      </w:r>
    </w:p>
    <w:p w:rsidR="0079045D" w:rsidRPr="0079045D" w:rsidRDefault="0079045D" w:rsidP="0079045D">
      <w:pPr>
        <w:autoSpaceDE w:val="0"/>
        <w:autoSpaceDN w:val="0"/>
        <w:jc w:val="center"/>
        <w:rPr>
          <w:b/>
          <w:sz w:val="18"/>
          <w:szCs w:val="18"/>
        </w:rPr>
      </w:pPr>
      <w:r w:rsidRPr="0079045D">
        <w:rPr>
          <w:b/>
          <w:sz w:val="18"/>
          <w:szCs w:val="18"/>
        </w:rPr>
        <w:t>Порядок поощрения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 в Мошковском сельсовете Бековского района Пензенской области</w:t>
      </w:r>
    </w:p>
    <w:p w:rsidR="0079045D" w:rsidRPr="0079045D" w:rsidRDefault="0079045D" w:rsidP="0079045D">
      <w:pPr>
        <w:autoSpaceDE w:val="0"/>
        <w:autoSpaceDN w:val="0"/>
        <w:jc w:val="both"/>
        <w:rPr>
          <w:sz w:val="18"/>
          <w:szCs w:val="18"/>
        </w:rPr>
      </w:pPr>
      <w:r w:rsidRPr="0079045D">
        <w:rPr>
          <w:sz w:val="18"/>
          <w:szCs w:val="18"/>
        </w:rPr>
        <w:t>1. Настоящий Порядок определяет правила выплаты поощрения за содействие достижению Пензенской областью в 2019 году значений (уровней) показателей для оценки эффективности деятельности, утвержденных Указом Президента Российской Федерации от 25.04.2019 № 193 «Об оценке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 (далее – соответственно Порядок, поощрение).</w:t>
      </w:r>
    </w:p>
    <w:p w:rsidR="0079045D" w:rsidRPr="0079045D" w:rsidRDefault="0079045D" w:rsidP="0079045D">
      <w:pPr>
        <w:autoSpaceDE w:val="0"/>
        <w:autoSpaceDN w:val="0"/>
        <w:jc w:val="both"/>
        <w:rPr>
          <w:sz w:val="18"/>
          <w:szCs w:val="18"/>
        </w:rPr>
      </w:pPr>
      <w:r w:rsidRPr="0079045D">
        <w:rPr>
          <w:sz w:val="18"/>
          <w:szCs w:val="18"/>
        </w:rPr>
        <w:t xml:space="preserve">2. Выплата поощрения производится за счет средств иных межбюджетных трансфертов, поступивших в бюджет </w:t>
      </w:r>
      <w:r w:rsidRPr="0079045D">
        <w:rPr>
          <w:bCs/>
          <w:sz w:val="18"/>
          <w:szCs w:val="18"/>
        </w:rPr>
        <w:t>Мошковского сельсовета</w:t>
      </w:r>
      <w:r w:rsidRPr="0079045D">
        <w:rPr>
          <w:sz w:val="18"/>
          <w:szCs w:val="18"/>
        </w:rPr>
        <w:t xml:space="preserve"> Бековского района Пензенской области из бюджета Пензенской области в 2019 году.</w:t>
      </w:r>
    </w:p>
    <w:p w:rsidR="0079045D" w:rsidRPr="0079045D" w:rsidRDefault="0079045D" w:rsidP="0079045D">
      <w:pPr>
        <w:autoSpaceDE w:val="0"/>
        <w:autoSpaceDN w:val="0"/>
        <w:jc w:val="both"/>
        <w:rPr>
          <w:sz w:val="18"/>
          <w:szCs w:val="18"/>
        </w:rPr>
      </w:pPr>
      <w:r w:rsidRPr="0079045D">
        <w:rPr>
          <w:sz w:val="18"/>
          <w:szCs w:val="18"/>
        </w:rPr>
        <w:t xml:space="preserve">3. Поощрение выплачивается муниципальным служащим </w:t>
      </w:r>
      <w:r w:rsidRPr="0079045D">
        <w:rPr>
          <w:bCs/>
          <w:sz w:val="18"/>
          <w:szCs w:val="18"/>
        </w:rPr>
        <w:t>Мошковского сельсовета</w:t>
      </w:r>
      <w:r w:rsidRPr="0079045D">
        <w:rPr>
          <w:sz w:val="18"/>
          <w:szCs w:val="18"/>
        </w:rPr>
        <w:t xml:space="preserve"> Бековского района Пензенской области, замещающим должности муниципальной службы в администрации </w:t>
      </w:r>
      <w:r w:rsidRPr="0079045D">
        <w:rPr>
          <w:bCs/>
          <w:sz w:val="18"/>
          <w:szCs w:val="18"/>
        </w:rPr>
        <w:t>Мошковского сельсовета</w:t>
      </w:r>
      <w:r w:rsidRPr="0079045D">
        <w:rPr>
          <w:sz w:val="18"/>
          <w:szCs w:val="18"/>
        </w:rPr>
        <w:t xml:space="preserve"> Бековского района Пензенской области.</w:t>
      </w:r>
    </w:p>
    <w:p w:rsidR="0079045D" w:rsidRPr="0079045D" w:rsidRDefault="0079045D" w:rsidP="0079045D">
      <w:pPr>
        <w:autoSpaceDE w:val="0"/>
        <w:autoSpaceDN w:val="0"/>
        <w:jc w:val="both"/>
        <w:rPr>
          <w:sz w:val="18"/>
          <w:szCs w:val="18"/>
        </w:rPr>
      </w:pPr>
      <w:r w:rsidRPr="0079045D">
        <w:rPr>
          <w:sz w:val="18"/>
          <w:szCs w:val="18"/>
        </w:rPr>
        <w:t xml:space="preserve">4. </w:t>
      </w:r>
      <w:bookmarkStart w:id="4" w:name="P51"/>
      <w:bookmarkEnd w:id="4"/>
      <w:r w:rsidRPr="0079045D">
        <w:rPr>
          <w:sz w:val="18"/>
          <w:szCs w:val="18"/>
        </w:rPr>
        <w:t>Размер ассигнований на выплату поощрения (</w:t>
      </w:r>
      <w:proofErr w:type="spellStart"/>
      <w:r w:rsidRPr="0079045D">
        <w:rPr>
          <w:sz w:val="18"/>
          <w:szCs w:val="18"/>
        </w:rPr>
        <w:t>R</w:t>
      </w:r>
      <w:r w:rsidRPr="0079045D">
        <w:rPr>
          <w:sz w:val="18"/>
          <w:szCs w:val="18"/>
          <w:vertAlign w:val="subscript"/>
        </w:rPr>
        <w:t>амi</w:t>
      </w:r>
      <w:proofErr w:type="spellEnd"/>
      <w:r w:rsidRPr="0079045D">
        <w:rPr>
          <w:sz w:val="18"/>
          <w:szCs w:val="18"/>
        </w:rPr>
        <w:t>) определяется по следующей формуле:</w:t>
      </w:r>
    </w:p>
    <w:p w:rsidR="0079045D" w:rsidRPr="0079045D" w:rsidRDefault="0079045D" w:rsidP="0079045D">
      <w:pPr>
        <w:autoSpaceDE w:val="0"/>
        <w:autoSpaceDN w:val="0"/>
        <w:jc w:val="both"/>
        <w:rPr>
          <w:sz w:val="18"/>
          <w:szCs w:val="18"/>
        </w:rPr>
      </w:pPr>
      <w:proofErr w:type="spellStart"/>
      <w:r w:rsidRPr="0079045D">
        <w:rPr>
          <w:sz w:val="18"/>
          <w:szCs w:val="18"/>
        </w:rPr>
        <w:t>R</w:t>
      </w:r>
      <w:r w:rsidRPr="0079045D">
        <w:rPr>
          <w:sz w:val="18"/>
          <w:szCs w:val="18"/>
          <w:vertAlign w:val="subscript"/>
        </w:rPr>
        <w:t>амi</w:t>
      </w:r>
      <w:proofErr w:type="spellEnd"/>
      <w:r w:rsidRPr="0079045D">
        <w:rPr>
          <w:sz w:val="18"/>
          <w:szCs w:val="18"/>
        </w:rPr>
        <w:t xml:space="preserve"> = </w:t>
      </w:r>
      <w:proofErr w:type="spellStart"/>
      <w:r w:rsidRPr="0079045D">
        <w:rPr>
          <w:sz w:val="18"/>
          <w:szCs w:val="18"/>
        </w:rPr>
        <w:t>ФOTМ</w:t>
      </w:r>
      <w:r w:rsidRPr="0079045D">
        <w:rPr>
          <w:sz w:val="18"/>
          <w:szCs w:val="18"/>
          <w:vertAlign w:val="subscript"/>
        </w:rPr>
        <w:t>норм</w:t>
      </w:r>
      <w:r w:rsidRPr="0079045D">
        <w:rPr>
          <w:sz w:val="18"/>
          <w:szCs w:val="18"/>
          <w:vertAlign w:val="subscript"/>
          <w:lang w:val="en-US"/>
        </w:rPr>
        <w:t>i</w:t>
      </w:r>
      <w:proofErr w:type="spellEnd"/>
      <w:r w:rsidRPr="0079045D">
        <w:rPr>
          <w:sz w:val="18"/>
          <w:szCs w:val="18"/>
          <w:vertAlign w:val="subscript"/>
        </w:rPr>
        <w:t xml:space="preserve"> </w:t>
      </w:r>
      <w:r w:rsidRPr="0079045D">
        <w:rPr>
          <w:sz w:val="18"/>
          <w:szCs w:val="18"/>
        </w:rPr>
        <w:t>x k, где</w:t>
      </w:r>
    </w:p>
    <w:p w:rsidR="0079045D" w:rsidRPr="0079045D" w:rsidRDefault="0079045D" w:rsidP="0079045D">
      <w:pPr>
        <w:autoSpaceDE w:val="0"/>
        <w:autoSpaceDN w:val="0"/>
        <w:jc w:val="both"/>
        <w:rPr>
          <w:sz w:val="18"/>
          <w:szCs w:val="18"/>
          <w:highlight w:val="yellow"/>
        </w:rPr>
      </w:pPr>
      <w:proofErr w:type="spellStart"/>
      <w:r w:rsidRPr="0079045D">
        <w:rPr>
          <w:sz w:val="18"/>
          <w:szCs w:val="18"/>
        </w:rPr>
        <w:t>ФOTМ</w:t>
      </w:r>
      <w:r w:rsidRPr="0079045D">
        <w:rPr>
          <w:sz w:val="18"/>
          <w:szCs w:val="18"/>
          <w:vertAlign w:val="subscript"/>
        </w:rPr>
        <w:t>норм</w:t>
      </w:r>
      <w:r w:rsidRPr="0079045D">
        <w:rPr>
          <w:sz w:val="18"/>
          <w:szCs w:val="18"/>
          <w:vertAlign w:val="subscript"/>
          <w:lang w:val="en-US"/>
        </w:rPr>
        <w:t>i</w:t>
      </w:r>
      <w:proofErr w:type="spellEnd"/>
      <w:r w:rsidRPr="0079045D">
        <w:rPr>
          <w:sz w:val="18"/>
          <w:szCs w:val="18"/>
        </w:rPr>
        <w:t xml:space="preserve"> – месячный фонд оплаты труда с начислениями администрации </w:t>
      </w:r>
      <w:r w:rsidRPr="0079045D">
        <w:rPr>
          <w:bCs/>
          <w:sz w:val="18"/>
          <w:szCs w:val="18"/>
        </w:rPr>
        <w:t>Мошковского сельсовета</w:t>
      </w:r>
      <w:r w:rsidRPr="0079045D">
        <w:rPr>
          <w:sz w:val="18"/>
          <w:szCs w:val="18"/>
        </w:rPr>
        <w:t xml:space="preserve"> Бековского района Пензенской области, рассчитанный исходя из установленных размеров месячного денежного содержания главы администрации </w:t>
      </w:r>
      <w:r w:rsidRPr="0079045D">
        <w:rPr>
          <w:bCs/>
          <w:sz w:val="18"/>
          <w:szCs w:val="18"/>
        </w:rPr>
        <w:t>Мошковского сельсовета</w:t>
      </w:r>
      <w:r w:rsidRPr="0079045D">
        <w:rPr>
          <w:sz w:val="18"/>
          <w:szCs w:val="18"/>
        </w:rPr>
        <w:t xml:space="preserve"> Бековского района Пензенской области и иных муниципальных служащих, замещающих должности муниципальной службы </w:t>
      </w:r>
      <w:r w:rsidRPr="0079045D">
        <w:rPr>
          <w:bCs/>
          <w:sz w:val="18"/>
          <w:szCs w:val="18"/>
        </w:rPr>
        <w:t>Мошковского сельсовета</w:t>
      </w:r>
      <w:r w:rsidRPr="0079045D">
        <w:rPr>
          <w:sz w:val="18"/>
          <w:szCs w:val="18"/>
        </w:rPr>
        <w:t xml:space="preserve"> Бековского района Пензенской области, исходя из действующего штатного расписания по состоянию на 01.12.2019 и количества должностных окладов, учитываемого при формировании фонда оплаты труда;</w:t>
      </w:r>
    </w:p>
    <w:p w:rsidR="0079045D" w:rsidRPr="0079045D" w:rsidRDefault="0079045D" w:rsidP="0079045D">
      <w:pPr>
        <w:autoSpaceDE w:val="0"/>
        <w:autoSpaceDN w:val="0"/>
        <w:jc w:val="both"/>
        <w:rPr>
          <w:sz w:val="18"/>
          <w:szCs w:val="18"/>
        </w:rPr>
      </w:pPr>
      <w:r w:rsidRPr="0079045D">
        <w:rPr>
          <w:sz w:val="18"/>
          <w:szCs w:val="18"/>
        </w:rPr>
        <w:t>k - коэффициент поощрения, который устанавливается в размере 0,527808 -</w:t>
      </w:r>
      <w:r w:rsidRPr="0079045D">
        <w:rPr>
          <w:color w:val="FF0000"/>
          <w:sz w:val="18"/>
          <w:szCs w:val="18"/>
        </w:rPr>
        <w:t> </w:t>
      </w:r>
      <w:r w:rsidRPr="0079045D">
        <w:rPr>
          <w:sz w:val="18"/>
          <w:szCs w:val="18"/>
        </w:rPr>
        <w:t>для лиц, перечисленных в пункте 3 настоящего Порядка.</w:t>
      </w:r>
    </w:p>
    <w:p w:rsidR="0079045D" w:rsidRPr="0079045D" w:rsidRDefault="0079045D" w:rsidP="0079045D">
      <w:pPr>
        <w:autoSpaceDE w:val="0"/>
        <w:autoSpaceDN w:val="0"/>
        <w:jc w:val="both"/>
        <w:rPr>
          <w:sz w:val="18"/>
          <w:szCs w:val="18"/>
        </w:rPr>
      </w:pPr>
      <w:r w:rsidRPr="0079045D">
        <w:rPr>
          <w:sz w:val="18"/>
          <w:szCs w:val="18"/>
        </w:rPr>
        <w:t xml:space="preserve">5. Поощрение лиц, указанных в пункте 3 Порядка, производится исходя из размера ассигнований, предусмотренных на указанные цели в бюджете </w:t>
      </w:r>
      <w:r w:rsidRPr="0079045D">
        <w:rPr>
          <w:bCs/>
          <w:sz w:val="18"/>
          <w:szCs w:val="18"/>
        </w:rPr>
        <w:t>Мошковского сельсовета</w:t>
      </w:r>
      <w:r w:rsidRPr="0079045D">
        <w:rPr>
          <w:sz w:val="18"/>
          <w:szCs w:val="18"/>
        </w:rPr>
        <w:t xml:space="preserve"> Бековского района Пензенской области в соответствии с пунктом 4 настоящего Порядка, пропорционально фактически установленного на день выплаты поощрения месячного денежного содержания (должностного оклада и ежемесячных выплат, определенных Законом Пензенской области от 10.10.2007 №1390-ЗПО «О муниципальной службе в Пензенской области») и сложившегося размера начислений на заработную плату (с учетом регрессивной шкалы тарифов страховых взносов).</w:t>
      </w:r>
    </w:p>
    <w:p w:rsidR="0079045D" w:rsidRPr="0079045D" w:rsidRDefault="0079045D" w:rsidP="0079045D">
      <w:pPr>
        <w:autoSpaceDE w:val="0"/>
        <w:autoSpaceDN w:val="0"/>
        <w:jc w:val="both"/>
        <w:rPr>
          <w:sz w:val="18"/>
          <w:szCs w:val="18"/>
        </w:rPr>
      </w:pPr>
      <w:r w:rsidRPr="0079045D">
        <w:rPr>
          <w:sz w:val="18"/>
          <w:szCs w:val="18"/>
        </w:rPr>
        <w:t xml:space="preserve">6. Решение о выплате поощрения в отношении главы администрации </w:t>
      </w:r>
      <w:r w:rsidRPr="0079045D">
        <w:rPr>
          <w:bCs/>
          <w:sz w:val="18"/>
          <w:szCs w:val="18"/>
        </w:rPr>
        <w:t>Мошковского сельсовета</w:t>
      </w:r>
      <w:r w:rsidRPr="0079045D">
        <w:rPr>
          <w:sz w:val="18"/>
          <w:szCs w:val="18"/>
        </w:rPr>
        <w:t xml:space="preserve"> Бековского района Пензенской области принимается Комитетом местного самоуправления </w:t>
      </w:r>
      <w:r w:rsidRPr="0079045D">
        <w:rPr>
          <w:bCs/>
          <w:sz w:val="18"/>
          <w:szCs w:val="18"/>
        </w:rPr>
        <w:t>Мошковского сельсовета</w:t>
      </w:r>
      <w:r w:rsidRPr="0079045D">
        <w:rPr>
          <w:sz w:val="18"/>
          <w:szCs w:val="18"/>
        </w:rPr>
        <w:t xml:space="preserve"> Бековского района Пензенской области.</w:t>
      </w:r>
    </w:p>
    <w:p w:rsidR="0079045D" w:rsidRDefault="0079045D" w:rsidP="0079045D">
      <w:pPr>
        <w:pBdr>
          <w:bottom w:val="single" w:sz="12" w:space="1" w:color="auto"/>
        </w:pBdr>
        <w:autoSpaceDE w:val="0"/>
        <w:autoSpaceDN w:val="0"/>
        <w:jc w:val="both"/>
        <w:rPr>
          <w:sz w:val="18"/>
          <w:szCs w:val="18"/>
        </w:rPr>
      </w:pPr>
      <w:r w:rsidRPr="0079045D">
        <w:rPr>
          <w:sz w:val="18"/>
          <w:szCs w:val="18"/>
        </w:rPr>
        <w:t xml:space="preserve">Решение о выплате поощрения в отношении муниципальных служащих </w:t>
      </w:r>
      <w:r w:rsidRPr="0079045D">
        <w:rPr>
          <w:bCs/>
          <w:sz w:val="18"/>
          <w:szCs w:val="18"/>
        </w:rPr>
        <w:t>Мошковского сельсовета</w:t>
      </w:r>
      <w:r w:rsidRPr="0079045D">
        <w:rPr>
          <w:sz w:val="18"/>
          <w:szCs w:val="18"/>
        </w:rPr>
        <w:t xml:space="preserve"> Бековского района Пензенской области, замещающих должности муниципальной службы в администрации </w:t>
      </w:r>
      <w:r w:rsidRPr="0079045D">
        <w:rPr>
          <w:bCs/>
          <w:sz w:val="18"/>
          <w:szCs w:val="18"/>
        </w:rPr>
        <w:t>Мошковского сельсовета</w:t>
      </w:r>
      <w:r w:rsidRPr="0079045D">
        <w:rPr>
          <w:sz w:val="18"/>
          <w:szCs w:val="18"/>
        </w:rPr>
        <w:t xml:space="preserve"> Бековского района Пензенской области, принимается главой администрации </w:t>
      </w:r>
      <w:r w:rsidRPr="0079045D">
        <w:rPr>
          <w:bCs/>
          <w:sz w:val="18"/>
          <w:szCs w:val="18"/>
        </w:rPr>
        <w:t>Мошковского сельсовета</w:t>
      </w:r>
      <w:r w:rsidRPr="0079045D">
        <w:rPr>
          <w:sz w:val="18"/>
          <w:szCs w:val="18"/>
        </w:rPr>
        <w:t xml:space="preserve"> Бековского района Пензенской области.</w:t>
      </w:r>
    </w:p>
    <w:p w:rsidR="00C02CB8" w:rsidRDefault="00C02CB8" w:rsidP="00C02CB8">
      <w:pPr>
        <w:jc w:val="both"/>
        <w:rPr>
          <w:b/>
          <w:sz w:val="18"/>
          <w:szCs w:val="18"/>
        </w:rPr>
      </w:pPr>
      <w:r>
        <w:rPr>
          <w:b/>
          <w:sz w:val="18"/>
          <w:szCs w:val="18"/>
        </w:rPr>
        <w:t xml:space="preserve">                </w:t>
      </w:r>
    </w:p>
    <w:p w:rsidR="00C02CB8" w:rsidRDefault="00C02CB8" w:rsidP="00C02CB8">
      <w:pPr>
        <w:jc w:val="both"/>
        <w:rPr>
          <w:b/>
          <w:sz w:val="18"/>
          <w:szCs w:val="18"/>
        </w:rPr>
      </w:pPr>
      <w:r>
        <w:rPr>
          <w:b/>
          <w:sz w:val="18"/>
          <w:szCs w:val="18"/>
        </w:rPr>
        <w:t xml:space="preserve">               </w:t>
      </w:r>
      <w:r>
        <w:rPr>
          <w:b/>
          <w:sz w:val="18"/>
          <w:szCs w:val="18"/>
        </w:rPr>
        <w:t>1</w:t>
      </w:r>
      <w:r>
        <w:rPr>
          <w:b/>
          <w:sz w:val="18"/>
          <w:szCs w:val="18"/>
        </w:rPr>
        <w:t>3</w:t>
      </w:r>
      <w:bookmarkStart w:id="5" w:name="_GoBack"/>
      <w:bookmarkEnd w:id="5"/>
      <w:r>
        <w:rPr>
          <w:b/>
          <w:sz w:val="18"/>
          <w:szCs w:val="18"/>
        </w:rPr>
        <w:t xml:space="preserve"> ДЕКАБРЯ 2018 ГОДА В ЗДАНИИ АДМИНИСТРАЦИИ МОШКОВСКОГО СЕЛЬСОВЕТА БЕКОВСКОГО РАЙОНА ПЕНЗЕНСКОЙ ОБЛАСТИ СОСТОЯЛИСЬ ПУБЛИЧНЫЕ СЛУШАНИЯ.</w:t>
      </w:r>
    </w:p>
    <w:p w:rsidR="00C02CB8" w:rsidRDefault="00C02CB8" w:rsidP="00C02CB8">
      <w:pPr>
        <w:tabs>
          <w:tab w:val="left" w:pos="2329"/>
        </w:tabs>
        <w:jc w:val="both"/>
        <w:rPr>
          <w:b/>
          <w:sz w:val="18"/>
          <w:szCs w:val="18"/>
        </w:rPr>
      </w:pPr>
      <w:r>
        <w:rPr>
          <w:b/>
          <w:sz w:val="18"/>
          <w:szCs w:val="18"/>
        </w:rPr>
        <w:t xml:space="preserve">                19</w:t>
      </w:r>
      <w:r>
        <w:rPr>
          <w:b/>
          <w:sz w:val="18"/>
          <w:szCs w:val="18"/>
        </w:rPr>
        <w:t xml:space="preserve"> ЧЕЛОВЕК, ПОСТОЯННО ИЛИ ПРЕИМУЩЕСТВЕННО ПРОЖИВАЮЩИЕ В НАСЕЛЕННЫХ ПУНКТАХ МОШКОВСКОГО СЕЛЬСОВЕТА БЕКОВСКОГО РАЙОНА ПЕНЗЕНСКОЙ ОБЛАСТИ, ПРИНЯЛИ УЧАСТИЕ В ОБСУЖДЕНИИ ПРОЕКТА РЕШЕНИЯ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20</w:t>
      </w:r>
      <w:r>
        <w:rPr>
          <w:b/>
          <w:sz w:val="18"/>
          <w:szCs w:val="18"/>
        </w:rPr>
        <w:t>20</w:t>
      </w:r>
      <w:r>
        <w:rPr>
          <w:b/>
          <w:sz w:val="18"/>
          <w:szCs w:val="18"/>
        </w:rPr>
        <w:t xml:space="preserve"> ГОД И НА ПЛАНОВЫЙ ПЕРИОД 202</w:t>
      </w:r>
      <w:r>
        <w:rPr>
          <w:b/>
          <w:sz w:val="18"/>
          <w:szCs w:val="18"/>
        </w:rPr>
        <w:t>1</w:t>
      </w:r>
      <w:r>
        <w:rPr>
          <w:b/>
          <w:sz w:val="18"/>
          <w:szCs w:val="18"/>
        </w:rPr>
        <w:t xml:space="preserve"> и 202</w:t>
      </w:r>
      <w:r>
        <w:rPr>
          <w:b/>
          <w:sz w:val="18"/>
          <w:szCs w:val="18"/>
        </w:rPr>
        <w:t>2</w:t>
      </w:r>
      <w:r>
        <w:rPr>
          <w:b/>
          <w:sz w:val="18"/>
          <w:szCs w:val="18"/>
        </w:rPr>
        <w:t xml:space="preserve"> ГОДОВ», ОПУБЛИКОВАННОГО В ИНФОРМАЦИОННОМ БЮЛЛЕТЕНЕ «ВЕДОМОСТИ МОШКОВСКОГО СЕЛЬСОВЕТА» ОТ 2</w:t>
      </w:r>
      <w:r>
        <w:rPr>
          <w:b/>
          <w:sz w:val="18"/>
          <w:szCs w:val="18"/>
        </w:rPr>
        <w:t>9</w:t>
      </w:r>
      <w:r>
        <w:rPr>
          <w:b/>
          <w:sz w:val="18"/>
          <w:szCs w:val="18"/>
        </w:rPr>
        <w:t xml:space="preserve"> НОЯБРЯ 201</w:t>
      </w:r>
      <w:r>
        <w:rPr>
          <w:b/>
          <w:sz w:val="18"/>
          <w:szCs w:val="18"/>
        </w:rPr>
        <w:t>9</w:t>
      </w:r>
      <w:r>
        <w:rPr>
          <w:b/>
          <w:sz w:val="18"/>
          <w:szCs w:val="18"/>
        </w:rPr>
        <w:t xml:space="preserve"> ГОДА.  </w:t>
      </w:r>
    </w:p>
    <w:p w:rsidR="00C02CB8" w:rsidRDefault="00C02CB8" w:rsidP="00C02CB8">
      <w:pPr>
        <w:ind w:firstLine="709"/>
        <w:jc w:val="both"/>
        <w:rPr>
          <w:b/>
          <w:sz w:val="18"/>
          <w:szCs w:val="18"/>
        </w:rPr>
      </w:pPr>
      <w:r>
        <w:rPr>
          <w:b/>
          <w:sz w:val="18"/>
          <w:szCs w:val="18"/>
        </w:rPr>
        <w:t xml:space="preserve">ПОСЛЕ ОБСУЖДЕНИЯ БЫЛО ПРИНЯТО РЕШЕНИЕ ОДОБРИТЬ РАССМОТРЕННЫЙ ПРОЕКТ РЕШЕНИЯ КОМИТЕТА МЕСТНОГО САМОУПРАВЛЕНИЯ МОШКОВСКОГО СЕЛЬСОВЕТА БЕКОВСКОГО РАЙОНА </w:t>
      </w:r>
      <w:r>
        <w:rPr>
          <w:b/>
          <w:sz w:val="18"/>
          <w:szCs w:val="18"/>
        </w:rPr>
        <w:lastRenderedPageBreak/>
        <w:t>ПЕНЗЕНСКОЙ ОБЛАСТИ «О БЮДЖЕТЕ МОШКОВСКОГО СЕЛЬСОВЕТА БЕКОВСКОГО РАЙОНА ПЕНЗЕНСКОЙ ОБЛАСТИ НА 20</w:t>
      </w:r>
      <w:r>
        <w:rPr>
          <w:b/>
          <w:sz w:val="18"/>
          <w:szCs w:val="18"/>
        </w:rPr>
        <w:t>20</w:t>
      </w:r>
      <w:r>
        <w:rPr>
          <w:b/>
          <w:sz w:val="18"/>
          <w:szCs w:val="18"/>
        </w:rPr>
        <w:t xml:space="preserve"> ГОД И НА ПЛАНОВЫЙ ПЕРИОД 202</w:t>
      </w:r>
      <w:r>
        <w:rPr>
          <w:b/>
          <w:sz w:val="18"/>
          <w:szCs w:val="18"/>
        </w:rPr>
        <w:t>1</w:t>
      </w:r>
      <w:r>
        <w:rPr>
          <w:b/>
          <w:sz w:val="18"/>
          <w:szCs w:val="18"/>
        </w:rPr>
        <w:t xml:space="preserve"> и 202</w:t>
      </w:r>
      <w:r>
        <w:rPr>
          <w:b/>
          <w:sz w:val="18"/>
          <w:szCs w:val="18"/>
        </w:rPr>
        <w:t>2</w:t>
      </w:r>
      <w:r>
        <w:rPr>
          <w:b/>
          <w:sz w:val="18"/>
          <w:szCs w:val="18"/>
        </w:rPr>
        <w:t xml:space="preserve"> ГОДОВ».</w:t>
      </w:r>
    </w:p>
    <w:p w:rsidR="00C02CB8" w:rsidRDefault="00C02CB8" w:rsidP="00C02CB8">
      <w:pPr>
        <w:ind w:firstLine="709"/>
        <w:jc w:val="both"/>
        <w:rPr>
          <w:b/>
          <w:sz w:val="18"/>
          <w:szCs w:val="18"/>
        </w:rPr>
      </w:pPr>
      <w:r>
        <w:rPr>
          <w:b/>
          <w:sz w:val="18"/>
          <w:szCs w:val="18"/>
        </w:rPr>
        <w:t xml:space="preserve">РЕШЕНИЕ, ПРИНЯТОЕ НА ПУБЛИЧНЫХ СЛУШАНИЯХ, НАПРАВЛЕНО ОРГКОМИТЕТОМ В КОМИТЕТ МЕСТНОГО САМОУПРАВЛЕНИЯ МОШКОВСКОГО СЕЛЬСОВЕТА БЕКОВСКОГО РАЙОНА ПЕНЗЕНСКОЙ ОБЛАСТИ. </w:t>
      </w:r>
    </w:p>
    <w:p w:rsidR="00C02CB8" w:rsidRPr="0079045D" w:rsidRDefault="00C02CB8" w:rsidP="0079045D">
      <w:pPr>
        <w:autoSpaceDE w:val="0"/>
        <w:autoSpaceDN w:val="0"/>
        <w:jc w:val="both"/>
        <w:rPr>
          <w:sz w:val="18"/>
          <w:szCs w:val="18"/>
        </w:rPr>
      </w:pPr>
    </w:p>
    <w:p w:rsidR="003144DC" w:rsidRDefault="003144DC">
      <w:pPr>
        <w:tabs>
          <w:tab w:val="left" w:pos="6555"/>
        </w:tabs>
        <w:rPr>
          <w:sz w:val="18"/>
          <w:szCs w:val="18"/>
        </w:rPr>
      </w:pPr>
      <w:r>
        <w:rPr>
          <w:b/>
          <w:noProof/>
          <w:sz w:val="18"/>
          <w:szCs w:val="18"/>
        </w:rPr>
        <mc:AlternateContent>
          <mc:Choice Requires="wps">
            <w:drawing>
              <wp:anchor distT="0" distB="0" distL="114300" distR="114300" simplePos="0" relativeHeight="251656704" behindDoc="1" locked="0" layoutInCell="1" allowOverlap="0" wp14:anchorId="0E3BACC9" wp14:editId="2260498D">
                <wp:simplePos x="0" y="0"/>
                <wp:positionH relativeFrom="page">
                  <wp:align>center</wp:align>
                </wp:positionH>
                <wp:positionV relativeFrom="paragraph">
                  <wp:posOffset>175895</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D2206A">
                              <w:trPr>
                                <w:trHeight w:val="1008"/>
                              </w:trPr>
                              <w:tc>
                                <w:tcPr>
                                  <w:tcW w:w="4022" w:type="dxa"/>
                                  <w:vAlign w:val="center"/>
                                </w:tcPr>
                                <w:p w:rsidR="00D2206A" w:rsidRPr="00D6394C" w:rsidRDefault="00D2206A" w:rsidP="00D6394C">
                                  <w:pPr>
                                    <w:spacing w:after="120"/>
                                    <w:jc w:val="center"/>
                                    <w:rPr>
                                      <w:sz w:val="20"/>
                                      <w:szCs w:val="20"/>
                                    </w:rPr>
                                  </w:pPr>
                                  <w:r w:rsidRPr="00D6394C">
                                    <w:rPr>
                                      <w:b/>
                                      <w:sz w:val="20"/>
                                      <w:szCs w:val="20"/>
                                    </w:rPr>
                                    <w:t>Редактор:</w:t>
                                  </w:r>
                                </w:p>
                                <w:p w:rsidR="00D2206A" w:rsidRPr="00D6394C" w:rsidRDefault="00D2206A" w:rsidP="00D6394C">
                                  <w:pPr>
                                    <w:spacing w:after="120"/>
                                    <w:jc w:val="center"/>
                                    <w:rPr>
                                      <w:sz w:val="20"/>
                                      <w:szCs w:val="20"/>
                                    </w:rPr>
                                  </w:pPr>
                                  <w:r w:rsidRPr="00D6394C">
                                    <w:rPr>
                                      <w:sz w:val="20"/>
                                      <w:szCs w:val="20"/>
                                    </w:rPr>
                                    <w:t>Коробкова О.С.</w:t>
                                  </w:r>
                                </w:p>
                                <w:p w:rsidR="00D2206A" w:rsidRPr="00D6394C" w:rsidRDefault="00D2206A"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D2206A" w:rsidRPr="00D6394C" w:rsidRDefault="00D2206A"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D2206A" w:rsidRPr="00D6394C" w:rsidRDefault="00D2206A"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D2206A" w:rsidRPr="00D6394C" w:rsidRDefault="00D2206A" w:rsidP="00D6394C">
                                  <w:pPr>
                                    <w:spacing w:after="120"/>
                                    <w:jc w:val="center"/>
                                    <w:rPr>
                                      <w:b/>
                                      <w:sz w:val="20"/>
                                      <w:szCs w:val="20"/>
                                    </w:rPr>
                                  </w:pPr>
                                  <w:r w:rsidRPr="00D6394C">
                                    <w:rPr>
                                      <w:b/>
                                      <w:sz w:val="20"/>
                                      <w:szCs w:val="20"/>
                                    </w:rPr>
                                    <w:t>НАШ АДРЕС:</w:t>
                                  </w:r>
                                </w:p>
                                <w:p w:rsidR="00D2206A" w:rsidRPr="00D6394C" w:rsidRDefault="00D2206A"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D2206A" w:rsidRPr="00D6394C" w:rsidRDefault="00D2206A" w:rsidP="00D6394C">
                                  <w:pPr>
                                    <w:spacing w:after="120"/>
                                    <w:jc w:val="center"/>
                                    <w:rPr>
                                      <w:sz w:val="20"/>
                                      <w:szCs w:val="20"/>
                                    </w:rPr>
                                  </w:pPr>
                                  <w:r w:rsidRPr="00D6394C">
                                    <w:rPr>
                                      <w:sz w:val="20"/>
                                      <w:szCs w:val="20"/>
                                    </w:rPr>
                                    <w:t>Тел. 52-1-21</w:t>
                                  </w:r>
                                </w:p>
                              </w:tc>
                            </w:tr>
                          </w:tbl>
                          <w:p w:rsidR="00D2206A" w:rsidRPr="004D72DC" w:rsidRDefault="00D2206A"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E3BACC9" id="AutoShape 39" o:spid="_x0000_s1028" style="position:absolute;margin-left:0;margin-top:13.85pt;width:513.55pt;height:122.7pt;z-index:-25165977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D2206A">
                        <w:trPr>
                          <w:trHeight w:val="1008"/>
                        </w:trPr>
                        <w:tc>
                          <w:tcPr>
                            <w:tcW w:w="4022" w:type="dxa"/>
                            <w:vAlign w:val="center"/>
                          </w:tcPr>
                          <w:p w:rsidR="00D2206A" w:rsidRPr="00D6394C" w:rsidRDefault="00D2206A" w:rsidP="00D6394C">
                            <w:pPr>
                              <w:spacing w:after="120"/>
                              <w:jc w:val="center"/>
                              <w:rPr>
                                <w:sz w:val="20"/>
                                <w:szCs w:val="20"/>
                              </w:rPr>
                            </w:pPr>
                            <w:r w:rsidRPr="00D6394C">
                              <w:rPr>
                                <w:b/>
                                <w:sz w:val="20"/>
                                <w:szCs w:val="20"/>
                              </w:rPr>
                              <w:t>Редактор:</w:t>
                            </w:r>
                          </w:p>
                          <w:p w:rsidR="00D2206A" w:rsidRPr="00D6394C" w:rsidRDefault="00D2206A" w:rsidP="00D6394C">
                            <w:pPr>
                              <w:spacing w:after="120"/>
                              <w:jc w:val="center"/>
                              <w:rPr>
                                <w:sz w:val="20"/>
                                <w:szCs w:val="20"/>
                              </w:rPr>
                            </w:pPr>
                            <w:r w:rsidRPr="00D6394C">
                              <w:rPr>
                                <w:sz w:val="20"/>
                                <w:szCs w:val="20"/>
                              </w:rPr>
                              <w:t>Коробкова О.С.</w:t>
                            </w:r>
                          </w:p>
                          <w:p w:rsidR="00D2206A" w:rsidRPr="00D6394C" w:rsidRDefault="00D2206A"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D2206A" w:rsidRPr="00D6394C" w:rsidRDefault="00D2206A"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D2206A" w:rsidRPr="00D6394C" w:rsidRDefault="00D2206A"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D2206A" w:rsidRPr="00D6394C" w:rsidRDefault="00D2206A" w:rsidP="00D6394C">
                            <w:pPr>
                              <w:spacing w:after="120"/>
                              <w:jc w:val="center"/>
                              <w:rPr>
                                <w:b/>
                                <w:sz w:val="20"/>
                                <w:szCs w:val="20"/>
                              </w:rPr>
                            </w:pPr>
                            <w:r w:rsidRPr="00D6394C">
                              <w:rPr>
                                <w:b/>
                                <w:sz w:val="20"/>
                                <w:szCs w:val="20"/>
                              </w:rPr>
                              <w:t>НАШ АДРЕС:</w:t>
                            </w:r>
                          </w:p>
                          <w:p w:rsidR="00D2206A" w:rsidRPr="00D6394C" w:rsidRDefault="00D2206A"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D2206A" w:rsidRPr="00D6394C" w:rsidRDefault="00D2206A" w:rsidP="00D6394C">
                            <w:pPr>
                              <w:spacing w:after="120"/>
                              <w:jc w:val="center"/>
                              <w:rPr>
                                <w:sz w:val="20"/>
                                <w:szCs w:val="20"/>
                              </w:rPr>
                            </w:pPr>
                            <w:r w:rsidRPr="00D6394C">
                              <w:rPr>
                                <w:sz w:val="20"/>
                                <w:szCs w:val="20"/>
                              </w:rPr>
                              <w:t>Тел. 52-1-21</w:t>
                            </w:r>
                          </w:p>
                        </w:tc>
                      </w:tr>
                    </w:tbl>
                    <w:p w:rsidR="00D2206A" w:rsidRPr="004D72DC" w:rsidRDefault="00D2206A"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anchorx="page"/>
              </v:roundrect>
            </w:pict>
          </mc:Fallback>
        </mc:AlternateContent>
      </w:r>
    </w:p>
    <w:sectPr w:rsidR="003144DC" w:rsidSect="002E7D5C">
      <w:headerReference w:type="even" r:id="rId17"/>
      <w:headerReference w:type="default" r:id="rId18"/>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35D" w:rsidRDefault="001C635D">
      <w:r>
        <w:separator/>
      </w:r>
    </w:p>
  </w:endnote>
  <w:endnote w:type="continuationSeparator" w:id="0">
    <w:p w:rsidR="001C635D" w:rsidRDefault="001C6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SansSerif">
    <w:altName w:val="Arial"/>
    <w:charset w:val="00"/>
    <w:family w:val="swiss"/>
    <w:pitch w:val="variable"/>
    <w:sig w:usb0="00000203" w:usb1="00000000" w:usb2="00000000" w:usb3="00000000" w:csb0="00000005" w:csb1="00000000"/>
  </w:font>
  <w:font w:name="Gazeta Titul">
    <w:altName w:val="Arial"/>
    <w:charset w:val="00"/>
    <w:family w:val="swiss"/>
    <w:pitch w:val="variable"/>
    <w:sig w:usb0="00000203" w:usb1="00000000" w:usb2="00000000" w:usb3="00000000" w:csb0="00000005" w:csb1="00000000"/>
  </w:font>
  <w:font w:name="Jikharev">
    <w:altName w:val="Times New Roman"/>
    <w:charset w:val="00"/>
    <w:family w:val="auto"/>
    <w:pitch w:val="variable"/>
    <w:sig w:usb0="00000287" w:usb1="00000000" w:usb2="00000000" w:usb3="00000000" w:csb0="0000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35D" w:rsidRDefault="001C635D">
      <w:r>
        <w:separator/>
      </w:r>
    </w:p>
  </w:footnote>
  <w:footnote w:type="continuationSeparator" w:id="0">
    <w:p w:rsidR="001C635D" w:rsidRDefault="001C63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06A" w:rsidRDefault="00D2206A" w:rsidP="00087E45">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26</w:t>
    </w:r>
    <w:r>
      <w:rPr>
        <w:rStyle w:val="a6"/>
      </w:rPr>
      <w:fldChar w:fldCharType="end"/>
    </w:r>
  </w:p>
  <w:p w:rsidR="00D2206A" w:rsidRDefault="00D2206A" w:rsidP="00B37889">
    <w:pPr>
      <w:pStyle w:val="a8"/>
      <w:ind w:right="360"/>
    </w:pPr>
  </w:p>
  <w:p w:rsidR="00D2206A" w:rsidRDefault="00D2206A"/>
  <w:p w:rsidR="00D2206A" w:rsidRDefault="00D2206A"/>
  <w:p w:rsidR="00D2206A" w:rsidRDefault="00D2206A"/>
  <w:p w:rsidR="00D2206A" w:rsidRDefault="00D2206A"/>
  <w:p w:rsidR="00D2206A" w:rsidRDefault="00D2206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06A" w:rsidRPr="004B1923" w:rsidRDefault="00D2206A" w:rsidP="00087E45">
    <w:pPr>
      <w:pStyle w:val="a8"/>
      <w:framePr w:wrap="around" w:vAnchor="text" w:hAnchor="margin" w:xAlign="right" w:y="1"/>
      <w:rPr>
        <w:rStyle w:val="a6"/>
        <w:b w:val="0"/>
        <w:i w:val="0"/>
        <w:sz w:val="20"/>
      </w:rPr>
    </w:pPr>
    <w:r w:rsidRPr="004B1923">
      <w:rPr>
        <w:rStyle w:val="a6"/>
        <w:b w:val="0"/>
        <w:i w:val="0"/>
        <w:sz w:val="20"/>
      </w:rPr>
      <w:fldChar w:fldCharType="begin"/>
    </w:r>
    <w:r w:rsidRPr="004B1923">
      <w:rPr>
        <w:rStyle w:val="a6"/>
        <w:b w:val="0"/>
        <w:i w:val="0"/>
        <w:sz w:val="20"/>
      </w:rPr>
      <w:instrText xml:space="preserve">PAGE  </w:instrText>
    </w:r>
    <w:r w:rsidRPr="004B1923">
      <w:rPr>
        <w:rStyle w:val="a6"/>
        <w:b w:val="0"/>
        <w:i w:val="0"/>
        <w:sz w:val="20"/>
      </w:rPr>
      <w:fldChar w:fldCharType="separate"/>
    </w:r>
    <w:r w:rsidR="00C02CB8">
      <w:rPr>
        <w:rStyle w:val="a6"/>
        <w:b w:val="0"/>
        <w:i w:val="0"/>
        <w:noProof/>
        <w:sz w:val="20"/>
      </w:rPr>
      <w:t>69</w:t>
    </w:r>
    <w:r w:rsidRPr="004B1923">
      <w:rPr>
        <w:rStyle w:val="a6"/>
        <w:b w:val="0"/>
        <w:i w:val="0"/>
        <w:sz w:val="20"/>
      </w:rPr>
      <w:fldChar w:fldCharType="end"/>
    </w:r>
  </w:p>
  <w:p w:rsidR="00D2206A" w:rsidRPr="00B37889" w:rsidRDefault="00D2206A" w:rsidP="00B37889">
    <w:pPr>
      <w:spacing w:line="480" w:lineRule="auto"/>
      <w:rPr>
        <w:b/>
        <w:sz w:val="20"/>
        <w:szCs w:val="20"/>
      </w:rPr>
    </w:pPr>
    <w:r w:rsidRPr="00B37889">
      <w:rPr>
        <w:b/>
        <w:sz w:val="20"/>
        <w:szCs w:val="20"/>
      </w:rPr>
      <w:t>В</w:t>
    </w:r>
    <w:r>
      <w:rPr>
        <w:b/>
        <w:sz w:val="20"/>
        <w:szCs w:val="20"/>
      </w:rPr>
      <w:t>едомости</w:t>
    </w:r>
    <w:r w:rsidRPr="00B37889">
      <w:rPr>
        <w:b/>
        <w:i/>
        <w:sz w:val="20"/>
        <w:szCs w:val="20"/>
      </w:rPr>
      <w:t xml:space="preserve"> </w:t>
    </w:r>
    <w:r>
      <w:rPr>
        <w:b/>
        <w:sz w:val="20"/>
        <w:szCs w:val="20"/>
      </w:rPr>
      <w:t xml:space="preserve">Мошковского </w:t>
    </w:r>
    <w:r w:rsidRPr="00B37889">
      <w:rPr>
        <w:b/>
        <w:sz w:val="20"/>
        <w:szCs w:val="20"/>
      </w:rPr>
      <w:t>сельсовета</w:t>
    </w:r>
    <w:r>
      <w:rPr>
        <w:b/>
        <w:sz w:val="20"/>
        <w:szCs w:val="20"/>
      </w:rPr>
      <w:t xml:space="preserve">, </w:t>
    </w:r>
    <w:r w:rsidRPr="00B37889">
      <w:rPr>
        <w:b/>
        <w:sz w:val="20"/>
        <w:szCs w:val="20"/>
      </w:rPr>
      <w:t>№</w:t>
    </w:r>
    <w:r>
      <w:rPr>
        <w:b/>
        <w:sz w:val="20"/>
        <w:szCs w:val="20"/>
      </w:rPr>
      <w:t xml:space="preserve"> 25 (195) 20 декабря 2019 года</w:t>
    </w:r>
  </w:p>
  <w:p w:rsidR="00D2206A" w:rsidRDefault="00D2206A" w:rsidP="002500C9">
    <w:pPr>
      <w:pStyle w:val="a8"/>
      <w:ind w:right="360"/>
    </w:pPr>
    <w:r w:rsidRPr="00B37889">
      <w:tab/>
    </w:r>
  </w:p>
  <w:p w:rsidR="00D2206A" w:rsidRDefault="00D2206A"/>
  <w:p w:rsidR="00D2206A" w:rsidRDefault="00D2206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3">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4">
    <w:nsid w:val="1168059D"/>
    <w:multiLevelType w:val="multilevel"/>
    <w:tmpl w:val="D5C0D9D2"/>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1560" w:hanging="1134"/>
      </w:pPr>
      <w:rPr>
        <w:rFonts w:hint="default"/>
        <w:b/>
        <w:i w:val="0"/>
        <w:sz w:val="28"/>
        <w:szCs w:val="2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5">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num w:numId="1">
    <w:abstractNumId w:val="4"/>
  </w:num>
  <w:num w:numId="2">
    <w:abstractNumId w:val="5"/>
    <w:lvlOverride w:ilvl="0">
      <w:startOverride w:val="1"/>
    </w:lvlOverride>
    <w:lvlOverride w:ilvl="1"/>
    <w:lvlOverride w:ilvl="2"/>
    <w:lvlOverride w:ilvl="3"/>
    <w:lvlOverride w:ilvl="4"/>
    <w:lvlOverride w:ilvl="5"/>
    <w:lvlOverride w:ilvl="6"/>
    <w:lvlOverride w:ilvl="7"/>
    <w:lvlOverride w:ilvl="8"/>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73FC"/>
    <w:rsid w:val="00030696"/>
    <w:rsid w:val="00032B56"/>
    <w:rsid w:val="00033C64"/>
    <w:rsid w:val="00033D73"/>
    <w:rsid w:val="00034725"/>
    <w:rsid w:val="0003472F"/>
    <w:rsid w:val="00035F8B"/>
    <w:rsid w:val="0004125A"/>
    <w:rsid w:val="00042A13"/>
    <w:rsid w:val="00043F63"/>
    <w:rsid w:val="00044F23"/>
    <w:rsid w:val="000451A8"/>
    <w:rsid w:val="0004570C"/>
    <w:rsid w:val="00046CD5"/>
    <w:rsid w:val="0004760B"/>
    <w:rsid w:val="00050B4E"/>
    <w:rsid w:val="00050EB1"/>
    <w:rsid w:val="00051AB4"/>
    <w:rsid w:val="00051ED7"/>
    <w:rsid w:val="000529DD"/>
    <w:rsid w:val="000540E7"/>
    <w:rsid w:val="00054664"/>
    <w:rsid w:val="00054D17"/>
    <w:rsid w:val="00055039"/>
    <w:rsid w:val="00055175"/>
    <w:rsid w:val="00055189"/>
    <w:rsid w:val="00055E86"/>
    <w:rsid w:val="000571C8"/>
    <w:rsid w:val="000576F4"/>
    <w:rsid w:val="00057A9B"/>
    <w:rsid w:val="00057FE5"/>
    <w:rsid w:val="0006000C"/>
    <w:rsid w:val="00061C15"/>
    <w:rsid w:val="00062808"/>
    <w:rsid w:val="00064D4F"/>
    <w:rsid w:val="00066673"/>
    <w:rsid w:val="00067127"/>
    <w:rsid w:val="00067201"/>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120F"/>
    <w:rsid w:val="000918D2"/>
    <w:rsid w:val="0009383B"/>
    <w:rsid w:val="00095D93"/>
    <w:rsid w:val="0009731A"/>
    <w:rsid w:val="00097A54"/>
    <w:rsid w:val="000A28FB"/>
    <w:rsid w:val="000A3690"/>
    <w:rsid w:val="000A52AD"/>
    <w:rsid w:val="000A5654"/>
    <w:rsid w:val="000A7251"/>
    <w:rsid w:val="000B0FA3"/>
    <w:rsid w:val="000B21A7"/>
    <w:rsid w:val="000B22BC"/>
    <w:rsid w:val="000B4BB9"/>
    <w:rsid w:val="000B5735"/>
    <w:rsid w:val="000B6421"/>
    <w:rsid w:val="000B7050"/>
    <w:rsid w:val="000B77AA"/>
    <w:rsid w:val="000C18B9"/>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5B7B"/>
    <w:rsid w:val="000F65F1"/>
    <w:rsid w:val="000F7022"/>
    <w:rsid w:val="000F78DA"/>
    <w:rsid w:val="001009CE"/>
    <w:rsid w:val="0010255C"/>
    <w:rsid w:val="00102C48"/>
    <w:rsid w:val="00103AD8"/>
    <w:rsid w:val="001045BE"/>
    <w:rsid w:val="00107F89"/>
    <w:rsid w:val="00107FC8"/>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F29"/>
    <w:rsid w:val="001463F9"/>
    <w:rsid w:val="0014690D"/>
    <w:rsid w:val="00146F66"/>
    <w:rsid w:val="00147136"/>
    <w:rsid w:val="00147D81"/>
    <w:rsid w:val="00150077"/>
    <w:rsid w:val="00151126"/>
    <w:rsid w:val="0015125E"/>
    <w:rsid w:val="001512A6"/>
    <w:rsid w:val="00152187"/>
    <w:rsid w:val="001521D6"/>
    <w:rsid w:val="00152E44"/>
    <w:rsid w:val="00152ED5"/>
    <w:rsid w:val="001534B7"/>
    <w:rsid w:val="00155A11"/>
    <w:rsid w:val="00156072"/>
    <w:rsid w:val="00156223"/>
    <w:rsid w:val="001577B9"/>
    <w:rsid w:val="001600FE"/>
    <w:rsid w:val="00160FB4"/>
    <w:rsid w:val="00161474"/>
    <w:rsid w:val="001621A1"/>
    <w:rsid w:val="0016290B"/>
    <w:rsid w:val="00162ED8"/>
    <w:rsid w:val="00165A42"/>
    <w:rsid w:val="00165CA8"/>
    <w:rsid w:val="0016714C"/>
    <w:rsid w:val="001709BA"/>
    <w:rsid w:val="001717E5"/>
    <w:rsid w:val="00173206"/>
    <w:rsid w:val="001737CF"/>
    <w:rsid w:val="001739E6"/>
    <w:rsid w:val="001748C7"/>
    <w:rsid w:val="00174E2E"/>
    <w:rsid w:val="00175871"/>
    <w:rsid w:val="00176F08"/>
    <w:rsid w:val="00180277"/>
    <w:rsid w:val="001809F3"/>
    <w:rsid w:val="00180C07"/>
    <w:rsid w:val="00181B81"/>
    <w:rsid w:val="001821FE"/>
    <w:rsid w:val="00182A2F"/>
    <w:rsid w:val="00182C59"/>
    <w:rsid w:val="00182F48"/>
    <w:rsid w:val="001843BB"/>
    <w:rsid w:val="00184712"/>
    <w:rsid w:val="00184E3B"/>
    <w:rsid w:val="001925E6"/>
    <w:rsid w:val="00192A41"/>
    <w:rsid w:val="00193080"/>
    <w:rsid w:val="00193303"/>
    <w:rsid w:val="00193C57"/>
    <w:rsid w:val="001947A2"/>
    <w:rsid w:val="00194DB9"/>
    <w:rsid w:val="0019501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D71"/>
    <w:rsid w:val="001C417C"/>
    <w:rsid w:val="001C5337"/>
    <w:rsid w:val="001C635D"/>
    <w:rsid w:val="001C7BF9"/>
    <w:rsid w:val="001D192D"/>
    <w:rsid w:val="001D30EF"/>
    <w:rsid w:val="001D3BE8"/>
    <w:rsid w:val="001D4DBF"/>
    <w:rsid w:val="001D5EA6"/>
    <w:rsid w:val="001D6A92"/>
    <w:rsid w:val="001D6F01"/>
    <w:rsid w:val="001D72BB"/>
    <w:rsid w:val="001D75BC"/>
    <w:rsid w:val="001D75E0"/>
    <w:rsid w:val="001E05CD"/>
    <w:rsid w:val="001E0FE4"/>
    <w:rsid w:val="001E10D6"/>
    <w:rsid w:val="001E30AD"/>
    <w:rsid w:val="001E3590"/>
    <w:rsid w:val="001E46EA"/>
    <w:rsid w:val="001E59DE"/>
    <w:rsid w:val="001E5A44"/>
    <w:rsid w:val="001E638F"/>
    <w:rsid w:val="001E6473"/>
    <w:rsid w:val="001E761A"/>
    <w:rsid w:val="001E7823"/>
    <w:rsid w:val="001E7919"/>
    <w:rsid w:val="001F1EDC"/>
    <w:rsid w:val="001F27E2"/>
    <w:rsid w:val="001F28AD"/>
    <w:rsid w:val="001F5895"/>
    <w:rsid w:val="00201B99"/>
    <w:rsid w:val="00203776"/>
    <w:rsid w:val="00203A0D"/>
    <w:rsid w:val="00203D61"/>
    <w:rsid w:val="00204F36"/>
    <w:rsid w:val="00206F32"/>
    <w:rsid w:val="002072B8"/>
    <w:rsid w:val="0021120A"/>
    <w:rsid w:val="00211DA7"/>
    <w:rsid w:val="0021234B"/>
    <w:rsid w:val="0021297E"/>
    <w:rsid w:val="00213EA9"/>
    <w:rsid w:val="00215DCB"/>
    <w:rsid w:val="002162A4"/>
    <w:rsid w:val="00217284"/>
    <w:rsid w:val="002172E1"/>
    <w:rsid w:val="00224DD4"/>
    <w:rsid w:val="00227CD0"/>
    <w:rsid w:val="00230883"/>
    <w:rsid w:val="00230C54"/>
    <w:rsid w:val="00231551"/>
    <w:rsid w:val="00232665"/>
    <w:rsid w:val="0023381C"/>
    <w:rsid w:val="002339B6"/>
    <w:rsid w:val="00235102"/>
    <w:rsid w:val="00235888"/>
    <w:rsid w:val="0023597A"/>
    <w:rsid w:val="00235F87"/>
    <w:rsid w:val="00236492"/>
    <w:rsid w:val="0023708B"/>
    <w:rsid w:val="0024017E"/>
    <w:rsid w:val="00240D2E"/>
    <w:rsid w:val="00241308"/>
    <w:rsid w:val="002434CD"/>
    <w:rsid w:val="002447E2"/>
    <w:rsid w:val="00247191"/>
    <w:rsid w:val="00247964"/>
    <w:rsid w:val="002500C9"/>
    <w:rsid w:val="00250BB0"/>
    <w:rsid w:val="00251590"/>
    <w:rsid w:val="00252320"/>
    <w:rsid w:val="00252741"/>
    <w:rsid w:val="002538A0"/>
    <w:rsid w:val="0025449B"/>
    <w:rsid w:val="00254573"/>
    <w:rsid w:val="00255467"/>
    <w:rsid w:val="002558F0"/>
    <w:rsid w:val="00255AD7"/>
    <w:rsid w:val="00257A51"/>
    <w:rsid w:val="00260229"/>
    <w:rsid w:val="00261B5E"/>
    <w:rsid w:val="002632E3"/>
    <w:rsid w:val="002635F9"/>
    <w:rsid w:val="00263DDC"/>
    <w:rsid w:val="002647E2"/>
    <w:rsid w:val="00264945"/>
    <w:rsid w:val="00267062"/>
    <w:rsid w:val="002678FA"/>
    <w:rsid w:val="0027008D"/>
    <w:rsid w:val="0027133B"/>
    <w:rsid w:val="00272869"/>
    <w:rsid w:val="00272DB0"/>
    <w:rsid w:val="00272DED"/>
    <w:rsid w:val="00273826"/>
    <w:rsid w:val="00275562"/>
    <w:rsid w:val="002757DD"/>
    <w:rsid w:val="002757E1"/>
    <w:rsid w:val="00281DF1"/>
    <w:rsid w:val="00281FA8"/>
    <w:rsid w:val="00282BEE"/>
    <w:rsid w:val="00283FAC"/>
    <w:rsid w:val="002847EB"/>
    <w:rsid w:val="00284ABB"/>
    <w:rsid w:val="00284D5A"/>
    <w:rsid w:val="00285CCF"/>
    <w:rsid w:val="00286156"/>
    <w:rsid w:val="00286EDC"/>
    <w:rsid w:val="0029078C"/>
    <w:rsid w:val="0029407C"/>
    <w:rsid w:val="00294799"/>
    <w:rsid w:val="00296C19"/>
    <w:rsid w:val="00297C5A"/>
    <w:rsid w:val="002A12E0"/>
    <w:rsid w:val="002A1D27"/>
    <w:rsid w:val="002A2329"/>
    <w:rsid w:val="002A2454"/>
    <w:rsid w:val="002A2AE8"/>
    <w:rsid w:val="002A31BB"/>
    <w:rsid w:val="002A34C0"/>
    <w:rsid w:val="002A5484"/>
    <w:rsid w:val="002A5C5C"/>
    <w:rsid w:val="002A6405"/>
    <w:rsid w:val="002A78CD"/>
    <w:rsid w:val="002A7DE7"/>
    <w:rsid w:val="002B2230"/>
    <w:rsid w:val="002B25D1"/>
    <w:rsid w:val="002B35F2"/>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E"/>
    <w:rsid w:val="002E27F9"/>
    <w:rsid w:val="002E28FB"/>
    <w:rsid w:val="002E2A0A"/>
    <w:rsid w:val="002E3FC5"/>
    <w:rsid w:val="002E40CA"/>
    <w:rsid w:val="002E41AE"/>
    <w:rsid w:val="002E494F"/>
    <w:rsid w:val="002E66F1"/>
    <w:rsid w:val="002E6C96"/>
    <w:rsid w:val="002E7B89"/>
    <w:rsid w:val="002E7D5C"/>
    <w:rsid w:val="002F09DE"/>
    <w:rsid w:val="002F2C5E"/>
    <w:rsid w:val="002F4BF3"/>
    <w:rsid w:val="002F6D44"/>
    <w:rsid w:val="00301478"/>
    <w:rsid w:val="00301DF8"/>
    <w:rsid w:val="00303166"/>
    <w:rsid w:val="0030461E"/>
    <w:rsid w:val="00305ECF"/>
    <w:rsid w:val="00306A46"/>
    <w:rsid w:val="00306BB2"/>
    <w:rsid w:val="003100A2"/>
    <w:rsid w:val="003108BD"/>
    <w:rsid w:val="003124CB"/>
    <w:rsid w:val="003144DC"/>
    <w:rsid w:val="00316D9D"/>
    <w:rsid w:val="00317070"/>
    <w:rsid w:val="00321F18"/>
    <w:rsid w:val="0032446E"/>
    <w:rsid w:val="0032721A"/>
    <w:rsid w:val="00331E61"/>
    <w:rsid w:val="0033200D"/>
    <w:rsid w:val="00332C0E"/>
    <w:rsid w:val="00334B03"/>
    <w:rsid w:val="0033649A"/>
    <w:rsid w:val="0033747B"/>
    <w:rsid w:val="00340354"/>
    <w:rsid w:val="0034074C"/>
    <w:rsid w:val="003414E1"/>
    <w:rsid w:val="0034154F"/>
    <w:rsid w:val="00341671"/>
    <w:rsid w:val="003419BD"/>
    <w:rsid w:val="00341D44"/>
    <w:rsid w:val="00342EC2"/>
    <w:rsid w:val="003432BE"/>
    <w:rsid w:val="00343BD6"/>
    <w:rsid w:val="0034443B"/>
    <w:rsid w:val="00346B56"/>
    <w:rsid w:val="003503F8"/>
    <w:rsid w:val="00351BD1"/>
    <w:rsid w:val="0035272A"/>
    <w:rsid w:val="00353DFD"/>
    <w:rsid w:val="00355B87"/>
    <w:rsid w:val="0035631F"/>
    <w:rsid w:val="00356E2C"/>
    <w:rsid w:val="00357D0F"/>
    <w:rsid w:val="003621BE"/>
    <w:rsid w:val="00362272"/>
    <w:rsid w:val="0036353E"/>
    <w:rsid w:val="003641CB"/>
    <w:rsid w:val="0036458B"/>
    <w:rsid w:val="0036634D"/>
    <w:rsid w:val="00366CF5"/>
    <w:rsid w:val="0036768B"/>
    <w:rsid w:val="00367F50"/>
    <w:rsid w:val="003710CB"/>
    <w:rsid w:val="00371A2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23E6"/>
    <w:rsid w:val="0039281E"/>
    <w:rsid w:val="003936F5"/>
    <w:rsid w:val="003959C5"/>
    <w:rsid w:val="00396D34"/>
    <w:rsid w:val="00396FD6"/>
    <w:rsid w:val="00397615"/>
    <w:rsid w:val="003A1B6E"/>
    <w:rsid w:val="003A5E98"/>
    <w:rsid w:val="003A7E66"/>
    <w:rsid w:val="003B1344"/>
    <w:rsid w:val="003B2A6F"/>
    <w:rsid w:val="003B2CC9"/>
    <w:rsid w:val="003B4A84"/>
    <w:rsid w:val="003B5886"/>
    <w:rsid w:val="003B5C86"/>
    <w:rsid w:val="003B5DAC"/>
    <w:rsid w:val="003B61A3"/>
    <w:rsid w:val="003B6C86"/>
    <w:rsid w:val="003B6C91"/>
    <w:rsid w:val="003B6E50"/>
    <w:rsid w:val="003B7D52"/>
    <w:rsid w:val="003B7EF8"/>
    <w:rsid w:val="003B7F81"/>
    <w:rsid w:val="003C06BC"/>
    <w:rsid w:val="003C0CCB"/>
    <w:rsid w:val="003C21F4"/>
    <w:rsid w:val="003C2FC9"/>
    <w:rsid w:val="003C317E"/>
    <w:rsid w:val="003C3482"/>
    <w:rsid w:val="003C50B8"/>
    <w:rsid w:val="003C5687"/>
    <w:rsid w:val="003C5A28"/>
    <w:rsid w:val="003C67C1"/>
    <w:rsid w:val="003C7DAC"/>
    <w:rsid w:val="003D0199"/>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3C8"/>
    <w:rsid w:val="003E51C9"/>
    <w:rsid w:val="003E5219"/>
    <w:rsid w:val="003E6364"/>
    <w:rsid w:val="003E649D"/>
    <w:rsid w:val="003E681A"/>
    <w:rsid w:val="003E6BCA"/>
    <w:rsid w:val="003E7B56"/>
    <w:rsid w:val="003F0AC5"/>
    <w:rsid w:val="003F3718"/>
    <w:rsid w:val="003F6BB4"/>
    <w:rsid w:val="0040118C"/>
    <w:rsid w:val="004012DC"/>
    <w:rsid w:val="00404A56"/>
    <w:rsid w:val="0040576E"/>
    <w:rsid w:val="00405D93"/>
    <w:rsid w:val="004100CA"/>
    <w:rsid w:val="004112C0"/>
    <w:rsid w:val="0041142F"/>
    <w:rsid w:val="004123B9"/>
    <w:rsid w:val="00412B53"/>
    <w:rsid w:val="004132D0"/>
    <w:rsid w:val="00414FE6"/>
    <w:rsid w:val="00416641"/>
    <w:rsid w:val="00420268"/>
    <w:rsid w:val="00422809"/>
    <w:rsid w:val="00422DE3"/>
    <w:rsid w:val="004236A8"/>
    <w:rsid w:val="004258D1"/>
    <w:rsid w:val="004264E1"/>
    <w:rsid w:val="0043052F"/>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5506"/>
    <w:rsid w:val="004466AA"/>
    <w:rsid w:val="00447220"/>
    <w:rsid w:val="00450BCD"/>
    <w:rsid w:val="0045136C"/>
    <w:rsid w:val="00451B2C"/>
    <w:rsid w:val="00452866"/>
    <w:rsid w:val="00452FCD"/>
    <w:rsid w:val="00453215"/>
    <w:rsid w:val="0045400F"/>
    <w:rsid w:val="004556F9"/>
    <w:rsid w:val="00456ADE"/>
    <w:rsid w:val="00456D69"/>
    <w:rsid w:val="00456F7E"/>
    <w:rsid w:val="00457278"/>
    <w:rsid w:val="00457F6C"/>
    <w:rsid w:val="004600CD"/>
    <w:rsid w:val="00460E77"/>
    <w:rsid w:val="0046184E"/>
    <w:rsid w:val="00461CCC"/>
    <w:rsid w:val="00462951"/>
    <w:rsid w:val="004642F5"/>
    <w:rsid w:val="00464A3D"/>
    <w:rsid w:val="00467E67"/>
    <w:rsid w:val="00470380"/>
    <w:rsid w:val="004708DC"/>
    <w:rsid w:val="0047090A"/>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2781"/>
    <w:rsid w:val="00493131"/>
    <w:rsid w:val="00494114"/>
    <w:rsid w:val="00495452"/>
    <w:rsid w:val="00496161"/>
    <w:rsid w:val="00496BD6"/>
    <w:rsid w:val="00497EC0"/>
    <w:rsid w:val="004A121F"/>
    <w:rsid w:val="004A1E05"/>
    <w:rsid w:val="004A26CF"/>
    <w:rsid w:val="004A3606"/>
    <w:rsid w:val="004A36FF"/>
    <w:rsid w:val="004A37A6"/>
    <w:rsid w:val="004A716F"/>
    <w:rsid w:val="004B1923"/>
    <w:rsid w:val="004B46C5"/>
    <w:rsid w:val="004B4E2C"/>
    <w:rsid w:val="004B5BCC"/>
    <w:rsid w:val="004B5D41"/>
    <w:rsid w:val="004B65D9"/>
    <w:rsid w:val="004B70A8"/>
    <w:rsid w:val="004C00C5"/>
    <w:rsid w:val="004C079E"/>
    <w:rsid w:val="004C256D"/>
    <w:rsid w:val="004C4D0F"/>
    <w:rsid w:val="004C56AA"/>
    <w:rsid w:val="004C59FA"/>
    <w:rsid w:val="004C68BD"/>
    <w:rsid w:val="004C6C1C"/>
    <w:rsid w:val="004C6CCA"/>
    <w:rsid w:val="004C7830"/>
    <w:rsid w:val="004C7BE0"/>
    <w:rsid w:val="004D025D"/>
    <w:rsid w:val="004D17E1"/>
    <w:rsid w:val="004D1CE6"/>
    <w:rsid w:val="004D27AB"/>
    <w:rsid w:val="004D5D96"/>
    <w:rsid w:val="004D72DC"/>
    <w:rsid w:val="004D776A"/>
    <w:rsid w:val="004E07C4"/>
    <w:rsid w:val="004E22E4"/>
    <w:rsid w:val="004E26A3"/>
    <w:rsid w:val="004E3207"/>
    <w:rsid w:val="004E3443"/>
    <w:rsid w:val="004E6545"/>
    <w:rsid w:val="004F0174"/>
    <w:rsid w:val="004F0786"/>
    <w:rsid w:val="004F13A5"/>
    <w:rsid w:val="004F24B9"/>
    <w:rsid w:val="004F2CCB"/>
    <w:rsid w:val="004F2E02"/>
    <w:rsid w:val="004F46E6"/>
    <w:rsid w:val="004F5A78"/>
    <w:rsid w:val="004F6E1B"/>
    <w:rsid w:val="004F7E45"/>
    <w:rsid w:val="004F7F7D"/>
    <w:rsid w:val="0050392A"/>
    <w:rsid w:val="00505085"/>
    <w:rsid w:val="0051109E"/>
    <w:rsid w:val="005117A6"/>
    <w:rsid w:val="005117C7"/>
    <w:rsid w:val="00513328"/>
    <w:rsid w:val="0051418A"/>
    <w:rsid w:val="0051475D"/>
    <w:rsid w:val="00515109"/>
    <w:rsid w:val="00515121"/>
    <w:rsid w:val="00522572"/>
    <w:rsid w:val="005228DE"/>
    <w:rsid w:val="005243B3"/>
    <w:rsid w:val="00526160"/>
    <w:rsid w:val="0052712B"/>
    <w:rsid w:val="00530B91"/>
    <w:rsid w:val="005313D4"/>
    <w:rsid w:val="00533575"/>
    <w:rsid w:val="0053395E"/>
    <w:rsid w:val="005356E8"/>
    <w:rsid w:val="00535F1D"/>
    <w:rsid w:val="00536A96"/>
    <w:rsid w:val="0053711B"/>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63EAE"/>
    <w:rsid w:val="005643DB"/>
    <w:rsid w:val="00564B5E"/>
    <w:rsid w:val="00565227"/>
    <w:rsid w:val="00566DBB"/>
    <w:rsid w:val="005675A0"/>
    <w:rsid w:val="00570343"/>
    <w:rsid w:val="0057109B"/>
    <w:rsid w:val="00572336"/>
    <w:rsid w:val="0057431F"/>
    <w:rsid w:val="005743C3"/>
    <w:rsid w:val="00574E2A"/>
    <w:rsid w:val="005766F3"/>
    <w:rsid w:val="0057789A"/>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56FD"/>
    <w:rsid w:val="005A727E"/>
    <w:rsid w:val="005A7834"/>
    <w:rsid w:val="005B0601"/>
    <w:rsid w:val="005B148B"/>
    <w:rsid w:val="005B5111"/>
    <w:rsid w:val="005B6068"/>
    <w:rsid w:val="005B67EC"/>
    <w:rsid w:val="005B688D"/>
    <w:rsid w:val="005C09A5"/>
    <w:rsid w:val="005C4632"/>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3B5"/>
    <w:rsid w:val="00601F9D"/>
    <w:rsid w:val="006024A3"/>
    <w:rsid w:val="00603474"/>
    <w:rsid w:val="00607E4E"/>
    <w:rsid w:val="0061033C"/>
    <w:rsid w:val="00610DCE"/>
    <w:rsid w:val="006110D6"/>
    <w:rsid w:val="0061124B"/>
    <w:rsid w:val="006125CB"/>
    <w:rsid w:val="0061502D"/>
    <w:rsid w:val="00615E4F"/>
    <w:rsid w:val="00615E70"/>
    <w:rsid w:val="0061640F"/>
    <w:rsid w:val="00620A4C"/>
    <w:rsid w:val="00621E3F"/>
    <w:rsid w:val="00626C19"/>
    <w:rsid w:val="00631028"/>
    <w:rsid w:val="006310FB"/>
    <w:rsid w:val="006311D5"/>
    <w:rsid w:val="00633E37"/>
    <w:rsid w:val="00633F44"/>
    <w:rsid w:val="0063489B"/>
    <w:rsid w:val="00635516"/>
    <w:rsid w:val="00645296"/>
    <w:rsid w:val="00645B4A"/>
    <w:rsid w:val="006466FD"/>
    <w:rsid w:val="00647650"/>
    <w:rsid w:val="00650DBF"/>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614C"/>
    <w:rsid w:val="00666EFB"/>
    <w:rsid w:val="0066761A"/>
    <w:rsid w:val="00667852"/>
    <w:rsid w:val="00671B46"/>
    <w:rsid w:val="00672165"/>
    <w:rsid w:val="00672A28"/>
    <w:rsid w:val="006731C8"/>
    <w:rsid w:val="006744B6"/>
    <w:rsid w:val="00676347"/>
    <w:rsid w:val="006770F5"/>
    <w:rsid w:val="00677B68"/>
    <w:rsid w:val="00680432"/>
    <w:rsid w:val="00680979"/>
    <w:rsid w:val="00681715"/>
    <w:rsid w:val="00681828"/>
    <w:rsid w:val="006819F7"/>
    <w:rsid w:val="00686CC8"/>
    <w:rsid w:val="00686D81"/>
    <w:rsid w:val="00687B0E"/>
    <w:rsid w:val="00690E80"/>
    <w:rsid w:val="006914EB"/>
    <w:rsid w:val="00692A47"/>
    <w:rsid w:val="006944DA"/>
    <w:rsid w:val="0069783B"/>
    <w:rsid w:val="00697E4A"/>
    <w:rsid w:val="006A095F"/>
    <w:rsid w:val="006A0C0F"/>
    <w:rsid w:val="006A31DC"/>
    <w:rsid w:val="006A4B7B"/>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B38"/>
    <w:rsid w:val="006C70F9"/>
    <w:rsid w:val="006C7F20"/>
    <w:rsid w:val="006D0B04"/>
    <w:rsid w:val="006D129E"/>
    <w:rsid w:val="006D306F"/>
    <w:rsid w:val="006D3379"/>
    <w:rsid w:val="006D4CBD"/>
    <w:rsid w:val="006D787E"/>
    <w:rsid w:val="006E04ED"/>
    <w:rsid w:val="006E06F3"/>
    <w:rsid w:val="006E1FBA"/>
    <w:rsid w:val="006E2CB0"/>
    <w:rsid w:val="006E50B1"/>
    <w:rsid w:val="006E5EE0"/>
    <w:rsid w:val="006E6183"/>
    <w:rsid w:val="006E7172"/>
    <w:rsid w:val="006E7548"/>
    <w:rsid w:val="006F058E"/>
    <w:rsid w:val="006F05EA"/>
    <w:rsid w:val="006F10EE"/>
    <w:rsid w:val="006F2345"/>
    <w:rsid w:val="006F2BED"/>
    <w:rsid w:val="006F32B7"/>
    <w:rsid w:val="006F3C67"/>
    <w:rsid w:val="006F5F1B"/>
    <w:rsid w:val="006F619F"/>
    <w:rsid w:val="006F6564"/>
    <w:rsid w:val="006F6F2B"/>
    <w:rsid w:val="006F75B6"/>
    <w:rsid w:val="006F7B5B"/>
    <w:rsid w:val="00700851"/>
    <w:rsid w:val="00700B5C"/>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ADA"/>
    <w:rsid w:val="00713E2C"/>
    <w:rsid w:val="00717976"/>
    <w:rsid w:val="007179D9"/>
    <w:rsid w:val="007208D1"/>
    <w:rsid w:val="007211D3"/>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3BFC"/>
    <w:rsid w:val="00743E4F"/>
    <w:rsid w:val="00743FB4"/>
    <w:rsid w:val="007447E1"/>
    <w:rsid w:val="00745B5D"/>
    <w:rsid w:val="00746202"/>
    <w:rsid w:val="00746375"/>
    <w:rsid w:val="007463AF"/>
    <w:rsid w:val="007475D4"/>
    <w:rsid w:val="00747729"/>
    <w:rsid w:val="00747D53"/>
    <w:rsid w:val="007507B6"/>
    <w:rsid w:val="007509D4"/>
    <w:rsid w:val="00750C15"/>
    <w:rsid w:val="00751586"/>
    <w:rsid w:val="00751E48"/>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70CB4"/>
    <w:rsid w:val="00771B05"/>
    <w:rsid w:val="007728DC"/>
    <w:rsid w:val="00772BED"/>
    <w:rsid w:val="00773B4C"/>
    <w:rsid w:val="007747F8"/>
    <w:rsid w:val="00775635"/>
    <w:rsid w:val="00776197"/>
    <w:rsid w:val="00777F25"/>
    <w:rsid w:val="007849AB"/>
    <w:rsid w:val="00784BF0"/>
    <w:rsid w:val="007855ED"/>
    <w:rsid w:val="00785CEE"/>
    <w:rsid w:val="00786BDA"/>
    <w:rsid w:val="0078762C"/>
    <w:rsid w:val="0079045D"/>
    <w:rsid w:val="00790F64"/>
    <w:rsid w:val="007910B2"/>
    <w:rsid w:val="00793118"/>
    <w:rsid w:val="00795269"/>
    <w:rsid w:val="00796740"/>
    <w:rsid w:val="007A0D6B"/>
    <w:rsid w:val="007A2823"/>
    <w:rsid w:val="007A3CFC"/>
    <w:rsid w:val="007A635C"/>
    <w:rsid w:val="007B0D81"/>
    <w:rsid w:val="007B1A21"/>
    <w:rsid w:val="007B2A8B"/>
    <w:rsid w:val="007B429D"/>
    <w:rsid w:val="007B509A"/>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EE8"/>
    <w:rsid w:val="007C708E"/>
    <w:rsid w:val="007C7DCB"/>
    <w:rsid w:val="007D01B6"/>
    <w:rsid w:val="007D0703"/>
    <w:rsid w:val="007D2BF8"/>
    <w:rsid w:val="007D3A39"/>
    <w:rsid w:val="007D41E4"/>
    <w:rsid w:val="007D43E0"/>
    <w:rsid w:val="007D52B3"/>
    <w:rsid w:val="007D5358"/>
    <w:rsid w:val="007D7515"/>
    <w:rsid w:val="007D7D13"/>
    <w:rsid w:val="007E2201"/>
    <w:rsid w:val="007E4762"/>
    <w:rsid w:val="007E4D1D"/>
    <w:rsid w:val="007E6A6D"/>
    <w:rsid w:val="007E7C15"/>
    <w:rsid w:val="007F20CB"/>
    <w:rsid w:val="007F258F"/>
    <w:rsid w:val="007F4235"/>
    <w:rsid w:val="007F5CB3"/>
    <w:rsid w:val="007F7F92"/>
    <w:rsid w:val="008004C2"/>
    <w:rsid w:val="00800D2D"/>
    <w:rsid w:val="00802177"/>
    <w:rsid w:val="008029D5"/>
    <w:rsid w:val="00803515"/>
    <w:rsid w:val="00803838"/>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17F9"/>
    <w:rsid w:val="008228CF"/>
    <w:rsid w:val="008230DA"/>
    <w:rsid w:val="00823587"/>
    <w:rsid w:val="00823A86"/>
    <w:rsid w:val="00823BEC"/>
    <w:rsid w:val="008241EC"/>
    <w:rsid w:val="0082589D"/>
    <w:rsid w:val="008266E6"/>
    <w:rsid w:val="008314AC"/>
    <w:rsid w:val="00832B17"/>
    <w:rsid w:val="00835EA1"/>
    <w:rsid w:val="00836257"/>
    <w:rsid w:val="008413C8"/>
    <w:rsid w:val="00841884"/>
    <w:rsid w:val="00841F5B"/>
    <w:rsid w:val="0084276E"/>
    <w:rsid w:val="00842F5D"/>
    <w:rsid w:val="00846DB5"/>
    <w:rsid w:val="008476F2"/>
    <w:rsid w:val="00850B33"/>
    <w:rsid w:val="0085180B"/>
    <w:rsid w:val="00852091"/>
    <w:rsid w:val="00852B77"/>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48EB"/>
    <w:rsid w:val="00875878"/>
    <w:rsid w:val="00875CD1"/>
    <w:rsid w:val="008767B0"/>
    <w:rsid w:val="008767D6"/>
    <w:rsid w:val="00876897"/>
    <w:rsid w:val="008778AD"/>
    <w:rsid w:val="008779D0"/>
    <w:rsid w:val="00880127"/>
    <w:rsid w:val="00880335"/>
    <w:rsid w:val="00881388"/>
    <w:rsid w:val="0088215B"/>
    <w:rsid w:val="008866D3"/>
    <w:rsid w:val="008870EF"/>
    <w:rsid w:val="00890454"/>
    <w:rsid w:val="0089111A"/>
    <w:rsid w:val="00891797"/>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3FA"/>
    <w:rsid w:val="008A7D0B"/>
    <w:rsid w:val="008B1349"/>
    <w:rsid w:val="008B3460"/>
    <w:rsid w:val="008B5B94"/>
    <w:rsid w:val="008B74EB"/>
    <w:rsid w:val="008C031B"/>
    <w:rsid w:val="008C0843"/>
    <w:rsid w:val="008C0BEE"/>
    <w:rsid w:val="008C0D3D"/>
    <w:rsid w:val="008C3DBD"/>
    <w:rsid w:val="008C4765"/>
    <w:rsid w:val="008C51C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10560"/>
    <w:rsid w:val="00912126"/>
    <w:rsid w:val="0091478A"/>
    <w:rsid w:val="00915589"/>
    <w:rsid w:val="00915722"/>
    <w:rsid w:val="00916770"/>
    <w:rsid w:val="009221AB"/>
    <w:rsid w:val="00922773"/>
    <w:rsid w:val="009227BD"/>
    <w:rsid w:val="009233D6"/>
    <w:rsid w:val="0092469B"/>
    <w:rsid w:val="0092484F"/>
    <w:rsid w:val="0092571B"/>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6272"/>
    <w:rsid w:val="00956C67"/>
    <w:rsid w:val="00957BF4"/>
    <w:rsid w:val="009610F8"/>
    <w:rsid w:val="0096138E"/>
    <w:rsid w:val="009625B3"/>
    <w:rsid w:val="00962A4D"/>
    <w:rsid w:val="00963A0C"/>
    <w:rsid w:val="00963DA9"/>
    <w:rsid w:val="00964459"/>
    <w:rsid w:val="009654A9"/>
    <w:rsid w:val="0096682D"/>
    <w:rsid w:val="00966B6E"/>
    <w:rsid w:val="0097187E"/>
    <w:rsid w:val="00972443"/>
    <w:rsid w:val="00975B14"/>
    <w:rsid w:val="0098079A"/>
    <w:rsid w:val="00981F05"/>
    <w:rsid w:val="009835E2"/>
    <w:rsid w:val="00983B90"/>
    <w:rsid w:val="00983B9E"/>
    <w:rsid w:val="00990871"/>
    <w:rsid w:val="00991C70"/>
    <w:rsid w:val="009942D8"/>
    <w:rsid w:val="0099740E"/>
    <w:rsid w:val="00997556"/>
    <w:rsid w:val="009A13E8"/>
    <w:rsid w:val="009A1D46"/>
    <w:rsid w:val="009A34F4"/>
    <w:rsid w:val="009A4551"/>
    <w:rsid w:val="009A4944"/>
    <w:rsid w:val="009A4DA0"/>
    <w:rsid w:val="009A4E9F"/>
    <w:rsid w:val="009A6BFC"/>
    <w:rsid w:val="009A6D68"/>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3964"/>
    <w:rsid w:val="009D6121"/>
    <w:rsid w:val="009D626B"/>
    <w:rsid w:val="009D662F"/>
    <w:rsid w:val="009E0419"/>
    <w:rsid w:val="009E0A9C"/>
    <w:rsid w:val="009E1B52"/>
    <w:rsid w:val="009E280D"/>
    <w:rsid w:val="009E2A28"/>
    <w:rsid w:val="009E2C9E"/>
    <w:rsid w:val="009E4BD0"/>
    <w:rsid w:val="009E4C32"/>
    <w:rsid w:val="009E525D"/>
    <w:rsid w:val="009E5817"/>
    <w:rsid w:val="009E5E3F"/>
    <w:rsid w:val="009E608B"/>
    <w:rsid w:val="009E6218"/>
    <w:rsid w:val="009E72D7"/>
    <w:rsid w:val="009F2EF2"/>
    <w:rsid w:val="009F5018"/>
    <w:rsid w:val="009F61C7"/>
    <w:rsid w:val="009F7664"/>
    <w:rsid w:val="00A014B3"/>
    <w:rsid w:val="00A02890"/>
    <w:rsid w:val="00A04178"/>
    <w:rsid w:val="00A05000"/>
    <w:rsid w:val="00A06804"/>
    <w:rsid w:val="00A07CE4"/>
    <w:rsid w:val="00A100EC"/>
    <w:rsid w:val="00A10DD5"/>
    <w:rsid w:val="00A120D0"/>
    <w:rsid w:val="00A120EC"/>
    <w:rsid w:val="00A141C2"/>
    <w:rsid w:val="00A200DD"/>
    <w:rsid w:val="00A212A3"/>
    <w:rsid w:val="00A21B19"/>
    <w:rsid w:val="00A21CAD"/>
    <w:rsid w:val="00A22322"/>
    <w:rsid w:val="00A227FA"/>
    <w:rsid w:val="00A242B4"/>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13FA"/>
    <w:rsid w:val="00A51E4E"/>
    <w:rsid w:val="00A53591"/>
    <w:rsid w:val="00A53E2C"/>
    <w:rsid w:val="00A5635E"/>
    <w:rsid w:val="00A614CE"/>
    <w:rsid w:val="00A619D8"/>
    <w:rsid w:val="00A64136"/>
    <w:rsid w:val="00A65476"/>
    <w:rsid w:val="00A65C85"/>
    <w:rsid w:val="00A67EF1"/>
    <w:rsid w:val="00A72BE6"/>
    <w:rsid w:val="00A74C82"/>
    <w:rsid w:val="00A763C0"/>
    <w:rsid w:val="00A77407"/>
    <w:rsid w:val="00A805B0"/>
    <w:rsid w:val="00A813BC"/>
    <w:rsid w:val="00A8312E"/>
    <w:rsid w:val="00A83F40"/>
    <w:rsid w:val="00A858AA"/>
    <w:rsid w:val="00A85914"/>
    <w:rsid w:val="00A859D5"/>
    <w:rsid w:val="00A85A4F"/>
    <w:rsid w:val="00A85B2F"/>
    <w:rsid w:val="00A87B6C"/>
    <w:rsid w:val="00A92E26"/>
    <w:rsid w:val="00A9353E"/>
    <w:rsid w:val="00A949FC"/>
    <w:rsid w:val="00A955C7"/>
    <w:rsid w:val="00A958CA"/>
    <w:rsid w:val="00A97BE6"/>
    <w:rsid w:val="00AA0D25"/>
    <w:rsid w:val="00AA14F0"/>
    <w:rsid w:val="00AA2598"/>
    <w:rsid w:val="00AA2CC2"/>
    <w:rsid w:val="00AA3A30"/>
    <w:rsid w:val="00AA4866"/>
    <w:rsid w:val="00AA4AE4"/>
    <w:rsid w:val="00AA66FF"/>
    <w:rsid w:val="00AA6E4A"/>
    <w:rsid w:val="00AA7655"/>
    <w:rsid w:val="00AA7ECF"/>
    <w:rsid w:val="00AA7FE7"/>
    <w:rsid w:val="00AB0B8A"/>
    <w:rsid w:val="00AB237F"/>
    <w:rsid w:val="00AB35D2"/>
    <w:rsid w:val="00AB3854"/>
    <w:rsid w:val="00AB551C"/>
    <w:rsid w:val="00AB582D"/>
    <w:rsid w:val="00AB67D2"/>
    <w:rsid w:val="00AB726A"/>
    <w:rsid w:val="00AC182F"/>
    <w:rsid w:val="00AC241D"/>
    <w:rsid w:val="00AC2632"/>
    <w:rsid w:val="00AC3BDD"/>
    <w:rsid w:val="00AC429A"/>
    <w:rsid w:val="00AC662C"/>
    <w:rsid w:val="00AC66AB"/>
    <w:rsid w:val="00AC7590"/>
    <w:rsid w:val="00AC7E54"/>
    <w:rsid w:val="00AC7E77"/>
    <w:rsid w:val="00AD0A5C"/>
    <w:rsid w:val="00AD1A41"/>
    <w:rsid w:val="00AD2B67"/>
    <w:rsid w:val="00AD4754"/>
    <w:rsid w:val="00AD4871"/>
    <w:rsid w:val="00AD5507"/>
    <w:rsid w:val="00AD5FB7"/>
    <w:rsid w:val="00AD6871"/>
    <w:rsid w:val="00AD797D"/>
    <w:rsid w:val="00AD79BF"/>
    <w:rsid w:val="00AD7BCB"/>
    <w:rsid w:val="00AE0D75"/>
    <w:rsid w:val="00AE2596"/>
    <w:rsid w:val="00AE3EC7"/>
    <w:rsid w:val="00AE506A"/>
    <w:rsid w:val="00AE6C14"/>
    <w:rsid w:val="00AE7024"/>
    <w:rsid w:val="00AE763B"/>
    <w:rsid w:val="00AE7ED7"/>
    <w:rsid w:val="00AF0A8B"/>
    <w:rsid w:val="00AF0BA1"/>
    <w:rsid w:val="00AF13D7"/>
    <w:rsid w:val="00AF262C"/>
    <w:rsid w:val="00AF5027"/>
    <w:rsid w:val="00AF6CDC"/>
    <w:rsid w:val="00B0033A"/>
    <w:rsid w:val="00B01A9A"/>
    <w:rsid w:val="00B023CD"/>
    <w:rsid w:val="00B025E5"/>
    <w:rsid w:val="00B03043"/>
    <w:rsid w:val="00B0359C"/>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22D0"/>
    <w:rsid w:val="00B523BF"/>
    <w:rsid w:val="00B52A41"/>
    <w:rsid w:val="00B52C95"/>
    <w:rsid w:val="00B550F4"/>
    <w:rsid w:val="00B55DC5"/>
    <w:rsid w:val="00B5750D"/>
    <w:rsid w:val="00B5750E"/>
    <w:rsid w:val="00B576E5"/>
    <w:rsid w:val="00B57CB3"/>
    <w:rsid w:val="00B6226A"/>
    <w:rsid w:val="00B63716"/>
    <w:rsid w:val="00B64C29"/>
    <w:rsid w:val="00B65EB7"/>
    <w:rsid w:val="00B665FB"/>
    <w:rsid w:val="00B67F6D"/>
    <w:rsid w:val="00B7248F"/>
    <w:rsid w:val="00B73149"/>
    <w:rsid w:val="00B7368E"/>
    <w:rsid w:val="00B74C50"/>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92F"/>
    <w:rsid w:val="00B972FD"/>
    <w:rsid w:val="00B97D59"/>
    <w:rsid w:val="00B97E01"/>
    <w:rsid w:val="00BA2901"/>
    <w:rsid w:val="00BA2CD8"/>
    <w:rsid w:val="00BA34D5"/>
    <w:rsid w:val="00BA6478"/>
    <w:rsid w:val="00BA6910"/>
    <w:rsid w:val="00BA6F98"/>
    <w:rsid w:val="00BB0B2C"/>
    <w:rsid w:val="00BB2145"/>
    <w:rsid w:val="00BB2235"/>
    <w:rsid w:val="00BB6182"/>
    <w:rsid w:val="00BB61D4"/>
    <w:rsid w:val="00BB7951"/>
    <w:rsid w:val="00BC0168"/>
    <w:rsid w:val="00BC47B7"/>
    <w:rsid w:val="00BC4A36"/>
    <w:rsid w:val="00BC692F"/>
    <w:rsid w:val="00BD211C"/>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2CB8"/>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145D"/>
    <w:rsid w:val="00C32358"/>
    <w:rsid w:val="00C33B95"/>
    <w:rsid w:val="00C350BD"/>
    <w:rsid w:val="00C3528D"/>
    <w:rsid w:val="00C35587"/>
    <w:rsid w:val="00C3696D"/>
    <w:rsid w:val="00C379AF"/>
    <w:rsid w:val="00C4052D"/>
    <w:rsid w:val="00C41095"/>
    <w:rsid w:val="00C4157C"/>
    <w:rsid w:val="00C441F9"/>
    <w:rsid w:val="00C4477B"/>
    <w:rsid w:val="00C46320"/>
    <w:rsid w:val="00C464CB"/>
    <w:rsid w:val="00C4665C"/>
    <w:rsid w:val="00C47127"/>
    <w:rsid w:val="00C47C44"/>
    <w:rsid w:val="00C52A19"/>
    <w:rsid w:val="00C5629F"/>
    <w:rsid w:val="00C6239A"/>
    <w:rsid w:val="00C62E19"/>
    <w:rsid w:val="00C62F5D"/>
    <w:rsid w:val="00C63D36"/>
    <w:rsid w:val="00C652F7"/>
    <w:rsid w:val="00C66CF7"/>
    <w:rsid w:val="00C67834"/>
    <w:rsid w:val="00C702B9"/>
    <w:rsid w:val="00C7137C"/>
    <w:rsid w:val="00C71EFC"/>
    <w:rsid w:val="00C725F5"/>
    <w:rsid w:val="00C7350C"/>
    <w:rsid w:val="00C752D9"/>
    <w:rsid w:val="00C758F7"/>
    <w:rsid w:val="00C8007B"/>
    <w:rsid w:val="00C80801"/>
    <w:rsid w:val="00C808CD"/>
    <w:rsid w:val="00C815EB"/>
    <w:rsid w:val="00C826F5"/>
    <w:rsid w:val="00C8337A"/>
    <w:rsid w:val="00C83F13"/>
    <w:rsid w:val="00C847D7"/>
    <w:rsid w:val="00C85417"/>
    <w:rsid w:val="00C862CE"/>
    <w:rsid w:val="00C90E28"/>
    <w:rsid w:val="00C91813"/>
    <w:rsid w:val="00C93FB8"/>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9F4"/>
    <w:rsid w:val="00CD05D7"/>
    <w:rsid w:val="00CD1BA9"/>
    <w:rsid w:val="00CD2120"/>
    <w:rsid w:val="00CD3611"/>
    <w:rsid w:val="00CD3BB6"/>
    <w:rsid w:val="00CD6AC4"/>
    <w:rsid w:val="00CD6D54"/>
    <w:rsid w:val="00CD72EC"/>
    <w:rsid w:val="00CE0069"/>
    <w:rsid w:val="00CE046F"/>
    <w:rsid w:val="00CE0A7A"/>
    <w:rsid w:val="00CE1779"/>
    <w:rsid w:val="00CE1E6F"/>
    <w:rsid w:val="00CE2F55"/>
    <w:rsid w:val="00CE4534"/>
    <w:rsid w:val="00CE4B8C"/>
    <w:rsid w:val="00CE4F19"/>
    <w:rsid w:val="00CE7B04"/>
    <w:rsid w:val="00CE7DB8"/>
    <w:rsid w:val="00CF1E38"/>
    <w:rsid w:val="00CF2129"/>
    <w:rsid w:val="00CF377A"/>
    <w:rsid w:val="00CF3AEF"/>
    <w:rsid w:val="00CF5C82"/>
    <w:rsid w:val="00CF6418"/>
    <w:rsid w:val="00CF6ABF"/>
    <w:rsid w:val="00CF774A"/>
    <w:rsid w:val="00D0282F"/>
    <w:rsid w:val="00D03F49"/>
    <w:rsid w:val="00D048E4"/>
    <w:rsid w:val="00D04DD7"/>
    <w:rsid w:val="00D05C34"/>
    <w:rsid w:val="00D079DF"/>
    <w:rsid w:val="00D11299"/>
    <w:rsid w:val="00D124F9"/>
    <w:rsid w:val="00D12FAE"/>
    <w:rsid w:val="00D135CD"/>
    <w:rsid w:val="00D13A85"/>
    <w:rsid w:val="00D13BA0"/>
    <w:rsid w:val="00D13ED5"/>
    <w:rsid w:val="00D15B93"/>
    <w:rsid w:val="00D20A78"/>
    <w:rsid w:val="00D2206A"/>
    <w:rsid w:val="00D22EC1"/>
    <w:rsid w:val="00D24C34"/>
    <w:rsid w:val="00D253E7"/>
    <w:rsid w:val="00D25E2A"/>
    <w:rsid w:val="00D33E9D"/>
    <w:rsid w:val="00D34AB8"/>
    <w:rsid w:val="00D35141"/>
    <w:rsid w:val="00D35DAE"/>
    <w:rsid w:val="00D36162"/>
    <w:rsid w:val="00D367B4"/>
    <w:rsid w:val="00D36F9A"/>
    <w:rsid w:val="00D37EFC"/>
    <w:rsid w:val="00D408B3"/>
    <w:rsid w:val="00D409C1"/>
    <w:rsid w:val="00D4240D"/>
    <w:rsid w:val="00D42E16"/>
    <w:rsid w:val="00D433BC"/>
    <w:rsid w:val="00D434F5"/>
    <w:rsid w:val="00D44694"/>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62F7A"/>
    <w:rsid w:val="00D6394C"/>
    <w:rsid w:val="00D642E4"/>
    <w:rsid w:val="00D65A62"/>
    <w:rsid w:val="00D66A19"/>
    <w:rsid w:val="00D67AFB"/>
    <w:rsid w:val="00D67F59"/>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372"/>
    <w:rsid w:val="00DA28F2"/>
    <w:rsid w:val="00DA2B76"/>
    <w:rsid w:val="00DA2FC7"/>
    <w:rsid w:val="00DA3C50"/>
    <w:rsid w:val="00DA46A5"/>
    <w:rsid w:val="00DA6565"/>
    <w:rsid w:val="00DA6A2D"/>
    <w:rsid w:val="00DA7244"/>
    <w:rsid w:val="00DA7E17"/>
    <w:rsid w:val="00DB0DC9"/>
    <w:rsid w:val="00DB17A1"/>
    <w:rsid w:val="00DB2C50"/>
    <w:rsid w:val="00DB2FAD"/>
    <w:rsid w:val="00DB41AC"/>
    <w:rsid w:val="00DB7E46"/>
    <w:rsid w:val="00DC2129"/>
    <w:rsid w:val="00DC3855"/>
    <w:rsid w:val="00DC3E35"/>
    <w:rsid w:val="00DC4118"/>
    <w:rsid w:val="00DC5D94"/>
    <w:rsid w:val="00DC6481"/>
    <w:rsid w:val="00DC6683"/>
    <w:rsid w:val="00DC6D43"/>
    <w:rsid w:val="00DC6F6A"/>
    <w:rsid w:val="00DC7D8F"/>
    <w:rsid w:val="00DD004B"/>
    <w:rsid w:val="00DD38D4"/>
    <w:rsid w:val="00DD4653"/>
    <w:rsid w:val="00DD515E"/>
    <w:rsid w:val="00DD69E4"/>
    <w:rsid w:val="00DD7E61"/>
    <w:rsid w:val="00DD7FA0"/>
    <w:rsid w:val="00DE1487"/>
    <w:rsid w:val="00DE17D5"/>
    <w:rsid w:val="00DE4B1B"/>
    <w:rsid w:val="00DF1563"/>
    <w:rsid w:val="00DF1906"/>
    <w:rsid w:val="00DF1CE6"/>
    <w:rsid w:val="00DF1D6C"/>
    <w:rsid w:val="00DF2B56"/>
    <w:rsid w:val="00DF31C6"/>
    <w:rsid w:val="00DF322F"/>
    <w:rsid w:val="00DF334E"/>
    <w:rsid w:val="00DF42E6"/>
    <w:rsid w:val="00DF5099"/>
    <w:rsid w:val="00DF62F4"/>
    <w:rsid w:val="00E000DD"/>
    <w:rsid w:val="00E008C4"/>
    <w:rsid w:val="00E01C4F"/>
    <w:rsid w:val="00E030B5"/>
    <w:rsid w:val="00E038A1"/>
    <w:rsid w:val="00E03FA8"/>
    <w:rsid w:val="00E04497"/>
    <w:rsid w:val="00E04DA8"/>
    <w:rsid w:val="00E04E4E"/>
    <w:rsid w:val="00E05388"/>
    <w:rsid w:val="00E0556A"/>
    <w:rsid w:val="00E0739E"/>
    <w:rsid w:val="00E127F1"/>
    <w:rsid w:val="00E12941"/>
    <w:rsid w:val="00E1371A"/>
    <w:rsid w:val="00E144D3"/>
    <w:rsid w:val="00E15E08"/>
    <w:rsid w:val="00E16B4A"/>
    <w:rsid w:val="00E20830"/>
    <w:rsid w:val="00E20A4B"/>
    <w:rsid w:val="00E20B78"/>
    <w:rsid w:val="00E21BC9"/>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F0A"/>
    <w:rsid w:val="00E43A63"/>
    <w:rsid w:val="00E447A4"/>
    <w:rsid w:val="00E4544D"/>
    <w:rsid w:val="00E4625F"/>
    <w:rsid w:val="00E47893"/>
    <w:rsid w:val="00E47F0B"/>
    <w:rsid w:val="00E500BA"/>
    <w:rsid w:val="00E5276F"/>
    <w:rsid w:val="00E52DF4"/>
    <w:rsid w:val="00E55597"/>
    <w:rsid w:val="00E55808"/>
    <w:rsid w:val="00E56BD6"/>
    <w:rsid w:val="00E60EEC"/>
    <w:rsid w:val="00E649AC"/>
    <w:rsid w:val="00E6520C"/>
    <w:rsid w:val="00E65F4E"/>
    <w:rsid w:val="00E66A1C"/>
    <w:rsid w:val="00E67573"/>
    <w:rsid w:val="00E67A60"/>
    <w:rsid w:val="00E70BAC"/>
    <w:rsid w:val="00E737FE"/>
    <w:rsid w:val="00E73801"/>
    <w:rsid w:val="00E747E0"/>
    <w:rsid w:val="00E76E45"/>
    <w:rsid w:val="00E779DB"/>
    <w:rsid w:val="00E77E9C"/>
    <w:rsid w:val="00E82A45"/>
    <w:rsid w:val="00E835CD"/>
    <w:rsid w:val="00E84767"/>
    <w:rsid w:val="00E849DC"/>
    <w:rsid w:val="00E85819"/>
    <w:rsid w:val="00E862C7"/>
    <w:rsid w:val="00E8654F"/>
    <w:rsid w:val="00E9011E"/>
    <w:rsid w:val="00E927C2"/>
    <w:rsid w:val="00E943EB"/>
    <w:rsid w:val="00E95055"/>
    <w:rsid w:val="00E95B55"/>
    <w:rsid w:val="00E95D6B"/>
    <w:rsid w:val="00E95EFC"/>
    <w:rsid w:val="00E961C5"/>
    <w:rsid w:val="00E96540"/>
    <w:rsid w:val="00E9749F"/>
    <w:rsid w:val="00E97849"/>
    <w:rsid w:val="00EA29EC"/>
    <w:rsid w:val="00EA3724"/>
    <w:rsid w:val="00EA3BD8"/>
    <w:rsid w:val="00EA6C3C"/>
    <w:rsid w:val="00EA70CB"/>
    <w:rsid w:val="00EA727C"/>
    <w:rsid w:val="00EA7E26"/>
    <w:rsid w:val="00EB012C"/>
    <w:rsid w:val="00EB0B0A"/>
    <w:rsid w:val="00EB112E"/>
    <w:rsid w:val="00EB5090"/>
    <w:rsid w:val="00EB5F10"/>
    <w:rsid w:val="00EB5FA5"/>
    <w:rsid w:val="00EB7479"/>
    <w:rsid w:val="00EC0643"/>
    <w:rsid w:val="00EC0A1E"/>
    <w:rsid w:val="00EC0AC7"/>
    <w:rsid w:val="00EC0B13"/>
    <w:rsid w:val="00EC0BB5"/>
    <w:rsid w:val="00EC2364"/>
    <w:rsid w:val="00EC2FF7"/>
    <w:rsid w:val="00EC33C8"/>
    <w:rsid w:val="00EC3931"/>
    <w:rsid w:val="00EC4C3A"/>
    <w:rsid w:val="00EC5FB0"/>
    <w:rsid w:val="00EC7162"/>
    <w:rsid w:val="00ED08D0"/>
    <w:rsid w:val="00ED10A9"/>
    <w:rsid w:val="00ED2646"/>
    <w:rsid w:val="00ED311F"/>
    <w:rsid w:val="00ED4710"/>
    <w:rsid w:val="00ED7505"/>
    <w:rsid w:val="00EE0C03"/>
    <w:rsid w:val="00EE1D8F"/>
    <w:rsid w:val="00EE2E83"/>
    <w:rsid w:val="00EE50C2"/>
    <w:rsid w:val="00EE6411"/>
    <w:rsid w:val="00EE69D9"/>
    <w:rsid w:val="00EE6D9C"/>
    <w:rsid w:val="00EE7936"/>
    <w:rsid w:val="00EF0331"/>
    <w:rsid w:val="00EF0991"/>
    <w:rsid w:val="00EF0ED9"/>
    <w:rsid w:val="00EF1843"/>
    <w:rsid w:val="00EF398D"/>
    <w:rsid w:val="00F027BE"/>
    <w:rsid w:val="00F02C94"/>
    <w:rsid w:val="00F032B3"/>
    <w:rsid w:val="00F0374B"/>
    <w:rsid w:val="00F03DB0"/>
    <w:rsid w:val="00F05994"/>
    <w:rsid w:val="00F10659"/>
    <w:rsid w:val="00F10C5E"/>
    <w:rsid w:val="00F11A0C"/>
    <w:rsid w:val="00F127AA"/>
    <w:rsid w:val="00F13053"/>
    <w:rsid w:val="00F14D4B"/>
    <w:rsid w:val="00F15286"/>
    <w:rsid w:val="00F15308"/>
    <w:rsid w:val="00F16131"/>
    <w:rsid w:val="00F16F87"/>
    <w:rsid w:val="00F17FFC"/>
    <w:rsid w:val="00F21054"/>
    <w:rsid w:val="00F21C29"/>
    <w:rsid w:val="00F22A0F"/>
    <w:rsid w:val="00F22C94"/>
    <w:rsid w:val="00F23CC1"/>
    <w:rsid w:val="00F24006"/>
    <w:rsid w:val="00F24772"/>
    <w:rsid w:val="00F25D5A"/>
    <w:rsid w:val="00F2735D"/>
    <w:rsid w:val="00F2771B"/>
    <w:rsid w:val="00F30CD1"/>
    <w:rsid w:val="00F319F9"/>
    <w:rsid w:val="00F340CC"/>
    <w:rsid w:val="00F36B52"/>
    <w:rsid w:val="00F409E8"/>
    <w:rsid w:val="00F415D0"/>
    <w:rsid w:val="00F41A60"/>
    <w:rsid w:val="00F44092"/>
    <w:rsid w:val="00F44BFB"/>
    <w:rsid w:val="00F45D89"/>
    <w:rsid w:val="00F507E5"/>
    <w:rsid w:val="00F55A36"/>
    <w:rsid w:val="00F55DC3"/>
    <w:rsid w:val="00F56533"/>
    <w:rsid w:val="00F57EEF"/>
    <w:rsid w:val="00F60D13"/>
    <w:rsid w:val="00F61C2E"/>
    <w:rsid w:val="00F63022"/>
    <w:rsid w:val="00F6362B"/>
    <w:rsid w:val="00F636D5"/>
    <w:rsid w:val="00F64119"/>
    <w:rsid w:val="00F64538"/>
    <w:rsid w:val="00F66A89"/>
    <w:rsid w:val="00F6723F"/>
    <w:rsid w:val="00F70728"/>
    <w:rsid w:val="00F7077D"/>
    <w:rsid w:val="00F714BD"/>
    <w:rsid w:val="00F7424B"/>
    <w:rsid w:val="00F8114D"/>
    <w:rsid w:val="00F82F7D"/>
    <w:rsid w:val="00F831EA"/>
    <w:rsid w:val="00F83F3D"/>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CBA"/>
    <w:rsid w:val="00FB15D4"/>
    <w:rsid w:val="00FB181E"/>
    <w:rsid w:val="00FB2E68"/>
    <w:rsid w:val="00FB53FD"/>
    <w:rsid w:val="00FB72F3"/>
    <w:rsid w:val="00FB74E0"/>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953"/>
    <w:rsid w:val="00FE4396"/>
    <w:rsid w:val="00FE4A24"/>
    <w:rsid w:val="00FE50DE"/>
    <w:rsid w:val="00FE5582"/>
    <w:rsid w:val="00FE6B41"/>
    <w:rsid w:val="00FE6D95"/>
    <w:rsid w:val="00FE7C7F"/>
    <w:rsid w:val="00FF3AF9"/>
    <w:rsid w:val="00FF4A7D"/>
    <w:rsid w:val="00FF514F"/>
    <w:rsid w:val="00FF5782"/>
    <w:rsid w:val="00FF5A5A"/>
    <w:rsid w:val="00FF6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CCE2A6E-30A3-4659-A39E-949281104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uiPriority w:val="99"/>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uiPriority w:val="99"/>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uiPriority w:val="99"/>
    <w:rsid w:val="00D433BC"/>
    <w:rPr>
      <w:b/>
      <w:i/>
      <w:color w:val="0000FF"/>
      <w:sz w:val="28"/>
      <w:szCs w:val="24"/>
      <w:u w:val="single"/>
      <w:lang w:val="en-GB" w:eastAsia="en-US" w:bidi="ar-SA"/>
    </w:rPr>
  </w:style>
  <w:style w:type="paragraph" w:customStyle="1" w:styleId="ConsPlusTitle">
    <w:name w:val="ConsPlusTitle"/>
    <w:uiPriority w:val="99"/>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uiPriority w:val="99"/>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34"/>
    <w:qFormat/>
    <w:rsid w:val="00EE0C03"/>
    <w:pPr>
      <w:ind w:left="720"/>
      <w:contextualSpacing/>
    </w:pPr>
    <w:rPr>
      <w:sz w:val="20"/>
      <w:szCs w:val="20"/>
    </w:rPr>
  </w:style>
  <w:style w:type="character" w:styleId="af3">
    <w:name w:val="footnote reference"/>
    <w:uiPriority w:val="99"/>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uiPriority w:val="99"/>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uiPriority w:val="99"/>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uiPriority w:val="99"/>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e">
    <w:name w:val="Абзац списка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4">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5">
    <w:name w:val="endnote text"/>
    <w:aliases w:val=" Знак4"/>
    <w:basedOn w:val="a"/>
    <w:link w:val="afff6"/>
    <w:unhideWhenUsed/>
    <w:rsid w:val="00452FCD"/>
    <w:pPr>
      <w:autoSpaceDE w:val="0"/>
      <w:autoSpaceDN w:val="0"/>
    </w:pPr>
    <w:rPr>
      <w:sz w:val="20"/>
      <w:szCs w:val="20"/>
    </w:rPr>
  </w:style>
  <w:style w:type="character" w:styleId="afff7">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2">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f">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8">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2">
    <w:name w:val="Знак Знак5 Знак Знак Знак Знак"/>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9">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0">
    <w:name w:val="ConsPlusDocList"/>
    <w:next w:val="a"/>
    <w:rsid w:val="00F64538"/>
    <w:pPr>
      <w:widowControl w:val="0"/>
      <w:suppressAutoHyphens/>
      <w:autoSpaceDE w:val="0"/>
    </w:pPr>
    <w:rPr>
      <w:rFonts w:ascii="Arial" w:eastAsia="Arial" w:hAnsi="Arial" w:cs="Arial"/>
      <w:kern w:val="1"/>
      <w:lang w:eastAsia="zh-CN" w:bidi="hi-IN"/>
    </w:rPr>
  </w:style>
  <w:style w:type="character" w:customStyle="1" w:styleId="1f0">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a">
    <w:name w:val="основной"/>
    <w:basedOn w:val="a"/>
    <w:rsid w:val="00816810"/>
    <w:pPr>
      <w:keepNext/>
    </w:pPr>
    <w:rPr>
      <w:szCs w:val="20"/>
    </w:rPr>
  </w:style>
  <w:style w:type="character" w:customStyle="1" w:styleId="afffb">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1">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c">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d">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e">
    <w:name w:val="Îñíîâíîé òåêñò"/>
    <w:basedOn w:val="afb"/>
    <w:rsid w:val="00816810"/>
    <w:pPr>
      <w:widowControl w:val="0"/>
      <w:tabs>
        <w:tab w:val="left" w:leader="dot" w:pos="9072"/>
      </w:tabs>
      <w:jc w:val="both"/>
    </w:pPr>
    <w:rPr>
      <w:b/>
    </w:rPr>
  </w:style>
  <w:style w:type="paragraph" w:styleId="affff">
    <w:name w:val="Document Map"/>
    <w:aliases w:val=" Знак3"/>
    <w:basedOn w:val="a"/>
    <w:link w:val="affff0"/>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1">
    <w:name w:val="Список Маркир"/>
    <w:basedOn w:val="a"/>
    <w:rsid w:val="00816810"/>
    <w:pPr>
      <w:tabs>
        <w:tab w:val="num" w:pos="851"/>
        <w:tab w:val="left" w:pos="900"/>
      </w:tabs>
      <w:spacing w:line="360" w:lineRule="auto"/>
      <w:ind w:left="851" w:hanging="284"/>
      <w:jc w:val="both"/>
    </w:pPr>
  </w:style>
  <w:style w:type="paragraph" w:customStyle="1" w:styleId="1f2">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2">
    <w:name w:val="Отступ"/>
    <w:basedOn w:val="affff3"/>
    <w:rsid w:val="00816810"/>
  </w:style>
  <w:style w:type="paragraph" w:styleId="affff3">
    <w:name w:val="List Bullet"/>
    <w:basedOn w:val="a"/>
    <w:autoRedefine/>
    <w:semiHidden/>
    <w:rsid w:val="00816810"/>
    <w:rPr>
      <w:rFonts w:eastAsia="MS Mincho"/>
      <w:sz w:val="28"/>
    </w:rPr>
  </w:style>
  <w:style w:type="character" w:customStyle="1" w:styleId="1f3">
    <w:name w:val="Слабое выделение1"/>
    <w:aliases w:val="Абзац списка 2"/>
    <w:qFormat/>
    <w:rsid w:val="00816810"/>
    <w:rPr>
      <w:rFonts w:ascii="Times New Roman" w:hAnsi="Times New Roman"/>
      <w:sz w:val="24"/>
    </w:rPr>
  </w:style>
  <w:style w:type="paragraph" w:customStyle="1" w:styleId="affff4">
    <w:name w:val="Обычный с первой строкой"/>
    <w:basedOn w:val="a"/>
    <w:qFormat/>
    <w:rsid w:val="00816810"/>
    <w:pPr>
      <w:suppressAutoHyphens/>
      <w:ind w:firstLine="567"/>
      <w:jc w:val="both"/>
    </w:pPr>
    <w:rPr>
      <w:sz w:val="28"/>
      <w:szCs w:val="28"/>
      <w:lang w:eastAsia="ar-SA"/>
    </w:rPr>
  </w:style>
  <w:style w:type="paragraph" w:customStyle="1" w:styleId="affff5">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6">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4">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7">
    <w:name w:val="Надстрочный"/>
    <w:rsid w:val="00816810"/>
    <w:rPr>
      <w:sz w:val="28"/>
    </w:rPr>
  </w:style>
  <w:style w:type="character" w:styleId="affff8">
    <w:name w:val="Emphasis"/>
    <w:qFormat/>
    <w:rsid w:val="00816810"/>
    <w:rPr>
      <w:i/>
      <w:iCs/>
    </w:rPr>
  </w:style>
  <w:style w:type="paragraph" w:customStyle="1" w:styleId="affff9">
    <w:name w:val="_Обычный"/>
    <w:basedOn w:val="a"/>
    <w:rsid w:val="00816810"/>
    <w:pPr>
      <w:suppressAutoHyphens/>
      <w:spacing w:line="360" w:lineRule="auto"/>
      <w:ind w:firstLine="709"/>
      <w:jc w:val="both"/>
    </w:pPr>
    <w:rPr>
      <w:lang w:eastAsia="ar-SA"/>
    </w:rPr>
  </w:style>
  <w:style w:type="character" w:customStyle="1" w:styleId="1f5">
    <w:name w:val="Текст выноски Знак1"/>
    <w:semiHidden/>
    <w:rsid w:val="00816810"/>
    <w:rPr>
      <w:rFonts w:ascii="Tahoma" w:hAnsi="Tahoma" w:cs="Tahoma"/>
      <w:b/>
      <w:i/>
      <w:sz w:val="16"/>
      <w:szCs w:val="16"/>
      <w:lang w:val="en-GB" w:eastAsia="en-US" w:bidi="ar-SA"/>
    </w:rPr>
  </w:style>
  <w:style w:type="numbering" w:customStyle="1" w:styleId="1f6">
    <w:name w:val="Нет списка1"/>
    <w:next w:val="a3"/>
    <w:uiPriority w:val="99"/>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7">
    <w:name w:val="Знак примечания1"/>
    <w:rsid w:val="00816810"/>
    <w:rPr>
      <w:sz w:val="16"/>
      <w:szCs w:val="16"/>
    </w:rPr>
  </w:style>
  <w:style w:type="paragraph" w:customStyle="1" w:styleId="1f8">
    <w:name w:val="Название объекта1"/>
    <w:next w:val="a"/>
    <w:rsid w:val="00816810"/>
    <w:pPr>
      <w:suppressAutoHyphens/>
      <w:spacing w:before="240" w:after="60"/>
    </w:pPr>
    <w:rPr>
      <w:sz w:val="26"/>
      <w:szCs w:val="24"/>
      <w:lang w:eastAsia="ar-SA"/>
    </w:rPr>
  </w:style>
  <w:style w:type="paragraph" w:customStyle="1" w:styleId="1f9">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9"/>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a">
    <w:name w:val="Текст примечания1"/>
    <w:basedOn w:val="a"/>
    <w:rsid w:val="00816810"/>
    <w:rPr>
      <w:sz w:val="20"/>
      <w:szCs w:val="20"/>
      <w:lang w:eastAsia="ar-SA"/>
    </w:rPr>
  </w:style>
  <w:style w:type="paragraph" w:styleId="affffa">
    <w:name w:val="annotation text"/>
    <w:aliases w:val=" Знак2"/>
    <w:basedOn w:val="a"/>
    <w:link w:val="affffb"/>
    <w:rsid w:val="00816810"/>
    <w:pPr>
      <w:spacing w:after="200" w:line="276" w:lineRule="auto"/>
    </w:pPr>
    <w:rPr>
      <w:sz w:val="20"/>
      <w:szCs w:val="20"/>
    </w:rPr>
  </w:style>
  <w:style w:type="paragraph" w:styleId="affffc">
    <w:name w:val="annotation subject"/>
    <w:aliases w:val=" Знак1"/>
    <w:basedOn w:val="1fa"/>
    <w:next w:val="1fa"/>
    <w:link w:val="affffd"/>
    <w:rsid w:val="00816810"/>
    <w:rPr>
      <w:b/>
      <w:bCs/>
    </w:rPr>
  </w:style>
  <w:style w:type="table" w:customStyle="1" w:styleId="1fb">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e">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afffff0">
    <w:name w:val="Знак"/>
    <w:rsid w:val="007C16C5"/>
    <w:rPr>
      <w:lang w:val="ru-RU" w:eastAsia="ar-SA" w:bidi="ar-SA"/>
    </w:rPr>
  </w:style>
  <w:style w:type="character" w:customStyle="1" w:styleId="1fc">
    <w:name w:val="Знак Знак1"/>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afffff1">
    <w:name w:val="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ff2">
    <w:name w:val="Знак Знак 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3">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afffff4">
    <w:name w:val="Знак Знак Знак Знак Знак Знак Знак"/>
    <w:basedOn w:val="a"/>
    <w:rsid w:val="00C441F9"/>
    <w:pPr>
      <w:spacing w:after="160" w:line="240" w:lineRule="exact"/>
    </w:pPr>
    <w:rPr>
      <w:b/>
      <w:i/>
      <w:sz w:val="28"/>
      <w:szCs w:val="20"/>
      <w:lang w:val="en-GB" w:eastAsia="en-US"/>
    </w:rPr>
  </w:style>
  <w:style w:type="paragraph" w:customStyle="1" w:styleId="1fd">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5">
    <w:name w:val="Абзац списка Знак Знак Знак"/>
    <w:basedOn w:val="a"/>
    <w:link w:val="afffff6"/>
    <w:qFormat/>
    <w:rsid w:val="003E0D99"/>
    <w:pPr>
      <w:spacing w:after="200" w:line="276" w:lineRule="auto"/>
      <w:ind w:left="720"/>
      <w:contextualSpacing/>
    </w:pPr>
    <w:rPr>
      <w:rFonts w:ascii="Calibri" w:eastAsia="Calibri" w:hAnsi="Calibri"/>
      <w:sz w:val="22"/>
      <w:szCs w:val="22"/>
      <w:lang w:eastAsia="en-US"/>
    </w:rPr>
  </w:style>
  <w:style w:type="character" w:customStyle="1" w:styleId="afffff6">
    <w:name w:val="Абзац списка Знак Знак Знак Знак"/>
    <w:link w:val="afffff5"/>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6">
    <w:name w:val="Текст концевой сноски Знак"/>
    <w:aliases w:val=" Знак4 Знак"/>
    <w:link w:val="afff5"/>
    <w:rsid w:val="001C417C"/>
  </w:style>
  <w:style w:type="character" w:customStyle="1" w:styleId="affff0">
    <w:name w:val="Схема документа Знак"/>
    <w:aliases w:val=" Знак3 Знак"/>
    <w:link w:val="affff"/>
    <w:rsid w:val="001C417C"/>
    <w:rPr>
      <w:rFonts w:ascii="Tahoma" w:hAnsi="Tahoma" w:cs="Tahoma"/>
      <w:shd w:val="clear" w:color="auto" w:fill="000080"/>
    </w:rPr>
  </w:style>
  <w:style w:type="character" w:customStyle="1" w:styleId="affffb">
    <w:name w:val="Текст примечания Знак"/>
    <w:aliases w:val=" Знак2 Знак"/>
    <w:link w:val="affffa"/>
    <w:rsid w:val="001C417C"/>
  </w:style>
  <w:style w:type="character" w:customStyle="1" w:styleId="affffd">
    <w:name w:val="Тема примечания Знак"/>
    <w:aliases w:val=" Знак1 Знак"/>
    <w:link w:val="affffc"/>
    <w:rsid w:val="001C417C"/>
    <w:rPr>
      <w:b/>
      <w:bCs/>
      <w:lang w:eastAsia="ar-SA"/>
    </w:rPr>
  </w:style>
  <w:style w:type="character" w:customStyle="1" w:styleId="410">
    <w:name w:val="Знак Знак Знак41"/>
    <w:aliases w:val=" Знак Знак Знак2, Знак Знак Знак41"/>
    <w:rsid w:val="003B2A6F"/>
    <w:rPr>
      <w:b/>
      <w:sz w:val="28"/>
      <w:szCs w:val="24"/>
      <w:lang w:val="en-GB" w:eastAsia="en-US" w:bidi="ar-SA"/>
    </w:rPr>
  </w:style>
  <w:style w:type="paragraph" w:customStyle="1" w:styleId="afffff7">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Знак Знак21"/>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e">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
    <w:name w:val="Без интервала1"/>
    <w:rsid w:val="00DA06E1"/>
    <w:rPr>
      <w:rFonts w:ascii="Calibri" w:hAnsi="Calibri"/>
      <w:sz w:val="22"/>
      <w:szCs w:val="22"/>
      <w:lang w:eastAsia="en-US"/>
    </w:rPr>
  </w:style>
  <w:style w:type="character" w:customStyle="1" w:styleId="1ff0">
    <w:name w:val="Заголовок №1_"/>
    <w:link w:val="1ff1"/>
    <w:rsid w:val="00AA3A30"/>
    <w:rPr>
      <w:sz w:val="26"/>
      <w:szCs w:val="26"/>
      <w:shd w:val="clear" w:color="auto" w:fill="FFFFFF"/>
    </w:rPr>
  </w:style>
  <w:style w:type="paragraph" w:customStyle="1" w:styleId="1ff1">
    <w:name w:val="Заголовок №1"/>
    <w:basedOn w:val="a"/>
    <w:link w:val="1ff0"/>
    <w:rsid w:val="00AA3A30"/>
    <w:pPr>
      <w:shd w:val="clear" w:color="auto" w:fill="FFFFFF"/>
      <w:spacing w:line="317" w:lineRule="exact"/>
      <w:jc w:val="both"/>
      <w:outlineLvl w:val="0"/>
    </w:pPr>
    <w:rPr>
      <w:sz w:val="26"/>
      <w:szCs w:val="26"/>
    </w:rPr>
  </w:style>
  <w:style w:type="character" w:styleId="afffff8">
    <w:name w:val="annotation reference"/>
    <w:uiPriority w:val="99"/>
    <w:semiHidden/>
    <w:unhideWhenUsed/>
    <w:rsid w:val="00483798"/>
    <w:rPr>
      <w:b/>
      <w:i/>
      <w:sz w:val="16"/>
      <w:szCs w:val="16"/>
      <w:lang w:val="en-GB" w:eastAsia="en-US" w:bidi="ar-SA"/>
    </w:rPr>
  </w:style>
  <w:style w:type="paragraph" w:customStyle="1" w:styleId="1ff2">
    <w:name w:val="Основной текст с отступом1"/>
    <w:basedOn w:val="a"/>
    <w:rsid w:val="005643DB"/>
    <w:pPr>
      <w:ind w:firstLine="4500"/>
    </w:pPr>
    <w:rPr>
      <w:sz w:val="28"/>
      <w:szCs w:val="20"/>
    </w:rPr>
  </w:style>
  <w:style w:type="numbering" w:customStyle="1" w:styleId="3b">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
    <w:name w:val="Основной шрифт абзаца3"/>
    <w:rsid w:val="000A5654"/>
  </w:style>
  <w:style w:type="character" w:customStyle="1" w:styleId="2f5">
    <w:name w:val="Основной шрифт абзаца2"/>
    <w:rsid w:val="000A5654"/>
  </w:style>
  <w:style w:type="paragraph" w:customStyle="1" w:styleId="3d">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e">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3">
    <w:name w:val="нум список 1"/>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4">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4"/>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5">
    <w:name w:val="Сильное выделение1"/>
    <w:rsid w:val="000A5654"/>
    <w:rPr>
      <w:rFonts w:cs="Times New Roman"/>
      <w:b/>
      <w:i/>
      <w:sz w:val="24"/>
      <w:szCs w:val="24"/>
      <w:u w:val="single"/>
    </w:rPr>
  </w:style>
  <w:style w:type="character" w:customStyle="1" w:styleId="1ff6">
    <w:name w:val="Слабая ссылка1"/>
    <w:rsid w:val="000A5654"/>
    <w:rPr>
      <w:rFonts w:cs="Times New Roman"/>
      <w:sz w:val="24"/>
      <w:szCs w:val="24"/>
      <w:u w:val="single"/>
    </w:rPr>
  </w:style>
  <w:style w:type="character" w:customStyle="1" w:styleId="1ff7">
    <w:name w:val="Сильная ссылка1"/>
    <w:rsid w:val="000A5654"/>
    <w:rPr>
      <w:rFonts w:cs="Times New Roman"/>
      <w:b/>
      <w:sz w:val="24"/>
      <w:u w:val="single"/>
    </w:rPr>
  </w:style>
  <w:style w:type="character" w:customStyle="1" w:styleId="1ff8">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9">
    <w:name w:val="Обычный (паспорт)"/>
    <w:basedOn w:val="a"/>
    <w:rsid w:val="00CE1779"/>
    <w:pPr>
      <w:spacing w:before="120"/>
      <w:jc w:val="both"/>
    </w:pPr>
    <w:rPr>
      <w:rFonts w:eastAsia="Calibri"/>
      <w:sz w:val="28"/>
      <w:szCs w:val="28"/>
    </w:rPr>
  </w:style>
  <w:style w:type="paragraph" w:customStyle="1" w:styleId="afffffa">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4">
    <w:name w:val="Знак Знак9"/>
    <w:locked/>
    <w:rsid w:val="00CE1779"/>
    <w:rPr>
      <w:rFonts w:cs="Times New Roman"/>
    </w:rPr>
  </w:style>
  <w:style w:type="character" w:customStyle="1" w:styleId="83">
    <w:name w:val="Знак Знак8"/>
    <w:locked/>
    <w:rsid w:val="00CE1779"/>
    <w:rPr>
      <w:rFonts w:cs="Times New Roman"/>
    </w:rPr>
  </w:style>
  <w:style w:type="paragraph" w:styleId="afffffb">
    <w:name w:val="caption"/>
    <w:basedOn w:val="a"/>
    <w:next w:val="a"/>
    <w:qFormat/>
    <w:rsid w:val="00CE1779"/>
    <w:pPr>
      <w:jc w:val="center"/>
    </w:pPr>
    <w:rPr>
      <w:b/>
      <w:sz w:val="40"/>
      <w:szCs w:val="20"/>
    </w:rPr>
  </w:style>
  <w:style w:type="character" w:customStyle="1" w:styleId="72">
    <w:name w:val="Знак Знак7"/>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c">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d">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e">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2fb">
    <w:name w:val="Текст2"/>
    <w:basedOn w:val="a"/>
    <w:rsid w:val="00DF1563"/>
    <w:rPr>
      <w:rFonts w:ascii="Courier New" w:hAnsi="Courier New"/>
      <w:sz w:val="20"/>
      <w:szCs w:val="20"/>
    </w:rPr>
  </w:style>
  <w:style w:type="paragraph" w:customStyle="1" w:styleId="affffff">
    <w:name w:val="Знак Знак Знак Знак Знак Знак Знак Знак Знак"/>
    <w:basedOn w:val="a"/>
    <w:rsid w:val="00DF1563"/>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fff0">
    <w:name w:val="Знак Знак Знак Знак Знак Знак Знак Знак Знак Знак Знак"/>
    <w:basedOn w:val="a"/>
    <w:rsid w:val="00DF1563"/>
    <w:pPr>
      <w:widowControl w:val="0"/>
      <w:tabs>
        <w:tab w:val="num" w:pos="1315"/>
      </w:tabs>
      <w:adjustRightInd w:val="0"/>
      <w:spacing w:after="160" w:line="240" w:lineRule="exact"/>
      <w:ind w:left="1315" w:hanging="180"/>
      <w:jc w:val="center"/>
    </w:pPr>
    <w:rPr>
      <w:b/>
      <w:i/>
      <w:sz w:val="28"/>
      <w:lang w:val="en-GB" w:eastAsia="en-US"/>
    </w:rPr>
  </w:style>
  <w:style w:type="paragraph" w:customStyle="1" w:styleId="3f">
    <w:name w:val="Абзац списка3"/>
    <w:basedOn w:val="a"/>
    <w:rsid w:val="00DF1563"/>
    <w:pPr>
      <w:ind w:left="720"/>
      <w:contextualSpacing/>
    </w:pPr>
    <w:rPr>
      <w:rFonts w:eastAsia="Calibri"/>
    </w:rPr>
  </w:style>
  <w:style w:type="paragraph" w:customStyle="1" w:styleId="affffff1">
    <w:name w:val="Знак Знак Знак Знак Знак Знак Знак"/>
    <w:basedOn w:val="a"/>
    <w:rsid w:val="00DF1563"/>
    <w:pPr>
      <w:spacing w:after="160" w:line="240" w:lineRule="exact"/>
    </w:pPr>
    <w:rPr>
      <w:b/>
      <w:i/>
      <w:sz w:val="28"/>
      <w:szCs w:val="20"/>
      <w:lang w:val="en-GB" w:eastAsia="en-US"/>
    </w:rPr>
  </w:style>
  <w:style w:type="paragraph" w:customStyle="1" w:styleId="221">
    <w:name w:val="Основной текст 22"/>
    <w:basedOn w:val="a"/>
    <w:rsid w:val="00DF1563"/>
    <w:pPr>
      <w:ind w:firstLine="567"/>
      <w:jc w:val="both"/>
    </w:pPr>
    <w:rPr>
      <w:sz w:val="28"/>
      <w:szCs w:val="20"/>
    </w:rPr>
  </w:style>
  <w:style w:type="character" w:customStyle="1" w:styleId="172">
    <w:name w:val="Знак Знак17"/>
    <w:rsid w:val="00DF1563"/>
    <w:rPr>
      <w:rFonts w:ascii="Arial" w:hAnsi="Arial" w:cs="Arial"/>
      <w:b/>
      <w:bCs/>
      <w:i/>
      <w:kern w:val="32"/>
      <w:sz w:val="32"/>
      <w:szCs w:val="32"/>
      <w:lang w:val="en-GB" w:eastAsia="en-US" w:bidi="ar-SA"/>
    </w:rPr>
  </w:style>
  <w:style w:type="paragraph" w:customStyle="1" w:styleId="53">
    <w:name w:val="Знак Знак5 Знак Знак Знак Знак"/>
    <w:basedOn w:val="a"/>
    <w:rsid w:val="00DF1563"/>
    <w:pPr>
      <w:spacing w:after="160" w:line="240" w:lineRule="exact"/>
    </w:pPr>
    <w:rPr>
      <w:rFonts w:ascii="Arial" w:hAnsi="Arial" w:cs="Arial"/>
      <w:sz w:val="20"/>
      <w:szCs w:val="20"/>
      <w:lang w:val="fr-FR" w:eastAsia="en-US"/>
    </w:rPr>
  </w:style>
  <w:style w:type="paragraph" w:customStyle="1" w:styleId="ConsPlusDocList1">
    <w:name w:val="ConsPlusDocList"/>
    <w:next w:val="a"/>
    <w:rsid w:val="00DF1563"/>
    <w:pPr>
      <w:widowControl w:val="0"/>
      <w:suppressAutoHyphens/>
      <w:autoSpaceDE w:val="0"/>
    </w:pPr>
    <w:rPr>
      <w:rFonts w:ascii="Arial" w:eastAsia="Arial" w:hAnsi="Arial" w:cs="Arial"/>
      <w:kern w:val="1"/>
      <w:lang w:eastAsia="zh-CN" w:bidi="hi-IN"/>
    </w:rPr>
  </w:style>
  <w:style w:type="paragraph" w:customStyle="1" w:styleId="2fc">
    <w:name w:val="Обычный2"/>
    <w:rsid w:val="00DF1563"/>
    <w:pPr>
      <w:suppressAutoHyphens/>
      <w:snapToGrid w:val="0"/>
    </w:pPr>
    <w:rPr>
      <w:sz w:val="22"/>
      <w:szCs w:val="24"/>
      <w:lang w:eastAsia="ar-SA"/>
    </w:rPr>
  </w:style>
  <w:style w:type="character" w:customStyle="1" w:styleId="affffff2">
    <w:name w:val="Знак"/>
    <w:rsid w:val="00DF1563"/>
    <w:rPr>
      <w:lang w:val="ru-RU" w:eastAsia="ar-SA" w:bidi="ar-SA"/>
    </w:rPr>
  </w:style>
  <w:style w:type="character" w:customStyle="1" w:styleId="1ff9">
    <w:name w:val="Знак Знак1"/>
    <w:rsid w:val="00DF1563"/>
    <w:rPr>
      <w:sz w:val="24"/>
      <w:szCs w:val="24"/>
    </w:rPr>
  </w:style>
  <w:style w:type="character" w:customStyle="1" w:styleId="hl">
    <w:name w:val="hl"/>
    <w:rsid w:val="00DF1563"/>
    <w:rPr>
      <w:b w:val="0"/>
      <w:i w:val="0"/>
      <w:sz w:val="28"/>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45586E7942A9CF305BF329F7DA8D98766DA71A89C4E3D6BDB185D34432FD38C7FD3EB2D43054859A37F9943B38012B0FB5373931A439D4M0u9H" TargetMode="External"/><Relationship Id="rId13" Type="http://schemas.openxmlformats.org/officeDocument/2006/relationships/hyperlink" Target="consultantplus://offline/ref=E49A86890AE6E787B1FADAE09A2D116B52C589834C4254DE960678D3AF5D29F4B187093574BCA51Dd1TBI"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90300BC8A86F78362C5350A4A2795BDD1FFED45C199C4D778DD68828482651339B3A72579CDE4A72C8767A0C210036E219E4A03986140011BF92032W3xB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2EE2DAE5653F2491B736A2E2AF3D0BA8EFC8F556108BAE58FF3D2A26F5C8EC8A2CB273718BA9AA03386BF718qB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90300BC8A86F78362C5350A4A2795BDD1FFED45C199C4D778DD68828482651339B3A72579CDE4A72C8767A0C210036E219E4A03986140011BF92032W3xBI" TargetMode="External"/><Relationship Id="rId5" Type="http://schemas.openxmlformats.org/officeDocument/2006/relationships/webSettings" Target="webSettings.xml"/><Relationship Id="rId15" Type="http://schemas.openxmlformats.org/officeDocument/2006/relationships/hyperlink" Target="consultantplus://offline/ref=E49A86890AE6E787B1FAC4ED8C414F6452CDD6874E485988CB59238EF85423A3F6C8507730B1A2181AFBF0dDT7I" TargetMode="External"/><Relationship Id="rId10" Type="http://schemas.openxmlformats.org/officeDocument/2006/relationships/hyperlink" Target="mailto:bekovo@mfcinfo.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0145586E7942A9CF305BF329F7DA8D98766CA5138BCEE3D6BDB185D34432FD38C7FD3EB5DD3357D0CD78F8C87E65122B06B534382EMAuFH" TargetMode="External"/><Relationship Id="rId14" Type="http://schemas.openxmlformats.org/officeDocument/2006/relationships/hyperlink" Target="consultantplus://offline/ref=E49A86890AE6E787B1FADAE09A2D116B52C489834C4454DE960678D3AF5D29F4B187093574BCA211d1T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F9C9D-B24D-4AFE-825A-94A6BDD6E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69</Pages>
  <Words>38324</Words>
  <Characters>218448</Characters>
  <Application>Microsoft Office Word</Application>
  <DocSecurity>0</DocSecurity>
  <Lines>1820</Lines>
  <Paragraphs>512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256260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13</cp:revision>
  <cp:lastPrinted>2016-04-27T06:53:00Z</cp:lastPrinted>
  <dcterms:created xsi:type="dcterms:W3CDTF">2019-12-23T10:48:00Z</dcterms:created>
  <dcterms:modified xsi:type="dcterms:W3CDTF">2019-12-25T07:03:00Z</dcterms:modified>
</cp:coreProperties>
</file>