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2743EC" w:rsidP="008A5889">
            <w:pPr>
              <w:spacing w:after="120"/>
              <w:rPr>
                <w:rFonts w:ascii="Arial" w:hAnsi="Arial" w:cs="Arial"/>
              </w:rPr>
            </w:pPr>
            <w:r>
              <w:rPr>
                <w:noProof/>
              </w:rPr>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2743EC" w:rsidRDefault="002743EC" w:rsidP="008A5889">
                        <w:pPr>
                          <w:tabs>
                            <w:tab w:val="left" w:pos="0"/>
                          </w:tabs>
                          <w:spacing w:line="480" w:lineRule="auto"/>
                          <w:ind w:right="-171"/>
                          <w:jc w:val="center"/>
                          <w:rPr>
                            <w:b/>
                            <w:sz w:val="28"/>
                            <w:szCs w:val="28"/>
                          </w:rPr>
                        </w:pPr>
                        <w:r>
                          <w:rPr>
                            <w:b/>
                            <w:sz w:val="28"/>
                            <w:szCs w:val="28"/>
                          </w:rPr>
                          <w:t>26 февраля</w:t>
                        </w:r>
                      </w:p>
                      <w:p w:rsidR="002743EC" w:rsidRPr="005463F5" w:rsidRDefault="002743E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2743EC" w:rsidRPr="00F96B1A" w:rsidRDefault="002743EC" w:rsidP="008A5889">
                        <w:pPr>
                          <w:spacing w:line="480" w:lineRule="auto"/>
                          <w:jc w:val="center"/>
                          <w:rPr>
                            <w:b/>
                            <w:sz w:val="28"/>
                            <w:szCs w:val="28"/>
                          </w:rPr>
                        </w:pPr>
                        <w:r w:rsidRPr="00F96B1A">
                          <w:rPr>
                            <w:b/>
                            <w:sz w:val="28"/>
                            <w:szCs w:val="28"/>
                          </w:rPr>
                          <w:t>№</w:t>
                        </w:r>
                        <w:r>
                          <w:rPr>
                            <w:b/>
                            <w:sz w:val="28"/>
                            <w:szCs w:val="28"/>
                          </w:rPr>
                          <w:t xml:space="preserve"> 3 (199</w:t>
                        </w:r>
                        <w:r w:rsidRPr="00F96B1A">
                          <w:rPr>
                            <w:b/>
                            <w:sz w:val="28"/>
                            <w:szCs w:val="28"/>
                          </w:rPr>
                          <w:t>)</w:t>
                        </w:r>
                      </w:p>
                    </w:txbxContent>
                  </v:textbox>
                </v:shape>
              </w:pic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2743EC" w:rsidP="008A5889">
            <w:pPr>
              <w:spacing w:after="120"/>
              <w:jc w:val="center"/>
              <w:rPr>
                <w:rFonts w:asciiTheme="minorHAnsi" w:hAnsiTheme="minorHAnsi"/>
                <w:b/>
                <w:sz w:val="104"/>
                <w:szCs w:val="104"/>
              </w:rPr>
            </w:pPr>
            <w:r>
              <w:rPr>
                <w:noProof/>
              </w:rPr>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2743EC" w:rsidRDefault="002743EC" w:rsidP="008A5889"/>
                    </w:txbxContent>
                  </v:textbox>
                </v:shape>
              </w:pic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B5898" w:rsidRDefault="003B5898" w:rsidP="00E45682">
      <w:pPr>
        <w:pStyle w:val="ConsPlusNormal2"/>
        <w:jc w:val="center"/>
        <w:rPr>
          <w:b/>
          <w:sz w:val="18"/>
          <w:szCs w:val="18"/>
        </w:rPr>
      </w:pPr>
    </w:p>
    <w:p w:rsidR="003B5898" w:rsidRPr="00D734ED" w:rsidRDefault="003B5898" w:rsidP="003B5898">
      <w:pPr>
        <w:jc w:val="center"/>
        <w:rPr>
          <w:b/>
          <w:color w:val="000000"/>
          <w:sz w:val="18"/>
          <w:szCs w:val="18"/>
        </w:rPr>
      </w:pPr>
      <w:r>
        <w:rPr>
          <w:b/>
          <w:sz w:val="18"/>
          <w:szCs w:val="18"/>
        </w:rPr>
        <w:t xml:space="preserve">Постановление администрации </w:t>
      </w:r>
      <w:r w:rsidRPr="00651233">
        <w:rPr>
          <w:b/>
          <w:sz w:val="18"/>
          <w:szCs w:val="18"/>
        </w:rPr>
        <w:t xml:space="preserve">Мошковского сельсовета Бековского района Пензенской области </w:t>
      </w:r>
      <w:r>
        <w:rPr>
          <w:b/>
          <w:sz w:val="18"/>
          <w:szCs w:val="18"/>
        </w:rPr>
        <w:t>от 20</w:t>
      </w:r>
      <w:r w:rsidRPr="00651233">
        <w:rPr>
          <w:b/>
          <w:sz w:val="18"/>
          <w:szCs w:val="18"/>
        </w:rPr>
        <w:t xml:space="preserve">.02.2020 № </w:t>
      </w:r>
      <w:r>
        <w:rPr>
          <w:b/>
          <w:sz w:val="18"/>
          <w:szCs w:val="18"/>
        </w:rPr>
        <w:t>7 «</w:t>
      </w:r>
      <w:r w:rsidRPr="00D734ED">
        <w:rPr>
          <w:b/>
          <w:sz w:val="18"/>
          <w:szCs w:val="18"/>
        </w:rPr>
        <w:t xml:space="preserve">О внесении изменений в административный регламент предоставления муниципальной услуги «Выдача разрешения на право организации розничного рынка, расположенного на территории Мошковского сельсовета Бековского района Пензенской области», утвержденный постановлением администрации Мошковского сельсовета Бековского района Пензенской области от </w:t>
      </w:r>
      <w:r w:rsidRPr="00D734ED">
        <w:rPr>
          <w:b/>
          <w:color w:val="000000"/>
          <w:sz w:val="18"/>
          <w:szCs w:val="18"/>
        </w:rPr>
        <w:t>16.09.2019 № 87</w:t>
      </w:r>
      <w:r>
        <w:rPr>
          <w:b/>
          <w:color w:val="000000"/>
          <w:sz w:val="18"/>
          <w:szCs w:val="18"/>
        </w:rPr>
        <w:t>»</w:t>
      </w:r>
    </w:p>
    <w:p w:rsidR="003B5898" w:rsidRPr="00D734ED" w:rsidRDefault="003B5898" w:rsidP="003B5898">
      <w:pPr>
        <w:jc w:val="both"/>
        <w:rPr>
          <w:b/>
          <w:sz w:val="18"/>
          <w:szCs w:val="18"/>
        </w:rPr>
      </w:pPr>
      <w:r w:rsidRPr="00D734ED">
        <w:rPr>
          <w:sz w:val="18"/>
          <w:szCs w:val="18"/>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постановлением администрации Мошковского сельсовета Бековского района Пензенской области от </w:t>
      </w:r>
      <w:r w:rsidRPr="00D734ED">
        <w:rPr>
          <w:color w:val="000000"/>
          <w:sz w:val="18"/>
          <w:szCs w:val="18"/>
        </w:rPr>
        <w:t>17.10.2019 № 104</w:t>
      </w:r>
      <w:r w:rsidRPr="00D734ED">
        <w:rPr>
          <w:sz w:val="18"/>
          <w:szCs w:val="18"/>
        </w:rPr>
        <w:t xml:space="preserve">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статьей 23 Устава Мошковского сельсовета Бековского района Пензенской области, рассмотрев экспертное заключение Правового управления Правительства Пензенской области от </w:t>
      </w:r>
      <w:r w:rsidRPr="00D734ED">
        <w:rPr>
          <w:color w:val="000000"/>
          <w:sz w:val="18"/>
          <w:szCs w:val="18"/>
        </w:rPr>
        <w:t>17.12.2019 № 3244/ОР-2019</w:t>
      </w:r>
      <w:r w:rsidRPr="00D734ED">
        <w:rPr>
          <w:sz w:val="18"/>
          <w:szCs w:val="18"/>
        </w:rPr>
        <w:t>,</w:t>
      </w:r>
    </w:p>
    <w:p w:rsidR="003B5898" w:rsidRPr="00D734ED" w:rsidRDefault="003B5898" w:rsidP="003B5898">
      <w:pPr>
        <w:jc w:val="center"/>
        <w:rPr>
          <w:sz w:val="18"/>
          <w:szCs w:val="18"/>
        </w:rPr>
      </w:pPr>
      <w:r w:rsidRPr="00D734ED">
        <w:rPr>
          <w:sz w:val="18"/>
          <w:szCs w:val="18"/>
        </w:rPr>
        <w:t xml:space="preserve">администрация Мошковского сельсовета </w:t>
      </w:r>
      <w:r w:rsidRPr="00D734ED">
        <w:rPr>
          <w:b/>
          <w:sz w:val="18"/>
          <w:szCs w:val="18"/>
        </w:rPr>
        <w:t>постановляет:</w:t>
      </w:r>
    </w:p>
    <w:p w:rsidR="003B5898" w:rsidRPr="00D734ED" w:rsidRDefault="003B5898" w:rsidP="003B5898">
      <w:pPr>
        <w:jc w:val="both"/>
        <w:rPr>
          <w:sz w:val="18"/>
          <w:szCs w:val="18"/>
        </w:rPr>
      </w:pPr>
      <w:r w:rsidRPr="00D734ED">
        <w:rPr>
          <w:sz w:val="18"/>
          <w:szCs w:val="18"/>
        </w:rPr>
        <w:t xml:space="preserve">1. Внести в административный регламент предоставления муниципальной услуги «Выдача разрешения на право организации розничного рынка, расположенного на территории Мошковского сельсовета Бековского района Пензенской области», утвержденный постановлением администрации Мошковского сельсовета Бековского района Пензенской области от </w:t>
      </w:r>
      <w:r w:rsidRPr="00D734ED">
        <w:rPr>
          <w:color w:val="000000"/>
          <w:sz w:val="18"/>
          <w:szCs w:val="18"/>
        </w:rPr>
        <w:t>16.09.2019 № 87</w:t>
      </w:r>
      <w:r w:rsidRPr="00D734ED">
        <w:rPr>
          <w:sz w:val="18"/>
          <w:szCs w:val="18"/>
        </w:rPr>
        <w:t>, следующие изменения:</w:t>
      </w:r>
    </w:p>
    <w:p w:rsidR="003B5898" w:rsidRPr="00D734ED" w:rsidRDefault="003B5898" w:rsidP="003B5898">
      <w:pPr>
        <w:rPr>
          <w:sz w:val="18"/>
          <w:szCs w:val="18"/>
        </w:rPr>
      </w:pPr>
      <w:r w:rsidRPr="00D734ED">
        <w:rPr>
          <w:sz w:val="18"/>
          <w:szCs w:val="18"/>
        </w:rPr>
        <w:t>1.1. Пункт 2.4 изложить в следующей редакции:</w:t>
      </w:r>
    </w:p>
    <w:p w:rsidR="003B5898" w:rsidRPr="00D734ED" w:rsidRDefault="003B5898" w:rsidP="003B5898">
      <w:pPr>
        <w:jc w:val="both"/>
        <w:rPr>
          <w:sz w:val="18"/>
          <w:szCs w:val="18"/>
        </w:rPr>
      </w:pPr>
      <w:r w:rsidRPr="00D734ED">
        <w:rPr>
          <w:sz w:val="18"/>
          <w:szCs w:val="18"/>
        </w:rPr>
        <w:t>«2.4. Срок предоставления услуги не должен превышать 30 календарных дней со дня регистрации заявления.»;</w:t>
      </w:r>
    </w:p>
    <w:p w:rsidR="003B5898" w:rsidRPr="00D734ED" w:rsidRDefault="003B5898" w:rsidP="003B5898">
      <w:pPr>
        <w:rPr>
          <w:sz w:val="18"/>
          <w:szCs w:val="18"/>
        </w:rPr>
      </w:pPr>
      <w:r w:rsidRPr="00D734ED">
        <w:rPr>
          <w:sz w:val="18"/>
          <w:szCs w:val="18"/>
        </w:rPr>
        <w:t>1.2. Пункт 2.6 изложить в следующей редакции:</w:t>
      </w:r>
    </w:p>
    <w:p w:rsidR="003B5898" w:rsidRPr="00D734ED" w:rsidRDefault="003B5898" w:rsidP="003B5898">
      <w:pPr>
        <w:jc w:val="both"/>
        <w:rPr>
          <w:sz w:val="18"/>
          <w:szCs w:val="18"/>
        </w:rPr>
      </w:pPr>
      <w:r w:rsidRPr="00D734ED">
        <w:rPr>
          <w:sz w:val="18"/>
          <w:szCs w:val="18"/>
        </w:rPr>
        <w:t xml:space="preserve"> «2.6. Документы, которые заявитель должен представить самостоятельно: </w:t>
      </w:r>
    </w:p>
    <w:p w:rsidR="003B5898" w:rsidRPr="00D734ED" w:rsidRDefault="003B5898" w:rsidP="003B5898">
      <w:pPr>
        <w:jc w:val="both"/>
        <w:rPr>
          <w:sz w:val="18"/>
          <w:szCs w:val="18"/>
        </w:rPr>
      </w:pPr>
      <w:r w:rsidRPr="00D734ED">
        <w:rPr>
          <w:sz w:val="18"/>
          <w:szCs w:val="18"/>
        </w:rPr>
        <w:t>1) заявление, подписанное лицом, представляющим интересы юридического лица в соответствии с учредительными документами этого юридического лица или доверенностью, и удостоверенное печатью юридического лица (при наличии печати), от имени которого подается заявление (приложение к Регламенту).</w:t>
      </w:r>
    </w:p>
    <w:p w:rsidR="003B5898" w:rsidRPr="00D734ED" w:rsidRDefault="003B5898" w:rsidP="003B5898">
      <w:pPr>
        <w:jc w:val="both"/>
        <w:rPr>
          <w:sz w:val="18"/>
          <w:szCs w:val="18"/>
        </w:rPr>
      </w:pPr>
      <w:r w:rsidRPr="00D734ED">
        <w:rPr>
          <w:sz w:val="18"/>
          <w:szCs w:val="18"/>
        </w:rPr>
        <w:t xml:space="preserve">В заявлении должно быть указано: </w:t>
      </w:r>
    </w:p>
    <w:p w:rsidR="003B5898" w:rsidRPr="00D734ED" w:rsidRDefault="003B5898" w:rsidP="003B5898">
      <w:pPr>
        <w:autoSpaceDE w:val="0"/>
        <w:autoSpaceDN w:val="0"/>
        <w:adjustRightInd w:val="0"/>
        <w:jc w:val="both"/>
        <w:rPr>
          <w:sz w:val="18"/>
          <w:szCs w:val="18"/>
        </w:rPr>
      </w:pPr>
      <w:r w:rsidRPr="00D734ED">
        <w:rPr>
          <w:sz w:val="18"/>
          <w:szCs w:val="18"/>
        </w:rPr>
        <w:t>-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3B5898" w:rsidRPr="00D734ED" w:rsidRDefault="003B5898" w:rsidP="003B5898">
      <w:pPr>
        <w:autoSpaceDE w:val="0"/>
        <w:autoSpaceDN w:val="0"/>
        <w:adjustRightInd w:val="0"/>
        <w:jc w:val="both"/>
        <w:rPr>
          <w:sz w:val="18"/>
          <w:szCs w:val="18"/>
        </w:rPr>
      </w:pPr>
      <w:r w:rsidRPr="00D734ED">
        <w:rPr>
          <w:sz w:val="18"/>
          <w:szCs w:val="18"/>
        </w:rPr>
        <w:t>- идентификационный номер налогоплательщика и данные документа о постановке юридического лица на учет в налоговом органе;</w:t>
      </w:r>
    </w:p>
    <w:p w:rsidR="003B5898" w:rsidRPr="00D734ED" w:rsidRDefault="003B5898" w:rsidP="003B5898">
      <w:pPr>
        <w:autoSpaceDE w:val="0"/>
        <w:autoSpaceDN w:val="0"/>
        <w:adjustRightInd w:val="0"/>
        <w:jc w:val="both"/>
        <w:rPr>
          <w:sz w:val="18"/>
          <w:szCs w:val="18"/>
        </w:rPr>
      </w:pPr>
      <w:r w:rsidRPr="00D734ED">
        <w:rPr>
          <w:sz w:val="18"/>
          <w:szCs w:val="18"/>
        </w:rPr>
        <w:t>- тип рынка, который предполагается организовать;</w:t>
      </w:r>
    </w:p>
    <w:p w:rsidR="003B5898" w:rsidRPr="00D734ED" w:rsidRDefault="003B5898" w:rsidP="003B5898">
      <w:pPr>
        <w:jc w:val="both"/>
        <w:rPr>
          <w:sz w:val="18"/>
          <w:szCs w:val="18"/>
        </w:rPr>
      </w:pPr>
      <w:r w:rsidRPr="00D734ED">
        <w:rPr>
          <w:sz w:val="18"/>
          <w:szCs w:val="18"/>
        </w:rPr>
        <w:t>2) доверенность, подтверждающая полномочия лица, представившего документы (нотариально заверенная доверенность либо доверенность, удостоверенная иным предусмотренным законодательством Российской Федерации способом (в случае подачи заявления с комплектом документов представителем заявителя).»;</w:t>
      </w:r>
    </w:p>
    <w:p w:rsidR="003B5898" w:rsidRPr="00D734ED" w:rsidRDefault="003B5898" w:rsidP="003B5898">
      <w:pPr>
        <w:rPr>
          <w:sz w:val="18"/>
          <w:szCs w:val="18"/>
        </w:rPr>
      </w:pPr>
      <w:r w:rsidRPr="00D734ED">
        <w:rPr>
          <w:sz w:val="18"/>
          <w:szCs w:val="18"/>
        </w:rPr>
        <w:t>1.3. Пункт 2.7 изложить в следующей редакции:</w:t>
      </w:r>
    </w:p>
    <w:p w:rsidR="003B5898" w:rsidRPr="00D734ED" w:rsidRDefault="003B5898" w:rsidP="003B5898">
      <w:pPr>
        <w:autoSpaceDE w:val="0"/>
        <w:autoSpaceDN w:val="0"/>
        <w:adjustRightInd w:val="0"/>
        <w:jc w:val="both"/>
        <w:rPr>
          <w:sz w:val="18"/>
          <w:szCs w:val="18"/>
        </w:rPr>
      </w:pPr>
      <w:r w:rsidRPr="00D734ED">
        <w:rPr>
          <w:sz w:val="18"/>
          <w:szCs w:val="18"/>
        </w:rPr>
        <w:t xml:space="preserve"> «2.7. Для предоставления разрешения на право организации розничного рынка также необходимы следующие документы:</w:t>
      </w:r>
    </w:p>
    <w:p w:rsidR="003B5898" w:rsidRPr="00D734ED" w:rsidRDefault="003B5898" w:rsidP="003B5898">
      <w:pPr>
        <w:autoSpaceDE w:val="0"/>
        <w:autoSpaceDN w:val="0"/>
        <w:adjustRightInd w:val="0"/>
        <w:jc w:val="both"/>
        <w:rPr>
          <w:sz w:val="18"/>
          <w:szCs w:val="18"/>
        </w:rPr>
      </w:pPr>
      <w:bookmarkStart w:id="0" w:name="Par1"/>
      <w:bookmarkEnd w:id="0"/>
      <w:r w:rsidRPr="00D734ED">
        <w:rPr>
          <w:sz w:val="18"/>
          <w:szCs w:val="18"/>
        </w:rPr>
        <w:t>1) копии учредительных документов (оригиналы учредительных документов в случае, если верность копий не удостоверена нотариально);</w:t>
      </w:r>
    </w:p>
    <w:p w:rsidR="003B5898" w:rsidRPr="00D734ED" w:rsidRDefault="003B5898" w:rsidP="003B5898">
      <w:pPr>
        <w:autoSpaceDE w:val="0"/>
        <w:autoSpaceDN w:val="0"/>
        <w:adjustRightInd w:val="0"/>
        <w:jc w:val="both"/>
        <w:rPr>
          <w:sz w:val="18"/>
          <w:szCs w:val="18"/>
        </w:rPr>
      </w:pPr>
      <w:bookmarkStart w:id="1" w:name="Par2"/>
      <w:bookmarkEnd w:id="1"/>
      <w:r w:rsidRPr="00D734ED">
        <w:rPr>
          <w:sz w:val="18"/>
          <w:szCs w:val="18"/>
        </w:rPr>
        <w:t>2) выписка из единого государственного реестра юридических лиц или ее удостоверенная копия, включающая сведения о постановке юридического лица на учет в налоговом органе по месту нахождения юридического лица;</w:t>
      </w:r>
    </w:p>
    <w:p w:rsidR="003B5898" w:rsidRPr="00D734ED" w:rsidRDefault="003B5898" w:rsidP="003B5898">
      <w:pPr>
        <w:autoSpaceDE w:val="0"/>
        <w:autoSpaceDN w:val="0"/>
        <w:adjustRightInd w:val="0"/>
        <w:jc w:val="both"/>
        <w:rPr>
          <w:sz w:val="18"/>
          <w:szCs w:val="18"/>
        </w:rPr>
      </w:pPr>
      <w:bookmarkStart w:id="2" w:name="Par3"/>
      <w:bookmarkEnd w:id="2"/>
      <w:r w:rsidRPr="00D734ED">
        <w:rPr>
          <w:sz w:val="18"/>
          <w:szCs w:val="18"/>
        </w:rPr>
        <w:t>3)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p>
    <w:p w:rsidR="003B5898" w:rsidRPr="00D734ED" w:rsidRDefault="003B5898" w:rsidP="003B5898">
      <w:pPr>
        <w:autoSpaceDE w:val="0"/>
        <w:autoSpaceDN w:val="0"/>
        <w:adjustRightInd w:val="0"/>
        <w:jc w:val="both"/>
        <w:rPr>
          <w:sz w:val="18"/>
          <w:szCs w:val="18"/>
        </w:rPr>
      </w:pPr>
      <w:r w:rsidRPr="00D734ED">
        <w:rPr>
          <w:sz w:val="18"/>
          <w:szCs w:val="18"/>
        </w:rPr>
        <w:t>Документы, указанные в подпункте 1 настоящего пункта, представляются заявителем самостоятельно. Документы, указанные в подпунктах 2, 3 настоящего пункта,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w:t>
      </w:r>
    </w:p>
    <w:p w:rsidR="003B5898" w:rsidRPr="00D734ED" w:rsidRDefault="003B5898" w:rsidP="003B5898">
      <w:pPr>
        <w:rPr>
          <w:sz w:val="18"/>
          <w:szCs w:val="18"/>
        </w:rPr>
      </w:pPr>
      <w:r w:rsidRPr="00D734ED">
        <w:rPr>
          <w:sz w:val="18"/>
          <w:szCs w:val="18"/>
        </w:rPr>
        <w:t>1.4. Пункт 2.16 изложить в следующей редакции:</w:t>
      </w:r>
    </w:p>
    <w:p w:rsidR="003B5898" w:rsidRPr="00D734ED" w:rsidRDefault="003B5898" w:rsidP="003B5898">
      <w:pPr>
        <w:jc w:val="both"/>
        <w:rPr>
          <w:sz w:val="18"/>
          <w:szCs w:val="18"/>
        </w:rPr>
      </w:pPr>
      <w:r w:rsidRPr="00D734ED">
        <w:rPr>
          <w:sz w:val="18"/>
          <w:szCs w:val="18"/>
        </w:rPr>
        <w:t xml:space="preserve"> «2.16. Срок регистрации заявления заявителя о предоставлении муниципальной услуги составляет 1 рабочий день.»;</w:t>
      </w:r>
    </w:p>
    <w:p w:rsidR="003B5898" w:rsidRPr="00D734ED" w:rsidRDefault="003B5898" w:rsidP="003B5898">
      <w:pPr>
        <w:rPr>
          <w:sz w:val="18"/>
          <w:szCs w:val="18"/>
        </w:rPr>
      </w:pPr>
      <w:r w:rsidRPr="00D734ED">
        <w:rPr>
          <w:sz w:val="18"/>
          <w:szCs w:val="18"/>
        </w:rPr>
        <w:t>1.5. Абзац двадцатый пункта 3.2 изложить в следующей редакции:</w:t>
      </w:r>
    </w:p>
    <w:p w:rsidR="003B5898" w:rsidRPr="00D734ED" w:rsidRDefault="003B5898" w:rsidP="003B5898">
      <w:pPr>
        <w:jc w:val="both"/>
        <w:rPr>
          <w:sz w:val="18"/>
          <w:szCs w:val="18"/>
        </w:rPr>
      </w:pPr>
      <w:r w:rsidRPr="00D734ED">
        <w:rPr>
          <w:sz w:val="18"/>
          <w:szCs w:val="18"/>
        </w:rPr>
        <w:t>«Продолжительность административной процедуры (максимальный срок ее выполнения) составляет 1 рабочий день.»;</w:t>
      </w:r>
    </w:p>
    <w:p w:rsidR="003B5898" w:rsidRPr="00D734ED" w:rsidRDefault="003B5898" w:rsidP="003B5898">
      <w:pPr>
        <w:autoSpaceDE w:val="0"/>
        <w:autoSpaceDN w:val="0"/>
        <w:adjustRightInd w:val="0"/>
        <w:jc w:val="both"/>
        <w:rPr>
          <w:sz w:val="18"/>
          <w:szCs w:val="18"/>
        </w:rPr>
      </w:pPr>
      <w:r w:rsidRPr="00D734ED">
        <w:rPr>
          <w:sz w:val="18"/>
          <w:szCs w:val="18"/>
        </w:rPr>
        <w:t xml:space="preserve">1.6. Дополнить раздел </w:t>
      </w:r>
      <w:r w:rsidRPr="00D734ED">
        <w:rPr>
          <w:sz w:val="18"/>
          <w:szCs w:val="18"/>
          <w:lang w:val="en-US"/>
        </w:rPr>
        <w:t>V</w:t>
      </w:r>
      <w:r w:rsidRPr="00D734ED">
        <w:rPr>
          <w:sz w:val="18"/>
          <w:szCs w:val="18"/>
        </w:rPr>
        <w:t xml:space="preserve"> пунктом 5.20 следующего содержания:</w:t>
      </w:r>
    </w:p>
    <w:p w:rsidR="003B5898" w:rsidRPr="00D734ED" w:rsidRDefault="003B5898" w:rsidP="003B5898">
      <w:pPr>
        <w:jc w:val="both"/>
        <w:rPr>
          <w:sz w:val="18"/>
          <w:szCs w:val="18"/>
        </w:rPr>
      </w:pPr>
      <w:r w:rsidRPr="00D734ED">
        <w:rPr>
          <w:sz w:val="18"/>
          <w:szCs w:val="18"/>
        </w:rPr>
        <w:t>«5.20.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3B5898" w:rsidRPr="00D734ED" w:rsidRDefault="003B5898" w:rsidP="003B5898">
      <w:pPr>
        <w:jc w:val="both"/>
        <w:rPr>
          <w:sz w:val="18"/>
          <w:szCs w:val="18"/>
        </w:rPr>
      </w:pPr>
      <w:r w:rsidRPr="00D734ED">
        <w:rPr>
          <w:sz w:val="18"/>
          <w:szCs w:val="18"/>
        </w:rPr>
        <w:lastRenderedPageBreak/>
        <w:t>- ФЗ № 210-ФЗ;</w:t>
      </w:r>
    </w:p>
    <w:p w:rsidR="003B5898" w:rsidRPr="00D734ED" w:rsidRDefault="003B5898" w:rsidP="003B5898">
      <w:pPr>
        <w:jc w:val="both"/>
        <w:rPr>
          <w:sz w:val="18"/>
          <w:szCs w:val="18"/>
        </w:rPr>
      </w:pPr>
      <w:r w:rsidRPr="00D734ED">
        <w:rPr>
          <w:sz w:val="18"/>
          <w:szCs w:val="18"/>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B5898" w:rsidRPr="00D734ED" w:rsidRDefault="003B5898" w:rsidP="003B5898">
      <w:pPr>
        <w:jc w:val="both"/>
        <w:rPr>
          <w:sz w:val="18"/>
          <w:szCs w:val="18"/>
        </w:rPr>
      </w:pPr>
      <w:r w:rsidRPr="00D734ED">
        <w:rPr>
          <w:sz w:val="18"/>
          <w:szCs w:val="18"/>
        </w:rPr>
        <w:t xml:space="preserve">- постановление администрации Мошковского сельсовета Бековского района Пензенской области от </w:t>
      </w:r>
      <w:r w:rsidRPr="00D734ED">
        <w:rPr>
          <w:color w:val="000000"/>
          <w:sz w:val="18"/>
          <w:szCs w:val="18"/>
        </w:rPr>
        <w:t>23.11.2018 № 80</w:t>
      </w:r>
      <w:r w:rsidRPr="00D734ED">
        <w:rPr>
          <w:sz w:val="18"/>
          <w:szCs w:val="18"/>
        </w:rPr>
        <w:t xml:space="preserve"> «Об утверждении Порядка подачи и рассмотрения жалоб на решения и действия (бездействие) администрации Мошковского сельсовета Бековского района Пензенской области, должностных лиц, муниципальных служащих администрации Мошковского сельсовета Бековского района Пензенской области при предоставлении муниципальных услуг».».</w:t>
      </w:r>
    </w:p>
    <w:p w:rsidR="003B5898" w:rsidRPr="00D734ED" w:rsidRDefault="003B5898" w:rsidP="003B5898">
      <w:pPr>
        <w:jc w:val="both"/>
        <w:rPr>
          <w:sz w:val="18"/>
          <w:szCs w:val="18"/>
        </w:rPr>
      </w:pPr>
      <w:r w:rsidRPr="00D734ED">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3B5898" w:rsidRPr="00D734ED" w:rsidRDefault="003B5898" w:rsidP="003B5898">
      <w:pPr>
        <w:jc w:val="both"/>
        <w:rPr>
          <w:sz w:val="18"/>
          <w:szCs w:val="18"/>
        </w:rPr>
      </w:pPr>
      <w:r w:rsidRPr="00D734ED">
        <w:rPr>
          <w:sz w:val="18"/>
          <w:szCs w:val="18"/>
        </w:rPr>
        <w:t xml:space="preserve">3. Настоящее постановление вступает в силу после его официального опубликования. </w:t>
      </w:r>
    </w:p>
    <w:p w:rsidR="003B5898" w:rsidRPr="00D734ED" w:rsidRDefault="003B5898" w:rsidP="003B5898">
      <w:pPr>
        <w:jc w:val="both"/>
        <w:rPr>
          <w:sz w:val="18"/>
          <w:szCs w:val="18"/>
        </w:rPr>
      </w:pPr>
      <w:r w:rsidRPr="00D734ED">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3B5898" w:rsidRPr="00D734ED" w:rsidRDefault="003B5898" w:rsidP="003B5898">
      <w:pPr>
        <w:jc w:val="both"/>
        <w:rPr>
          <w:sz w:val="18"/>
          <w:szCs w:val="18"/>
        </w:rPr>
      </w:pPr>
      <w:r w:rsidRPr="00D734ED">
        <w:rPr>
          <w:sz w:val="18"/>
          <w:szCs w:val="18"/>
        </w:rPr>
        <w:t xml:space="preserve">Глава администрации </w:t>
      </w:r>
    </w:p>
    <w:p w:rsidR="003B5898" w:rsidRPr="00D734ED" w:rsidRDefault="003B5898" w:rsidP="003B5898">
      <w:pPr>
        <w:jc w:val="both"/>
        <w:rPr>
          <w:sz w:val="18"/>
          <w:szCs w:val="18"/>
        </w:rPr>
      </w:pPr>
      <w:r w:rsidRPr="00D734ED">
        <w:rPr>
          <w:sz w:val="18"/>
          <w:szCs w:val="18"/>
        </w:rPr>
        <w:t>Мошковского сельсовета                                                           И.Б. Гнивковский</w:t>
      </w:r>
    </w:p>
    <w:p w:rsidR="00320AD0" w:rsidRDefault="003B5898" w:rsidP="00E45682">
      <w:pPr>
        <w:pStyle w:val="ConsPlusNormal2"/>
        <w:jc w:val="center"/>
        <w:rPr>
          <w:rFonts w:ascii="Times New Roman" w:hAnsi="Times New Roman"/>
          <w:b/>
          <w:sz w:val="18"/>
          <w:szCs w:val="18"/>
        </w:rPr>
      </w:pPr>
      <w:r>
        <w:rPr>
          <w:rFonts w:ascii="Times New Roman" w:hAnsi="Times New Roman"/>
          <w:b/>
          <w:sz w:val="18"/>
          <w:szCs w:val="18"/>
        </w:rPr>
        <w:t>_________________________________________________________________________________________________________________</w:t>
      </w:r>
    </w:p>
    <w:p w:rsidR="003B5898" w:rsidRDefault="003B5898" w:rsidP="00836D59">
      <w:pPr>
        <w:ind w:firstLine="100"/>
        <w:jc w:val="center"/>
        <w:rPr>
          <w:b/>
          <w:sz w:val="18"/>
          <w:szCs w:val="18"/>
        </w:rPr>
      </w:pPr>
    </w:p>
    <w:p w:rsidR="003B5898" w:rsidRPr="003B5898" w:rsidRDefault="003B5898" w:rsidP="003B5898">
      <w:pPr>
        <w:autoSpaceDE w:val="0"/>
        <w:autoSpaceDN w:val="0"/>
        <w:adjustRightInd w:val="0"/>
        <w:jc w:val="center"/>
        <w:rPr>
          <w:b/>
          <w:sz w:val="18"/>
          <w:szCs w:val="18"/>
        </w:rPr>
      </w:pPr>
      <w:r>
        <w:rPr>
          <w:b/>
          <w:sz w:val="18"/>
          <w:szCs w:val="18"/>
        </w:rPr>
        <w:t xml:space="preserve">Постановление администрации </w:t>
      </w:r>
      <w:r w:rsidRPr="00651233">
        <w:rPr>
          <w:b/>
          <w:sz w:val="18"/>
          <w:szCs w:val="18"/>
        </w:rPr>
        <w:t xml:space="preserve">Мошковского сельсовета Бековского района Пензенской области </w:t>
      </w:r>
      <w:r>
        <w:rPr>
          <w:b/>
          <w:sz w:val="18"/>
          <w:szCs w:val="18"/>
        </w:rPr>
        <w:t>от 26</w:t>
      </w:r>
      <w:r w:rsidRPr="00651233">
        <w:rPr>
          <w:b/>
          <w:sz w:val="18"/>
          <w:szCs w:val="18"/>
        </w:rPr>
        <w:t xml:space="preserve">.02.2020 № </w:t>
      </w:r>
      <w:r>
        <w:rPr>
          <w:b/>
          <w:sz w:val="18"/>
          <w:szCs w:val="18"/>
        </w:rPr>
        <w:t>16 «</w:t>
      </w:r>
      <w:r w:rsidRPr="003B5898">
        <w:rPr>
          <w:b/>
          <w:sz w:val="18"/>
          <w:szCs w:val="18"/>
        </w:rPr>
        <w:t>О внесении изменений в Положение об установлении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Мошковского сельсовета Бековского района Пензенской области, утвержденное постановлением администрации Мошковского сельсовета Бековского района Пензенской области от 23.11.2018 № 78</w:t>
      </w:r>
      <w:r>
        <w:rPr>
          <w:b/>
          <w:sz w:val="18"/>
          <w:szCs w:val="18"/>
        </w:rPr>
        <w:t>»</w:t>
      </w:r>
    </w:p>
    <w:p w:rsidR="003B5898" w:rsidRPr="003B5898" w:rsidRDefault="003B5898" w:rsidP="003B5898">
      <w:pPr>
        <w:jc w:val="both"/>
        <w:rPr>
          <w:sz w:val="18"/>
          <w:szCs w:val="18"/>
        </w:rPr>
      </w:pPr>
      <w:r w:rsidRPr="003B5898">
        <w:rPr>
          <w:sz w:val="18"/>
          <w:szCs w:val="18"/>
        </w:rPr>
        <w:t xml:space="preserve">В соответствии со статьей 14 Федерального закона от 06.10.2003 № 131-ФЗ «Об общих принципах организации местного самоуправления в Российской Федерации» (с последующими изменениями), статьей 13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последующими изменениями), статьей 15 Федерального закона от 24.11.1995 № 181-ФЗ «О социальной защите инвалидов в Российской Федерации» (с последующими изменениями), руководствуясь статьей 23 Устава Мошковского сельсовета Бековского района Пензенской области, </w:t>
      </w:r>
    </w:p>
    <w:p w:rsidR="003B5898" w:rsidRPr="003B5898" w:rsidRDefault="003B5898" w:rsidP="003B5898">
      <w:pPr>
        <w:jc w:val="center"/>
        <w:rPr>
          <w:sz w:val="18"/>
          <w:szCs w:val="18"/>
        </w:rPr>
      </w:pPr>
      <w:r w:rsidRPr="003B5898">
        <w:rPr>
          <w:sz w:val="18"/>
          <w:szCs w:val="18"/>
        </w:rPr>
        <w:t xml:space="preserve">администрация Мошковского сельсовета </w:t>
      </w:r>
      <w:r w:rsidRPr="003B5898">
        <w:rPr>
          <w:b/>
          <w:sz w:val="18"/>
          <w:szCs w:val="18"/>
        </w:rPr>
        <w:t>постановляет:</w:t>
      </w:r>
    </w:p>
    <w:p w:rsidR="003B5898" w:rsidRPr="003B5898" w:rsidRDefault="003B5898" w:rsidP="003B5898">
      <w:pPr>
        <w:autoSpaceDE w:val="0"/>
        <w:autoSpaceDN w:val="0"/>
        <w:adjustRightInd w:val="0"/>
        <w:jc w:val="both"/>
        <w:rPr>
          <w:sz w:val="18"/>
          <w:szCs w:val="18"/>
        </w:rPr>
      </w:pPr>
      <w:r w:rsidRPr="003B5898">
        <w:rPr>
          <w:sz w:val="18"/>
          <w:szCs w:val="18"/>
        </w:rPr>
        <w:t>1. Внести в Положение об установлении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Мошковского сельсовета Бековского района Пензенской области, утвержденное постановлением администрации Мошковского сельсовета Бековского района Пензенской области от 23.11.2018 № 78, следующие изменения:</w:t>
      </w:r>
    </w:p>
    <w:p w:rsidR="003B5898" w:rsidRPr="003B5898" w:rsidRDefault="003B5898" w:rsidP="003B5898">
      <w:pPr>
        <w:autoSpaceDE w:val="0"/>
        <w:autoSpaceDN w:val="0"/>
        <w:adjustRightInd w:val="0"/>
        <w:jc w:val="both"/>
        <w:rPr>
          <w:sz w:val="18"/>
          <w:szCs w:val="18"/>
        </w:rPr>
      </w:pPr>
      <w:r w:rsidRPr="003B5898">
        <w:rPr>
          <w:sz w:val="18"/>
          <w:szCs w:val="18"/>
        </w:rPr>
        <w:t>1.1. Подраздел 2 изложить в следующей редакции:</w:t>
      </w:r>
    </w:p>
    <w:p w:rsidR="003B5898" w:rsidRPr="003B5898" w:rsidRDefault="003B5898" w:rsidP="003B5898">
      <w:pPr>
        <w:autoSpaceDE w:val="0"/>
        <w:autoSpaceDN w:val="0"/>
        <w:adjustRightInd w:val="0"/>
        <w:jc w:val="center"/>
        <w:rPr>
          <w:sz w:val="18"/>
          <w:szCs w:val="18"/>
        </w:rPr>
      </w:pPr>
      <w:r w:rsidRPr="003B5898">
        <w:rPr>
          <w:sz w:val="18"/>
          <w:szCs w:val="18"/>
        </w:rPr>
        <w:t>«2. Область действия настоящего Положения</w:t>
      </w:r>
    </w:p>
    <w:p w:rsidR="003B5898" w:rsidRPr="003B5898" w:rsidRDefault="003B5898" w:rsidP="003B5898">
      <w:pPr>
        <w:autoSpaceDE w:val="0"/>
        <w:autoSpaceDN w:val="0"/>
        <w:adjustRightInd w:val="0"/>
        <w:jc w:val="both"/>
        <w:rPr>
          <w:sz w:val="18"/>
          <w:szCs w:val="18"/>
        </w:rPr>
      </w:pPr>
      <w:r w:rsidRPr="003B5898">
        <w:rPr>
          <w:sz w:val="18"/>
          <w:szCs w:val="18"/>
        </w:rPr>
        <w:t>Действие настоящего Положения распространяется на все автомобильные дороги общего пользования местного значения в границах населенных пунктов Мошковского сельсовета Бековского района Пензенской области.»;</w:t>
      </w:r>
    </w:p>
    <w:p w:rsidR="003B5898" w:rsidRPr="003B5898" w:rsidRDefault="003B5898" w:rsidP="003B5898">
      <w:pPr>
        <w:autoSpaceDE w:val="0"/>
        <w:autoSpaceDN w:val="0"/>
        <w:adjustRightInd w:val="0"/>
        <w:jc w:val="both"/>
        <w:rPr>
          <w:sz w:val="18"/>
          <w:szCs w:val="18"/>
        </w:rPr>
      </w:pPr>
      <w:r w:rsidRPr="003B5898">
        <w:rPr>
          <w:sz w:val="18"/>
          <w:szCs w:val="18"/>
        </w:rPr>
        <w:t>1.2. Подраздел 9 изложить в следующей редакции:</w:t>
      </w:r>
    </w:p>
    <w:p w:rsidR="003B5898" w:rsidRPr="003B5898" w:rsidRDefault="003B5898" w:rsidP="003B5898">
      <w:pPr>
        <w:autoSpaceDE w:val="0"/>
        <w:autoSpaceDN w:val="0"/>
        <w:adjustRightInd w:val="0"/>
        <w:jc w:val="center"/>
        <w:rPr>
          <w:sz w:val="18"/>
          <w:szCs w:val="18"/>
        </w:rPr>
      </w:pPr>
      <w:r w:rsidRPr="003B5898">
        <w:rPr>
          <w:sz w:val="18"/>
          <w:szCs w:val="18"/>
        </w:rPr>
        <w:t>«9. Обустройство парковок (парковочных мест)</w:t>
      </w:r>
    </w:p>
    <w:p w:rsidR="003B5898" w:rsidRPr="003B5898" w:rsidRDefault="003B5898" w:rsidP="003B5898">
      <w:pPr>
        <w:autoSpaceDE w:val="0"/>
        <w:autoSpaceDN w:val="0"/>
        <w:adjustRightInd w:val="0"/>
        <w:jc w:val="both"/>
        <w:rPr>
          <w:sz w:val="18"/>
          <w:szCs w:val="18"/>
        </w:rPr>
      </w:pPr>
      <w:r w:rsidRPr="003B5898">
        <w:rPr>
          <w:sz w:val="18"/>
          <w:szCs w:val="18"/>
        </w:rPr>
        <w:t>1. Обустройство парковок (парковочного места) обеспечивается инициатором предложения по организации места парковки и осуществляется в соответствии с согласованным проектом размещения парковки (парковочного места).</w:t>
      </w:r>
    </w:p>
    <w:p w:rsidR="003B5898" w:rsidRPr="003B5898" w:rsidRDefault="003B5898" w:rsidP="003B5898">
      <w:pPr>
        <w:autoSpaceDE w:val="0"/>
        <w:autoSpaceDN w:val="0"/>
        <w:adjustRightInd w:val="0"/>
        <w:jc w:val="both"/>
        <w:rPr>
          <w:sz w:val="18"/>
          <w:szCs w:val="18"/>
        </w:rPr>
      </w:pPr>
      <w:r w:rsidRPr="003B5898">
        <w:rPr>
          <w:sz w:val="18"/>
          <w:szCs w:val="18"/>
        </w:rPr>
        <w:t xml:space="preserve">На парковках (парковочных местах) должны выделяться места для стоянки транспортных средств, управляемых инвалидами, перевозящих инвалидов, в соответствии с </w:t>
      </w:r>
      <w:hyperlink r:id="rId8" w:history="1">
        <w:r w:rsidRPr="003B5898">
          <w:rPr>
            <w:sz w:val="18"/>
            <w:szCs w:val="18"/>
          </w:rPr>
          <w:t>законодательством</w:t>
        </w:r>
      </w:hyperlink>
      <w:r w:rsidRPr="003B5898">
        <w:rPr>
          <w:sz w:val="18"/>
          <w:szCs w:val="18"/>
        </w:rPr>
        <w:t xml:space="preserve"> Российской Федерации.</w:t>
      </w:r>
    </w:p>
    <w:p w:rsidR="003B5898" w:rsidRPr="003B5898" w:rsidRDefault="003B5898" w:rsidP="003B5898">
      <w:pPr>
        <w:autoSpaceDE w:val="0"/>
        <w:autoSpaceDN w:val="0"/>
        <w:adjustRightInd w:val="0"/>
        <w:jc w:val="both"/>
        <w:rPr>
          <w:sz w:val="18"/>
          <w:szCs w:val="18"/>
        </w:rPr>
      </w:pPr>
      <w:r w:rsidRPr="003B5898">
        <w:rPr>
          <w:sz w:val="18"/>
          <w:szCs w:val="18"/>
        </w:rPr>
        <w:t>2. Обустройство платных и служебных парковок осуществляется после оформления земельно-правовых отношений на земельный участок в соответствии с действующим законодательством.».</w:t>
      </w:r>
    </w:p>
    <w:p w:rsidR="003B5898" w:rsidRPr="003B5898" w:rsidRDefault="003B5898" w:rsidP="003B5898">
      <w:pPr>
        <w:jc w:val="both"/>
        <w:rPr>
          <w:sz w:val="18"/>
          <w:szCs w:val="18"/>
        </w:rPr>
      </w:pPr>
      <w:r w:rsidRPr="003B5898">
        <w:rPr>
          <w:sz w:val="18"/>
          <w:szCs w:val="18"/>
        </w:rPr>
        <w:t>2. Опубликовать настоящее постановление в информационном бюллетене «Ведомости Мошковского сельсовета».</w:t>
      </w:r>
    </w:p>
    <w:p w:rsidR="003B5898" w:rsidRPr="003B5898" w:rsidRDefault="003B5898" w:rsidP="003B5898">
      <w:pPr>
        <w:jc w:val="both"/>
        <w:rPr>
          <w:sz w:val="18"/>
          <w:szCs w:val="18"/>
        </w:rPr>
      </w:pPr>
      <w:r w:rsidRPr="003B5898">
        <w:rPr>
          <w:sz w:val="18"/>
          <w:szCs w:val="18"/>
        </w:rPr>
        <w:t>3. Настоящее постановление вступает в силу после его официального опубликования.</w:t>
      </w:r>
    </w:p>
    <w:p w:rsidR="003B5898" w:rsidRPr="003B5898" w:rsidRDefault="003B5898" w:rsidP="003B5898">
      <w:pPr>
        <w:jc w:val="both"/>
        <w:rPr>
          <w:spacing w:val="-8"/>
          <w:sz w:val="18"/>
          <w:szCs w:val="18"/>
        </w:rPr>
      </w:pPr>
      <w:r w:rsidRPr="003B5898">
        <w:rPr>
          <w:sz w:val="18"/>
          <w:szCs w:val="18"/>
        </w:rPr>
        <w:t xml:space="preserve">4. Контроль за исполнением настоящего постановления возложить на </w:t>
      </w:r>
      <w:r w:rsidRPr="003B5898">
        <w:rPr>
          <w:spacing w:val="-8"/>
          <w:sz w:val="18"/>
          <w:szCs w:val="18"/>
        </w:rPr>
        <w:t>главу администрации Мошковского сельсовета Гнивковского И.Б.</w:t>
      </w:r>
    </w:p>
    <w:p w:rsidR="003B5898" w:rsidRPr="003B5898" w:rsidRDefault="003B5898" w:rsidP="003B5898">
      <w:pPr>
        <w:rPr>
          <w:sz w:val="18"/>
          <w:szCs w:val="18"/>
        </w:rPr>
      </w:pPr>
      <w:r w:rsidRPr="003B5898">
        <w:rPr>
          <w:sz w:val="18"/>
          <w:szCs w:val="18"/>
        </w:rPr>
        <w:t>Глава администрации</w:t>
      </w:r>
    </w:p>
    <w:p w:rsidR="003B5898" w:rsidRPr="003B5898" w:rsidRDefault="003B5898" w:rsidP="003B5898">
      <w:pPr>
        <w:rPr>
          <w:sz w:val="18"/>
          <w:szCs w:val="18"/>
        </w:rPr>
      </w:pPr>
      <w:r w:rsidRPr="003B5898">
        <w:rPr>
          <w:sz w:val="18"/>
          <w:szCs w:val="18"/>
        </w:rPr>
        <w:t>Мошковского сельсовета                                                           И.Б. Гнивковский</w:t>
      </w:r>
    </w:p>
    <w:p w:rsidR="003B5898" w:rsidRDefault="003B5898" w:rsidP="003B5898">
      <w:pPr>
        <w:jc w:val="center"/>
        <w:rPr>
          <w:sz w:val="18"/>
          <w:szCs w:val="18"/>
        </w:rPr>
      </w:pPr>
      <w:r>
        <w:rPr>
          <w:sz w:val="18"/>
          <w:szCs w:val="18"/>
        </w:rPr>
        <w:t>_________________________________________________________________________________________________________________</w:t>
      </w:r>
    </w:p>
    <w:p w:rsidR="003B5898" w:rsidRDefault="003B5898" w:rsidP="00836D59">
      <w:pPr>
        <w:ind w:firstLine="100"/>
        <w:jc w:val="center"/>
        <w:rPr>
          <w:sz w:val="18"/>
          <w:szCs w:val="18"/>
        </w:rPr>
      </w:pPr>
    </w:p>
    <w:p w:rsidR="00836D59" w:rsidRPr="003C587D" w:rsidRDefault="00651233" w:rsidP="00836D59">
      <w:pPr>
        <w:ind w:firstLine="100"/>
        <w:jc w:val="center"/>
        <w:rPr>
          <w:b/>
          <w:sz w:val="18"/>
          <w:szCs w:val="18"/>
        </w:rPr>
      </w:pPr>
      <w:r w:rsidRPr="00651233">
        <w:rPr>
          <w:b/>
          <w:sz w:val="18"/>
          <w:szCs w:val="18"/>
        </w:rPr>
        <w:t xml:space="preserve">Решение Комитета местного самоуправления Мошковского сельсовета Бековского района Пензенской области </w:t>
      </w:r>
      <w:r w:rsidR="00836D59">
        <w:rPr>
          <w:b/>
          <w:sz w:val="18"/>
          <w:szCs w:val="18"/>
        </w:rPr>
        <w:t>от 26</w:t>
      </w:r>
      <w:r w:rsidRPr="00651233">
        <w:rPr>
          <w:b/>
          <w:sz w:val="18"/>
          <w:szCs w:val="18"/>
        </w:rPr>
        <w:t>.02.2020 № 6</w:t>
      </w:r>
      <w:r w:rsidR="00836D59">
        <w:rPr>
          <w:b/>
          <w:sz w:val="18"/>
          <w:szCs w:val="18"/>
        </w:rPr>
        <w:t>7</w:t>
      </w:r>
      <w:r w:rsidRPr="00651233">
        <w:rPr>
          <w:b/>
          <w:sz w:val="18"/>
          <w:szCs w:val="18"/>
        </w:rPr>
        <w:t>-1</w:t>
      </w:r>
      <w:r w:rsidR="00836D59">
        <w:rPr>
          <w:b/>
          <w:sz w:val="18"/>
          <w:szCs w:val="18"/>
        </w:rPr>
        <w:t>1</w:t>
      </w:r>
      <w:r w:rsidRPr="00651233">
        <w:rPr>
          <w:b/>
          <w:sz w:val="18"/>
          <w:szCs w:val="18"/>
        </w:rPr>
        <w:t>/</w:t>
      </w:r>
      <w:r w:rsidRPr="00651233">
        <w:rPr>
          <w:b/>
          <w:sz w:val="18"/>
          <w:szCs w:val="18"/>
          <w:lang w:val="en-US"/>
        </w:rPr>
        <w:t>VII</w:t>
      </w:r>
      <w:r w:rsidRPr="00651233">
        <w:rPr>
          <w:b/>
          <w:sz w:val="18"/>
          <w:szCs w:val="18"/>
        </w:rPr>
        <w:t xml:space="preserve"> «</w:t>
      </w:r>
      <w:r w:rsidR="00836D59" w:rsidRPr="003C587D">
        <w:rPr>
          <w:b/>
          <w:sz w:val="18"/>
          <w:szCs w:val="18"/>
        </w:rPr>
        <w:t>О внесении изменений в решение Комитета местного самоуправления Мошковского сельсовета Бековского района Пензенской области от 30.12.2019 № 53-8/</w:t>
      </w:r>
      <w:r w:rsidR="00836D59" w:rsidRPr="003C587D">
        <w:rPr>
          <w:b/>
          <w:sz w:val="18"/>
          <w:szCs w:val="18"/>
          <w:lang w:val="en-US"/>
        </w:rPr>
        <w:t>VII</w:t>
      </w:r>
      <w:r w:rsidR="00836D59" w:rsidRPr="003C587D">
        <w:rPr>
          <w:b/>
          <w:sz w:val="18"/>
          <w:szCs w:val="18"/>
        </w:rPr>
        <w:t xml:space="preserve"> «О бюджете Мошковского сельсовета Бековского района Пензенской области на 2020 год и на плановый период 2021 и 2022 годов»</w:t>
      </w:r>
    </w:p>
    <w:p w:rsidR="00836D59" w:rsidRPr="003C587D" w:rsidRDefault="00836D59" w:rsidP="00836D59">
      <w:pPr>
        <w:shd w:val="clear" w:color="auto" w:fill="FFFFFF"/>
        <w:rPr>
          <w:sz w:val="18"/>
          <w:szCs w:val="18"/>
        </w:rPr>
      </w:pPr>
      <w:r w:rsidRPr="003C587D">
        <w:rPr>
          <w:sz w:val="18"/>
          <w:szCs w:val="18"/>
        </w:rPr>
        <w:t>В соответствии с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378-88/V (с последующими изменениями), руководствуясь статьей 20 Устава Мошковского сельсовета Бековского района Пензенской области,</w:t>
      </w:r>
    </w:p>
    <w:p w:rsidR="00836D59" w:rsidRPr="003C587D" w:rsidRDefault="00836D59" w:rsidP="00836D59">
      <w:pPr>
        <w:jc w:val="center"/>
        <w:rPr>
          <w:b/>
          <w:sz w:val="18"/>
          <w:szCs w:val="18"/>
        </w:rPr>
      </w:pPr>
      <w:r w:rsidRPr="003C587D">
        <w:rPr>
          <w:sz w:val="18"/>
          <w:szCs w:val="18"/>
        </w:rPr>
        <w:t xml:space="preserve">Комитет местного самоуправления Мошковского сельсовета </w:t>
      </w:r>
      <w:r w:rsidRPr="003C587D">
        <w:rPr>
          <w:b/>
          <w:sz w:val="18"/>
          <w:szCs w:val="18"/>
        </w:rPr>
        <w:t>решил:</w:t>
      </w:r>
    </w:p>
    <w:p w:rsidR="00836D59" w:rsidRPr="003C587D" w:rsidRDefault="00836D59" w:rsidP="00836D59">
      <w:pPr>
        <w:rPr>
          <w:sz w:val="18"/>
          <w:szCs w:val="18"/>
        </w:rPr>
      </w:pPr>
      <w:r w:rsidRPr="003C587D">
        <w:rPr>
          <w:sz w:val="18"/>
          <w:szCs w:val="18"/>
        </w:rPr>
        <w:t>1. Внести в решение Комитета местного самоуправления Мошковского сельсовета Бековского района Пензенской областиот 30.12.2019 № 53-8/</w:t>
      </w:r>
      <w:r w:rsidRPr="003C587D">
        <w:rPr>
          <w:sz w:val="18"/>
          <w:szCs w:val="18"/>
          <w:lang w:val="en-US"/>
        </w:rPr>
        <w:t>VII</w:t>
      </w:r>
      <w:r w:rsidRPr="003C587D">
        <w:rPr>
          <w:sz w:val="18"/>
          <w:szCs w:val="18"/>
        </w:rPr>
        <w:t xml:space="preserve"> «О бюджете Мошковского сельсовета Бековского района Пензенской области на 2020 година плановый период 2021 и 2022 годов» следующие изменения: </w:t>
      </w:r>
    </w:p>
    <w:p w:rsidR="00836D59" w:rsidRPr="003C587D" w:rsidRDefault="00836D59" w:rsidP="00836D59">
      <w:pPr>
        <w:pStyle w:val="1fe"/>
        <w:spacing w:before="0"/>
        <w:ind w:firstLine="0"/>
        <w:outlineLvl w:val="9"/>
        <w:rPr>
          <w:sz w:val="18"/>
        </w:rPr>
      </w:pPr>
      <w:r w:rsidRPr="003C587D">
        <w:rPr>
          <w:sz w:val="18"/>
        </w:rPr>
        <w:t>1.1. Пункт 1 изложить в следующей редакции:</w:t>
      </w:r>
    </w:p>
    <w:p w:rsidR="00836D59" w:rsidRPr="003C587D" w:rsidRDefault="00836D59" w:rsidP="00836D59">
      <w:pPr>
        <w:pStyle w:val="1fe"/>
        <w:numPr>
          <w:ilvl w:val="5"/>
          <w:numId w:val="0"/>
        </w:numPr>
        <w:tabs>
          <w:tab w:val="num" w:pos="927"/>
        </w:tabs>
        <w:spacing w:before="0"/>
        <w:outlineLvl w:val="9"/>
        <w:rPr>
          <w:sz w:val="18"/>
        </w:rPr>
      </w:pPr>
      <w:r w:rsidRPr="003C587D">
        <w:rPr>
          <w:sz w:val="18"/>
        </w:rPr>
        <w:t>«1. Утвердить основные характеристики бюджета Мошковского сельсовета Бековского района Пензенской области (далее – бюджет Мошковского сельсовета) на 2020 год:</w:t>
      </w:r>
    </w:p>
    <w:p w:rsidR="00836D59" w:rsidRPr="003C587D" w:rsidRDefault="00836D59" w:rsidP="00836D59">
      <w:pPr>
        <w:rPr>
          <w:sz w:val="18"/>
          <w:szCs w:val="18"/>
        </w:rPr>
      </w:pPr>
      <w:r w:rsidRPr="003C587D">
        <w:rPr>
          <w:sz w:val="18"/>
          <w:szCs w:val="18"/>
        </w:rPr>
        <w:t>1) прогнозируемый общий объем доходов бюджета Мошковского сельсовета в сумме 3578,690 тыс. рублей;</w:t>
      </w:r>
    </w:p>
    <w:p w:rsidR="00836D59" w:rsidRPr="003C587D" w:rsidRDefault="00836D59" w:rsidP="00836D59">
      <w:pPr>
        <w:rPr>
          <w:sz w:val="18"/>
          <w:szCs w:val="18"/>
        </w:rPr>
      </w:pPr>
      <w:r w:rsidRPr="003C587D">
        <w:rPr>
          <w:sz w:val="18"/>
          <w:szCs w:val="18"/>
        </w:rPr>
        <w:t>2) общий объем расходов бюджета Мошковского сельсовета в сумме 4179,385-98 тыс. рублей;</w:t>
      </w:r>
    </w:p>
    <w:p w:rsidR="00836D59" w:rsidRPr="003C587D" w:rsidRDefault="00836D59" w:rsidP="00836D59">
      <w:pPr>
        <w:rPr>
          <w:sz w:val="18"/>
          <w:szCs w:val="18"/>
        </w:rPr>
      </w:pPr>
      <w:r w:rsidRPr="003C587D">
        <w:rPr>
          <w:sz w:val="18"/>
          <w:szCs w:val="18"/>
        </w:rPr>
        <w:lastRenderedPageBreak/>
        <w:t xml:space="preserve">3) размер резервного фонда администрации Мошковского сельсовета в сумме 5,000 тыс. рублей; </w:t>
      </w:r>
    </w:p>
    <w:p w:rsidR="00836D59" w:rsidRPr="003C587D" w:rsidRDefault="00836D59" w:rsidP="00836D59">
      <w:pPr>
        <w:pStyle w:val="20"/>
        <w:numPr>
          <w:ilvl w:val="6"/>
          <w:numId w:val="0"/>
        </w:numPr>
        <w:spacing w:before="0"/>
        <w:rPr>
          <w:sz w:val="18"/>
        </w:rPr>
      </w:pPr>
      <w:r w:rsidRPr="003C587D">
        <w:rPr>
          <w:sz w:val="18"/>
        </w:rPr>
        <w:t>4) верхний предел муниципального внутреннего долга Мошковского сельсовета на 1 января 2021 год равным нулю рублей, в том числе верхний предел долга по муниципальным гарантиям равным нулю рублей;</w:t>
      </w:r>
    </w:p>
    <w:p w:rsidR="00836D59" w:rsidRPr="003C587D" w:rsidRDefault="00836D59" w:rsidP="00836D59">
      <w:pPr>
        <w:rPr>
          <w:sz w:val="18"/>
          <w:szCs w:val="18"/>
        </w:rPr>
      </w:pPr>
      <w:r w:rsidRPr="003C587D">
        <w:rPr>
          <w:sz w:val="18"/>
          <w:szCs w:val="18"/>
        </w:rPr>
        <w:t>5) предельный объем муниципального долга Мошковского сельсовета на 2020год равным нулю рублей;</w:t>
      </w:r>
    </w:p>
    <w:p w:rsidR="00836D59" w:rsidRPr="003C587D" w:rsidRDefault="00836D59" w:rsidP="00836D59">
      <w:pPr>
        <w:rPr>
          <w:sz w:val="18"/>
          <w:szCs w:val="18"/>
        </w:rPr>
      </w:pPr>
      <w:r w:rsidRPr="003C587D">
        <w:rPr>
          <w:sz w:val="18"/>
          <w:szCs w:val="18"/>
        </w:rPr>
        <w:t>6) прогнозируемый дефицит бюджета Мошковского сельсовета в сумме 600,695-98 тыс. рублей.»;</w:t>
      </w:r>
    </w:p>
    <w:p w:rsidR="00836D59" w:rsidRPr="003C587D" w:rsidRDefault="00836D59" w:rsidP="00836D59">
      <w:pPr>
        <w:pStyle w:val="20"/>
        <w:numPr>
          <w:ilvl w:val="6"/>
          <w:numId w:val="0"/>
        </w:numPr>
        <w:spacing w:before="0"/>
        <w:rPr>
          <w:sz w:val="18"/>
        </w:rPr>
      </w:pPr>
      <w:r w:rsidRPr="003C587D">
        <w:rPr>
          <w:sz w:val="18"/>
        </w:rPr>
        <w:t>1.2. Приложение № 1 изложить в новой редакции согласно приложению № 1 к настоящему решению;</w:t>
      </w:r>
    </w:p>
    <w:p w:rsidR="00836D59" w:rsidRPr="003C587D" w:rsidRDefault="00836D59" w:rsidP="00836D59">
      <w:pPr>
        <w:tabs>
          <w:tab w:val="left" w:pos="7200"/>
        </w:tabs>
        <w:rPr>
          <w:sz w:val="18"/>
          <w:szCs w:val="18"/>
        </w:rPr>
      </w:pPr>
      <w:r w:rsidRPr="003C587D">
        <w:rPr>
          <w:sz w:val="18"/>
          <w:szCs w:val="18"/>
        </w:rPr>
        <w:t>1.3. Пункт 4 изложить в следующей редакции:</w:t>
      </w:r>
    </w:p>
    <w:p w:rsidR="00836D59" w:rsidRPr="003C587D" w:rsidRDefault="00836D59" w:rsidP="00836D59">
      <w:pPr>
        <w:rPr>
          <w:sz w:val="18"/>
          <w:szCs w:val="18"/>
        </w:rPr>
      </w:pPr>
      <w:r w:rsidRPr="003C587D">
        <w:rPr>
          <w:sz w:val="18"/>
          <w:szCs w:val="18"/>
        </w:rPr>
        <w:t>«4. Утвердить объем поступлений в бюджет Мошковского сельсовета по видам доходов на 2020 год и на плановый период 2021 и 2022 годов:</w:t>
      </w:r>
    </w:p>
    <w:p w:rsidR="00836D59" w:rsidRPr="003C587D" w:rsidRDefault="00836D59" w:rsidP="00836D59">
      <w:pPr>
        <w:rPr>
          <w:sz w:val="18"/>
          <w:szCs w:val="18"/>
        </w:rPr>
      </w:pPr>
      <w:r w:rsidRPr="003C587D">
        <w:rPr>
          <w:sz w:val="18"/>
          <w:szCs w:val="18"/>
        </w:rPr>
        <w:t>- объем налоговых и неналоговых доходов согласно приложению № 2 к настоящему решению;</w:t>
      </w:r>
    </w:p>
    <w:p w:rsidR="00836D59" w:rsidRPr="003C587D" w:rsidRDefault="00836D59" w:rsidP="00836D59">
      <w:pPr>
        <w:rPr>
          <w:sz w:val="18"/>
          <w:szCs w:val="18"/>
        </w:rPr>
      </w:pPr>
      <w:r w:rsidRPr="003C587D">
        <w:rPr>
          <w:sz w:val="18"/>
          <w:szCs w:val="18"/>
        </w:rPr>
        <w:t>- объем безвозмездных поступлений согласно приложению № 3 к настоящему решению, из них объем межбюджетных трансфертов:</w:t>
      </w:r>
    </w:p>
    <w:p w:rsidR="00836D59" w:rsidRPr="003C587D" w:rsidRDefault="00836D59" w:rsidP="00836D59">
      <w:pPr>
        <w:rPr>
          <w:sz w:val="18"/>
          <w:szCs w:val="18"/>
        </w:rPr>
      </w:pPr>
      <w:r w:rsidRPr="003C587D">
        <w:rPr>
          <w:sz w:val="18"/>
          <w:szCs w:val="18"/>
        </w:rPr>
        <w:t>в 2020 году – в сумме 1161,690 тыс. рублей;</w:t>
      </w:r>
    </w:p>
    <w:p w:rsidR="00836D59" w:rsidRPr="003C587D" w:rsidRDefault="00836D59" w:rsidP="00836D59">
      <w:pPr>
        <w:rPr>
          <w:sz w:val="18"/>
          <w:szCs w:val="18"/>
        </w:rPr>
      </w:pPr>
      <w:r w:rsidRPr="003C587D">
        <w:rPr>
          <w:sz w:val="18"/>
          <w:szCs w:val="18"/>
        </w:rPr>
        <w:t>в 2021 году – в сумме 976,409 тыс. рублей;</w:t>
      </w:r>
    </w:p>
    <w:p w:rsidR="00836D59" w:rsidRPr="003C587D" w:rsidRDefault="00836D59" w:rsidP="00836D59">
      <w:pPr>
        <w:rPr>
          <w:sz w:val="18"/>
          <w:szCs w:val="18"/>
        </w:rPr>
      </w:pPr>
      <w:r w:rsidRPr="003C587D">
        <w:rPr>
          <w:sz w:val="18"/>
          <w:szCs w:val="18"/>
        </w:rPr>
        <w:t xml:space="preserve">в 2022 году - в сумме 979,638 тыс. рублей.»; </w:t>
      </w:r>
    </w:p>
    <w:p w:rsidR="00836D59" w:rsidRPr="003C587D" w:rsidRDefault="00836D59" w:rsidP="00836D59">
      <w:pPr>
        <w:pStyle w:val="20"/>
        <w:numPr>
          <w:ilvl w:val="6"/>
          <w:numId w:val="0"/>
        </w:numPr>
        <w:spacing w:before="0"/>
        <w:rPr>
          <w:sz w:val="18"/>
        </w:rPr>
      </w:pPr>
      <w:r w:rsidRPr="003C587D">
        <w:rPr>
          <w:sz w:val="18"/>
        </w:rPr>
        <w:t>1.4. Приложение № 2 изложить в новой редакции согласно приложению № 2 к настоящему решению;</w:t>
      </w:r>
    </w:p>
    <w:p w:rsidR="00836D59" w:rsidRPr="003C587D" w:rsidRDefault="00836D59" w:rsidP="00836D59">
      <w:pPr>
        <w:pStyle w:val="20"/>
        <w:numPr>
          <w:ilvl w:val="6"/>
          <w:numId w:val="0"/>
        </w:numPr>
        <w:spacing w:before="0"/>
        <w:rPr>
          <w:sz w:val="18"/>
        </w:rPr>
      </w:pPr>
      <w:r w:rsidRPr="003C587D">
        <w:rPr>
          <w:sz w:val="18"/>
        </w:rPr>
        <w:t>1.5. Приложение № 5 изложить в новой редакции согласно приложению № 3 к настоящему решению;</w:t>
      </w:r>
    </w:p>
    <w:p w:rsidR="00836D59" w:rsidRPr="003C587D" w:rsidRDefault="00836D59" w:rsidP="00836D59">
      <w:pPr>
        <w:pStyle w:val="20"/>
        <w:numPr>
          <w:ilvl w:val="6"/>
          <w:numId w:val="0"/>
        </w:numPr>
        <w:spacing w:before="0"/>
        <w:rPr>
          <w:sz w:val="18"/>
        </w:rPr>
      </w:pPr>
      <w:r w:rsidRPr="003C587D">
        <w:rPr>
          <w:sz w:val="18"/>
        </w:rPr>
        <w:t>1.6. Приложение № 11 изложить в новой редакции согласно приложению № 4 к настоящему решению;</w:t>
      </w:r>
    </w:p>
    <w:p w:rsidR="00836D59" w:rsidRPr="003C587D" w:rsidRDefault="00836D59" w:rsidP="00836D59">
      <w:pPr>
        <w:pStyle w:val="20"/>
        <w:numPr>
          <w:ilvl w:val="6"/>
          <w:numId w:val="0"/>
        </w:numPr>
        <w:spacing w:before="0"/>
        <w:rPr>
          <w:sz w:val="18"/>
        </w:rPr>
      </w:pPr>
      <w:r w:rsidRPr="003C587D">
        <w:rPr>
          <w:sz w:val="18"/>
        </w:rPr>
        <w:t>1.7. Приложение № 12 изложить в новой редакции согласно приложению № 5 к настоящему решению;</w:t>
      </w:r>
    </w:p>
    <w:p w:rsidR="00836D59" w:rsidRPr="003C587D" w:rsidRDefault="00836D59" w:rsidP="00836D59">
      <w:pPr>
        <w:pStyle w:val="20"/>
        <w:numPr>
          <w:ilvl w:val="6"/>
          <w:numId w:val="0"/>
        </w:numPr>
        <w:spacing w:before="0"/>
        <w:rPr>
          <w:sz w:val="18"/>
        </w:rPr>
      </w:pPr>
      <w:r w:rsidRPr="003C587D">
        <w:rPr>
          <w:sz w:val="18"/>
        </w:rPr>
        <w:t>1.8. Приложение № 13 изложить в новой редакции согласно приложению № 6 к настоящему решению;</w:t>
      </w:r>
    </w:p>
    <w:p w:rsidR="00836D59" w:rsidRDefault="00836D59" w:rsidP="00836D59">
      <w:pPr>
        <w:tabs>
          <w:tab w:val="left" w:pos="7200"/>
        </w:tabs>
        <w:rPr>
          <w:sz w:val="18"/>
          <w:szCs w:val="18"/>
        </w:rPr>
      </w:pPr>
      <w:r w:rsidRPr="003C587D">
        <w:rPr>
          <w:sz w:val="18"/>
          <w:szCs w:val="18"/>
        </w:rPr>
        <w:t>1.9. Пункт 13 изложить в следующей редакции:</w:t>
      </w:r>
    </w:p>
    <w:p w:rsidR="00836D59" w:rsidRPr="003C587D" w:rsidRDefault="00836D59" w:rsidP="00836D59">
      <w:pPr>
        <w:rPr>
          <w:sz w:val="18"/>
          <w:szCs w:val="18"/>
        </w:rPr>
      </w:pPr>
      <w:r w:rsidRPr="003C587D">
        <w:rPr>
          <w:sz w:val="18"/>
          <w:szCs w:val="18"/>
        </w:rPr>
        <w:t>«13. В соответствии с решением Комитета местного самоуправления Мошковского сельсовета Бековского района Пензенской области от 13.11.2013 № 414-95/</w:t>
      </w:r>
      <w:r w:rsidRPr="003C587D">
        <w:rPr>
          <w:sz w:val="18"/>
          <w:szCs w:val="18"/>
          <w:lang w:val="en-US"/>
        </w:rPr>
        <w:t>V</w:t>
      </w:r>
      <w:r w:rsidRPr="003C587D">
        <w:rPr>
          <w:sz w:val="18"/>
          <w:szCs w:val="18"/>
        </w:rPr>
        <w:t xml:space="preserve"> «О создании дорожного фонда Мошковского сельсовета Бековского района Пензенской области»в пределах общего объема расходов, установленного </w:t>
      </w:r>
      <w:hyperlink r:id="rId9" w:history="1">
        <w:r w:rsidRPr="003C587D">
          <w:rPr>
            <w:sz w:val="18"/>
            <w:szCs w:val="18"/>
          </w:rPr>
          <w:t>пунктами 1</w:t>
        </w:r>
      </w:hyperlink>
      <w:r w:rsidRPr="003C587D">
        <w:rPr>
          <w:sz w:val="18"/>
          <w:szCs w:val="18"/>
        </w:rPr>
        <w:t xml:space="preserve"> и 2 настоящего решения, утвердить объем бюджетных ассигнований дорожного фонда Мошковского сельсовета Бековского района Пензенской области:</w:t>
      </w:r>
    </w:p>
    <w:p w:rsidR="00836D59" w:rsidRPr="003C587D" w:rsidRDefault="00836D59" w:rsidP="00836D59">
      <w:pPr>
        <w:rPr>
          <w:sz w:val="18"/>
          <w:szCs w:val="18"/>
        </w:rPr>
      </w:pPr>
      <w:r w:rsidRPr="003C587D">
        <w:rPr>
          <w:sz w:val="18"/>
          <w:szCs w:val="18"/>
        </w:rPr>
        <w:t>на 2020 год в сумме 738,060-85 тыс. рублей;</w:t>
      </w:r>
    </w:p>
    <w:p w:rsidR="00836D59" w:rsidRPr="003C587D" w:rsidRDefault="00836D59" w:rsidP="00836D59">
      <w:pPr>
        <w:rPr>
          <w:sz w:val="18"/>
          <w:szCs w:val="18"/>
        </w:rPr>
      </w:pPr>
      <w:r w:rsidRPr="003C587D">
        <w:rPr>
          <w:sz w:val="18"/>
          <w:szCs w:val="18"/>
        </w:rPr>
        <w:t>на 2021 год в сумме 415,000 тыс. рублей;</w:t>
      </w:r>
    </w:p>
    <w:p w:rsidR="00836D59" w:rsidRPr="003C587D" w:rsidRDefault="00836D59" w:rsidP="00836D59">
      <w:pPr>
        <w:rPr>
          <w:sz w:val="18"/>
          <w:szCs w:val="18"/>
        </w:rPr>
      </w:pPr>
      <w:r w:rsidRPr="003C587D">
        <w:rPr>
          <w:sz w:val="18"/>
          <w:szCs w:val="18"/>
        </w:rPr>
        <w:t>на 2022 год в сумме 415,000 тыс. рублей.».</w:t>
      </w:r>
    </w:p>
    <w:p w:rsidR="00836D59" w:rsidRPr="003C587D" w:rsidRDefault="00836D59" w:rsidP="00836D59">
      <w:pPr>
        <w:rPr>
          <w:sz w:val="18"/>
          <w:szCs w:val="18"/>
        </w:rPr>
      </w:pPr>
      <w:r w:rsidRPr="003C587D">
        <w:rPr>
          <w:sz w:val="18"/>
          <w:szCs w:val="18"/>
        </w:rPr>
        <w:t>2. Опубликовать настоящее решение в информационном бюллетене «Ведомости Мошковского сельсовета».</w:t>
      </w:r>
    </w:p>
    <w:p w:rsidR="00836D59" w:rsidRPr="00836D59" w:rsidRDefault="00836D59" w:rsidP="00836D59">
      <w:pPr>
        <w:pStyle w:val="a0"/>
        <w:spacing w:after="0"/>
        <w:rPr>
          <w:b w:val="0"/>
          <w:i w:val="0"/>
          <w:sz w:val="18"/>
          <w:szCs w:val="18"/>
        </w:rPr>
      </w:pPr>
      <w:r w:rsidRPr="00836D59">
        <w:rPr>
          <w:b w:val="0"/>
          <w:i w:val="0"/>
          <w:sz w:val="18"/>
          <w:szCs w:val="18"/>
        </w:rPr>
        <w:t>3. Настоящее решение вступает в силу после его официального опубликования.</w:t>
      </w:r>
    </w:p>
    <w:p w:rsidR="00836D59" w:rsidRPr="00836D59" w:rsidRDefault="00836D59" w:rsidP="00836D59">
      <w:pPr>
        <w:pStyle w:val="a0"/>
        <w:spacing w:after="0"/>
        <w:rPr>
          <w:b w:val="0"/>
          <w:i w:val="0"/>
          <w:sz w:val="18"/>
          <w:szCs w:val="18"/>
        </w:rPr>
      </w:pPr>
      <w:r w:rsidRPr="00836D59">
        <w:rPr>
          <w:b w:val="0"/>
          <w:i w:val="0"/>
          <w:sz w:val="18"/>
          <w:szCs w:val="18"/>
        </w:rPr>
        <w:t>Глава Мошковского сельсовета                         И.А. Артамошкина</w:t>
      </w:r>
    </w:p>
    <w:p w:rsidR="00836D59" w:rsidRPr="003C587D" w:rsidRDefault="00836D59" w:rsidP="00836D59">
      <w:pPr>
        <w:rPr>
          <w:sz w:val="18"/>
          <w:szCs w:val="18"/>
        </w:rPr>
      </w:pPr>
    </w:p>
    <w:p w:rsidR="00836D59" w:rsidRPr="00A52345" w:rsidRDefault="00836D59" w:rsidP="00836D59">
      <w:pPr>
        <w:pStyle w:val="8"/>
        <w:tabs>
          <w:tab w:val="left" w:pos="0"/>
        </w:tabs>
        <w:spacing w:before="0" w:after="0"/>
        <w:jc w:val="center"/>
        <w:rPr>
          <w:sz w:val="18"/>
          <w:szCs w:val="18"/>
        </w:rPr>
      </w:pPr>
      <w:r w:rsidRPr="00A52345">
        <w:rPr>
          <w:i w:val="0"/>
          <w:sz w:val="18"/>
          <w:szCs w:val="18"/>
        </w:rPr>
        <w:t>Приложение № 1к решению Комитетаместного самоуправленияМошковского сельсовета</w:t>
      </w:r>
      <w:r w:rsidRPr="00A52345">
        <w:rPr>
          <w:sz w:val="18"/>
          <w:szCs w:val="18"/>
        </w:rPr>
        <w:t>от 26.02.2020 № 67-11/</w:t>
      </w:r>
      <w:r w:rsidRPr="00A52345">
        <w:rPr>
          <w:sz w:val="18"/>
          <w:szCs w:val="18"/>
          <w:lang w:val="en-US"/>
        </w:rPr>
        <w:t>VII</w:t>
      </w:r>
    </w:p>
    <w:p w:rsidR="00836D59" w:rsidRDefault="00836D59" w:rsidP="00836D59">
      <w:pPr>
        <w:jc w:val="center"/>
        <w:rPr>
          <w:b/>
          <w:sz w:val="18"/>
          <w:szCs w:val="18"/>
        </w:rPr>
      </w:pPr>
      <w:r w:rsidRPr="00A52345">
        <w:rPr>
          <w:b/>
          <w:sz w:val="18"/>
          <w:szCs w:val="18"/>
        </w:rPr>
        <w:t>Источники финансирования дефицита бюджета Мошковского сельсовета на 2020 год</w:t>
      </w:r>
    </w:p>
    <w:p w:rsidR="00836D59" w:rsidRPr="00A52345" w:rsidRDefault="00836D59" w:rsidP="00836D59">
      <w:pPr>
        <w:jc w:val="center"/>
        <w:rPr>
          <w:b/>
          <w:sz w:val="18"/>
          <w:szCs w:val="18"/>
        </w:rPr>
      </w:pPr>
      <w:r w:rsidRPr="00A52345">
        <w:rPr>
          <w:b/>
          <w:sz w:val="18"/>
          <w:szCs w:val="18"/>
        </w:rPr>
        <w:t xml:space="preserve">и </w:t>
      </w:r>
      <w:r w:rsidRPr="00A52345">
        <w:rPr>
          <w:b/>
          <w:bCs/>
          <w:sz w:val="18"/>
          <w:szCs w:val="18"/>
        </w:rPr>
        <w:t>на плановый период 2021 и 2022 годов</w:t>
      </w:r>
    </w:p>
    <w:p w:rsidR="00836D59" w:rsidRPr="00A52345" w:rsidRDefault="00836D59" w:rsidP="00836D59">
      <w:pPr>
        <w:jc w:val="center"/>
        <w:rPr>
          <w:sz w:val="18"/>
          <w:szCs w:val="1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1"/>
        <w:gridCol w:w="2098"/>
        <w:gridCol w:w="1417"/>
        <w:gridCol w:w="1276"/>
        <w:gridCol w:w="1417"/>
      </w:tblGrid>
      <w:tr w:rsidR="00836D59" w:rsidRPr="00A52345" w:rsidTr="00BD3FC0">
        <w:trPr>
          <w:trHeight w:val="359"/>
        </w:trPr>
        <w:tc>
          <w:tcPr>
            <w:tcW w:w="3431" w:type="dxa"/>
            <w:vMerge w:val="restart"/>
          </w:tcPr>
          <w:p w:rsidR="00836D59" w:rsidRPr="00A52345" w:rsidRDefault="00836D59" w:rsidP="002E59FA">
            <w:pPr>
              <w:tabs>
                <w:tab w:val="left" w:pos="69"/>
              </w:tabs>
              <w:ind w:left="317" w:right="-391" w:firstLine="392"/>
              <w:rPr>
                <w:sz w:val="18"/>
                <w:szCs w:val="18"/>
              </w:rPr>
            </w:pPr>
          </w:p>
        </w:tc>
        <w:tc>
          <w:tcPr>
            <w:tcW w:w="2098" w:type="dxa"/>
            <w:vMerge w:val="restart"/>
          </w:tcPr>
          <w:p w:rsidR="00836D59" w:rsidRPr="00A52345" w:rsidRDefault="00836D59" w:rsidP="002E59FA">
            <w:pPr>
              <w:tabs>
                <w:tab w:val="left" w:pos="552"/>
              </w:tabs>
              <w:jc w:val="center"/>
              <w:rPr>
                <w:sz w:val="18"/>
                <w:szCs w:val="18"/>
              </w:rPr>
            </w:pPr>
            <w:r w:rsidRPr="00A52345">
              <w:rPr>
                <w:sz w:val="18"/>
                <w:szCs w:val="18"/>
              </w:rPr>
              <w:t>Код источника финансирования по бюджетной классификации</w:t>
            </w:r>
          </w:p>
        </w:tc>
        <w:tc>
          <w:tcPr>
            <w:tcW w:w="4110" w:type="dxa"/>
            <w:gridSpan w:val="3"/>
            <w:tcBorders>
              <w:right w:val="single" w:sz="4" w:space="0" w:color="auto"/>
            </w:tcBorders>
          </w:tcPr>
          <w:p w:rsidR="00836D59" w:rsidRPr="00A52345" w:rsidRDefault="00836D59" w:rsidP="002E59FA">
            <w:pPr>
              <w:tabs>
                <w:tab w:val="left" w:pos="552"/>
              </w:tabs>
              <w:ind w:firstLine="34"/>
              <w:jc w:val="center"/>
              <w:rPr>
                <w:sz w:val="18"/>
                <w:szCs w:val="18"/>
              </w:rPr>
            </w:pPr>
            <w:r w:rsidRPr="00A52345">
              <w:rPr>
                <w:sz w:val="18"/>
                <w:szCs w:val="18"/>
              </w:rPr>
              <w:t>Сумма, тыс. рублей</w:t>
            </w:r>
          </w:p>
        </w:tc>
      </w:tr>
      <w:tr w:rsidR="00836D59" w:rsidRPr="00A52345" w:rsidTr="00BD3FC0">
        <w:trPr>
          <w:trHeight w:val="413"/>
        </w:trPr>
        <w:tc>
          <w:tcPr>
            <w:tcW w:w="3431" w:type="dxa"/>
            <w:vMerge/>
          </w:tcPr>
          <w:p w:rsidR="00836D59" w:rsidRPr="00A52345" w:rsidRDefault="00836D59" w:rsidP="002E59FA">
            <w:pPr>
              <w:tabs>
                <w:tab w:val="left" w:pos="69"/>
              </w:tabs>
              <w:ind w:left="317" w:right="-391" w:firstLine="392"/>
              <w:rPr>
                <w:sz w:val="18"/>
                <w:szCs w:val="18"/>
              </w:rPr>
            </w:pPr>
          </w:p>
        </w:tc>
        <w:tc>
          <w:tcPr>
            <w:tcW w:w="2098" w:type="dxa"/>
            <w:vMerge/>
          </w:tcPr>
          <w:p w:rsidR="00836D59" w:rsidRPr="00A52345" w:rsidRDefault="00836D59" w:rsidP="002E59FA">
            <w:pPr>
              <w:tabs>
                <w:tab w:val="left" w:pos="552"/>
              </w:tabs>
              <w:rPr>
                <w:sz w:val="18"/>
                <w:szCs w:val="18"/>
              </w:rPr>
            </w:pPr>
          </w:p>
        </w:tc>
        <w:tc>
          <w:tcPr>
            <w:tcW w:w="1417" w:type="dxa"/>
            <w:tcBorders>
              <w:right w:val="single" w:sz="4" w:space="0" w:color="auto"/>
            </w:tcBorders>
          </w:tcPr>
          <w:p w:rsidR="00836D59" w:rsidRPr="00A52345" w:rsidRDefault="00836D59" w:rsidP="002E59FA">
            <w:pPr>
              <w:jc w:val="center"/>
              <w:rPr>
                <w:sz w:val="18"/>
                <w:szCs w:val="18"/>
              </w:rPr>
            </w:pPr>
            <w:r w:rsidRPr="00A52345">
              <w:rPr>
                <w:sz w:val="18"/>
                <w:szCs w:val="18"/>
              </w:rPr>
              <w:t>2020 год</w:t>
            </w:r>
          </w:p>
        </w:tc>
        <w:tc>
          <w:tcPr>
            <w:tcW w:w="1276" w:type="dxa"/>
            <w:tcBorders>
              <w:right w:val="single" w:sz="4" w:space="0" w:color="auto"/>
            </w:tcBorders>
          </w:tcPr>
          <w:p w:rsidR="00836D59" w:rsidRPr="00A52345" w:rsidRDefault="00836D59" w:rsidP="002E59FA">
            <w:pPr>
              <w:jc w:val="center"/>
              <w:rPr>
                <w:sz w:val="18"/>
                <w:szCs w:val="18"/>
              </w:rPr>
            </w:pPr>
            <w:r w:rsidRPr="00A52345">
              <w:rPr>
                <w:sz w:val="18"/>
                <w:szCs w:val="18"/>
              </w:rPr>
              <w:t>2021 год</w:t>
            </w:r>
          </w:p>
        </w:tc>
        <w:tc>
          <w:tcPr>
            <w:tcW w:w="1417" w:type="dxa"/>
            <w:tcBorders>
              <w:right w:val="single" w:sz="4" w:space="0" w:color="auto"/>
            </w:tcBorders>
          </w:tcPr>
          <w:p w:rsidR="00836D59" w:rsidRPr="00A52345" w:rsidRDefault="00836D59" w:rsidP="002E59FA">
            <w:pPr>
              <w:jc w:val="center"/>
              <w:rPr>
                <w:sz w:val="18"/>
                <w:szCs w:val="18"/>
              </w:rPr>
            </w:pPr>
            <w:r w:rsidRPr="00A52345">
              <w:rPr>
                <w:sz w:val="18"/>
                <w:szCs w:val="18"/>
              </w:rPr>
              <w:t>2022 год</w:t>
            </w:r>
          </w:p>
        </w:tc>
      </w:tr>
      <w:tr w:rsidR="00836D59" w:rsidRPr="00A52345" w:rsidTr="00BD3FC0">
        <w:tc>
          <w:tcPr>
            <w:tcW w:w="3431" w:type="dxa"/>
          </w:tcPr>
          <w:p w:rsidR="00836D59" w:rsidRPr="00836D59" w:rsidRDefault="00836D59" w:rsidP="002E59FA">
            <w:pPr>
              <w:pStyle w:val="a0"/>
              <w:rPr>
                <w:b w:val="0"/>
                <w:i w:val="0"/>
                <w:sz w:val="18"/>
                <w:szCs w:val="18"/>
              </w:rPr>
            </w:pPr>
            <w:r w:rsidRPr="00836D59">
              <w:rPr>
                <w:b w:val="0"/>
                <w:i w:val="0"/>
                <w:sz w:val="18"/>
                <w:szCs w:val="18"/>
              </w:rPr>
              <w:t>Источники внутреннего финансирования дефицитов бюджетов</w:t>
            </w:r>
          </w:p>
        </w:tc>
        <w:tc>
          <w:tcPr>
            <w:tcW w:w="2098" w:type="dxa"/>
          </w:tcPr>
          <w:p w:rsidR="00836D59" w:rsidRPr="00836D59" w:rsidRDefault="00836D59" w:rsidP="002E59FA">
            <w:pPr>
              <w:pStyle w:val="a0"/>
              <w:ind w:left="-108" w:right="-108"/>
              <w:jc w:val="center"/>
              <w:rPr>
                <w:b w:val="0"/>
                <w:i w:val="0"/>
                <w:sz w:val="18"/>
                <w:szCs w:val="18"/>
              </w:rPr>
            </w:pPr>
            <w:r w:rsidRPr="00836D59">
              <w:rPr>
                <w:b w:val="0"/>
                <w:i w:val="0"/>
                <w:sz w:val="18"/>
                <w:szCs w:val="18"/>
              </w:rPr>
              <w:t>000 01 00 00 00 00 0000 000</w:t>
            </w:r>
          </w:p>
        </w:tc>
        <w:tc>
          <w:tcPr>
            <w:tcW w:w="1417" w:type="dxa"/>
          </w:tcPr>
          <w:p w:rsidR="00836D59" w:rsidRPr="00836D59" w:rsidRDefault="00836D59" w:rsidP="002E59FA">
            <w:pPr>
              <w:jc w:val="center"/>
              <w:rPr>
                <w:sz w:val="18"/>
                <w:szCs w:val="18"/>
              </w:rPr>
            </w:pPr>
            <w:r w:rsidRPr="00836D59">
              <w:rPr>
                <w:sz w:val="18"/>
                <w:szCs w:val="18"/>
              </w:rPr>
              <w:t>600,695-98</w:t>
            </w:r>
          </w:p>
        </w:tc>
        <w:tc>
          <w:tcPr>
            <w:tcW w:w="1276" w:type="dxa"/>
          </w:tcPr>
          <w:p w:rsidR="00836D59" w:rsidRPr="00836D59" w:rsidRDefault="00836D59" w:rsidP="002E59FA">
            <w:pPr>
              <w:jc w:val="center"/>
              <w:rPr>
                <w:sz w:val="18"/>
                <w:szCs w:val="18"/>
              </w:rPr>
            </w:pPr>
            <w:r w:rsidRPr="00836D59">
              <w:rPr>
                <w:sz w:val="18"/>
                <w:szCs w:val="18"/>
              </w:rPr>
              <w:t>0,000</w:t>
            </w:r>
          </w:p>
        </w:tc>
        <w:tc>
          <w:tcPr>
            <w:tcW w:w="1417" w:type="dxa"/>
          </w:tcPr>
          <w:p w:rsidR="00836D59" w:rsidRPr="00836D59" w:rsidRDefault="00836D59" w:rsidP="002E59FA">
            <w:pPr>
              <w:jc w:val="center"/>
              <w:rPr>
                <w:sz w:val="18"/>
                <w:szCs w:val="18"/>
              </w:rPr>
            </w:pPr>
            <w:r w:rsidRPr="00836D59">
              <w:rPr>
                <w:sz w:val="18"/>
                <w:szCs w:val="18"/>
              </w:rPr>
              <w:t>0,000</w:t>
            </w:r>
          </w:p>
        </w:tc>
      </w:tr>
      <w:tr w:rsidR="00836D59" w:rsidRPr="00A52345" w:rsidTr="00BD3FC0">
        <w:tc>
          <w:tcPr>
            <w:tcW w:w="3431" w:type="dxa"/>
            <w:tcBorders>
              <w:bottom w:val="single" w:sz="4" w:space="0" w:color="auto"/>
            </w:tcBorders>
          </w:tcPr>
          <w:p w:rsidR="00836D59" w:rsidRPr="00836D59" w:rsidRDefault="00836D59" w:rsidP="002E59FA">
            <w:pPr>
              <w:pStyle w:val="a0"/>
              <w:rPr>
                <w:b w:val="0"/>
                <w:i w:val="0"/>
                <w:sz w:val="18"/>
                <w:szCs w:val="18"/>
              </w:rPr>
            </w:pPr>
            <w:r w:rsidRPr="00836D59">
              <w:rPr>
                <w:b w:val="0"/>
                <w:i w:val="0"/>
                <w:sz w:val="18"/>
                <w:szCs w:val="18"/>
              </w:rPr>
              <w:t>Изменение остатков средств на счетах по учету средств бюджета</w:t>
            </w:r>
          </w:p>
        </w:tc>
        <w:tc>
          <w:tcPr>
            <w:tcW w:w="2098" w:type="dxa"/>
            <w:tcBorders>
              <w:bottom w:val="single" w:sz="4" w:space="0" w:color="auto"/>
            </w:tcBorders>
          </w:tcPr>
          <w:p w:rsidR="00836D59" w:rsidRPr="00836D59" w:rsidRDefault="00836D59" w:rsidP="002E59FA">
            <w:pPr>
              <w:pStyle w:val="a0"/>
              <w:ind w:left="-108" w:right="-108"/>
              <w:jc w:val="center"/>
              <w:rPr>
                <w:b w:val="0"/>
                <w:i w:val="0"/>
                <w:color w:val="FF0000"/>
                <w:sz w:val="18"/>
                <w:szCs w:val="18"/>
              </w:rPr>
            </w:pPr>
            <w:r w:rsidRPr="00836D59">
              <w:rPr>
                <w:b w:val="0"/>
                <w:i w:val="0"/>
                <w:sz w:val="18"/>
                <w:szCs w:val="18"/>
              </w:rPr>
              <w:t xml:space="preserve">000 01 05 00 00 00 0000 </w:t>
            </w:r>
            <w:r w:rsidRPr="00836D59">
              <w:rPr>
                <w:b w:val="0"/>
                <w:i w:val="0"/>
                <w:color w:val="000000"/>
                <w:sz w:val="18"/>
                <w:szCs w:val="18"/>
              </w:rPr>
              <w:t>00</w:t>
            </w:r>
          </w:p>
        </w:tc>
        <w:tc>
          <w:tcPr>
            <w:tcW w:w="1417" w:type="dxa"/>
            <w:tcBorders>
              <w:bottom w:val="single" w:sz="4" w:space="0" w:color="auto"/>
            </w:tcBorders>
          </w:tcPr>
          <w:p w:rsidR="00836D59" w:rsidRPr="00836D59" w:rsidRDefault="00836D59" w:rsidP="002E59FA">
            <w:pPr>
              <w:jc w:val="center"/>
              <w:rPr>
                <w:sz w:val="18"/>
                <w:szCs w:val="18"/>
              </w:rPr>
            </w:pPr>
            <w:r w:rsidRPr="00836D59">
              <w:rPr>
                <w:sz w:val="18"/>
                <w:szCs w:val="18"/>
              </w:rPr>
              <w:t>600,695-98</w:t>
            </w:r>
          </w:p>
        </w:tc>
        <w:tc>
          <w:tcPr>
            <w:tcW w:w="1276" w:type="dxa"/>
            <w:tcBorders>
              <w:bottom w:val="single" w:sz="4" w:space="0" w:color="auto"/>
            </w:tcBorders>
          </w:tcPr>
          <w:p w:rsidR="00836D59" w:rsidRPr="00836D59" w:rsidRDefault="00836D59" w:rsidP="002E59FA">
            <w:pPr>
              <w:jc w:val="center"/>
              <w:rPr>
                <w:sz w:val="18"/>
                <w:szCs w:val="18"/>
              </w:rPr>
            </w:pPr>
            <w:r w:rsidRPr="00836D59">
              <w:rPr>
                <w:sz w:val="18"/>
                <w:szCs w:val="18"/>
              </w:rPr>
              <w:t>0,000</w:t>
            </w:r>
          </w:p>
        </w:tc>
        <w:tc>
          <w:tcPr>
            <w:tcW w:w="1417" w:type="dxa"/>
            <w:tcBorders>
              <w:bottom w:val="single" w:sz="4" w:space="0" w:color="auto"/>
            </w:tcBorders>
          </w:tcPr>
          <w:p w:rsidR="00836D59" w:rsidRPr="00836D59" w:rsidRDefault="00836D59" w:rsidP="002E59FA">
            <w:pPr>
              <w:jc w:val="center"/>
              <w:rPr>
                <w:sz w:val="18"/>
                <w:szCs w:val="18"/>
              </w:rPr>
            </w:pPr>
            <w:r w:rsidRPr="00836D59">
              <w:rPr>
                <w:sz w:val="18"/>
                <w:szCs w:val="18"/>
              </w:rPr>
              <w:t>0,000</w:t>
            </w:r>
          </w:p>
        </w:tc>
      </w:tr>
      <w:tr w:rsidR="00836D59" w:rsidRPr="00A52345" w:rsidTr="00BD3FC0">
        <w:tc>
          <w:tcPr>
            <w:tcW w:w="3431" w:type="dxa"/>
            <w:tcBorders>
              <w:bottom w:val="single" w:sz="4" w:space="0" w:color="auto"/>
            </w:tcBorders>
          </w:tcPr>
          <w:p w:rsidR="00836D59" w:rsidRPr="00836D59" w:rsidRDefault="00836D59" w:rsidP="002E59FA">
            <w:pPr>
              <w:pStyle w:val="a0"/>
              <w:rPr>
                <w:b w:val="0"/>
                <w:i w:val="0"/>
                <w:sz w:val="18"/>
                <w:szCs w:val="18"/>
              </w:rPr>
            </w:pPr>
            <w:r w:rsidRPr="00836D59">
              <w:rPr>
                <w:b w:val="0"/>
                <w:i w:val="0"/>
                <w:sz w:val="18"/>
                <w:szCs w:val="18"/>
              </w:rPr>
              <w:t>Увеличение остатков средств бюджетов</w:t>
            </w:r>
          </w:p>
        </w:tc>
        <w:tc>
          <w:tcPr>
            <w:tcW w:w="2098" w:type="dxa"/>
            <w:tcBorders>
              <w:bottom w:val="single" w:sz="4" w:space="0" w:color="auto"/>
            </w:tcBorders>
          </w:tcPr>
          <w:p w:rsidR="00836D59" w:rsidRPr="00836D59" w:rsidRDefault="00836D59" w:rsidP="002E59FA">
            <w:pPr>
              <w:pStyle w:val="a0"/>
              <w:ind w:left="-108" w:right="-108"/>
              <w:jc w:val="center"/>
              <w:rPr>
                <w:b w:val="0"/>
                <w:i w:val="0"/>
                <w:sz w:val="18"/>
                <w:szCs w:val="18"/>
              </w:rPr>
            </w:pPr>
            <w:r w:rsidRPr="00836D59">
              <w:rPr>
                <w:b w:val="0"/>
                <w:i w:val="0"/>
                <w:sz w:val="18"/>
                <w:szCs w:val="18"/>
              </w:rPr>
              <w:t>000 01 05 00 00 00 0000 500</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-3578,690</w:t>
            </w:r>
          </w:p>
        </w:tc>
        <w:tc>
          <w:tcPr>
            <w:tcW w:w="1276"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-2243,409</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-2247,638</w:t>
            </w:r>
          </w:p>
        </w:tc>
      </w:tr>
      <w:tr w:rsidR="00836D59" w:rsidRPr="00A52345" w:rsidTr="00BD3FC0">
        <w:tc>
          <w:tcPr>
            <w:tcW w:w="3431" w:type="dxa"/>
            <w:tcBorders>
              <w:bottom w:val="single" w:sz="4" w:space="0" w:color="auto"/>
            </w:tcBorders>
          </w:tcPr>
          <w:p w:rsidR="00836D59" w:rsidRPr="00836D59" w:rsidRDefault="00836D59" w:rsidP="002E59FA">
            <w:pPr>
              <w:pStyle w:val="a0"/>
              <w:rPr>
                <w:b w:val="0"/>
                <w:i w:val="0"/>
                <w:sz w:val="18"/>
                <w:szCs w:val="18"/>
              </w:rPr>
            </w:pPr>
            <w:r w:rsidRPr="00836D59">
              <w:rPr>
                <w:b w:val="0"/>
                <w:i w:val="0"/>
                <w:sz w:val="18"/>
                <w:szCs w:val="18"/>
              </w:rPr>
              <w:t>Уменьшение остатков средств бюджетов</w:t>
            </w:r>
          </w:p>
        </w:tc>
        <w:tc>
          <w:tcPr>
            <w:tcW w:w="2098" w:type="dxa"/>
            <w:tcBorders>
              <w:bottom w:val="single" w:sz="4" w:space="0" w:color="auto"/>
            </w:tcBorders>
          </w:tcPr>
          <w:p w:rsidR="00836D59" w:rsidRPr="00836D59" w:rsidRDefault="00836D59" w:rsidP="002E59FA">
            <w:pPr>
              <w:pStyle w:val="a0"/>
              <w:ind w:left="-108" w:right="-108"/>
              <w:jc w:val="center"/>
              <w:rPr>
                <w:b w:val="0"/>
                <w:i w:val="0"/>
                <w:sz w:val="18"/>
                <w:szCs w:val="18"/>
              </w:rPr>
            </w:pPr>
            <w:r w:rsidRPr="00836D59">
              <w:rPr>
                <w:b w:val="0"/>
                <w:i w:val="0"/>
                <w:sz w:val="18"/>
                <w:szCs w:val="18"/>
              </w:rPr>
              <w:t>000 01 05 00 00 00 0000 600</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4179,385-98</w:t>
            </w:r>
          </w:p>
        </w:tc>
        <w:tc>
          <w:tcPr>
            <w:tcW w:w="1276" w:type="dxa"/>
            <w:tcBorders>
              <w:bottom w:val="single" w:sz="4" w:space="0" w:color="auto"/>
            </w:tcBorders>
          </w:tcPr>
          <w:p w:rsidR="00836D59" w:rsidRPr="00836D59" w:rsidRDefault="00836D59" w:rsidP="002E59FA">
            <w:pPr>
              <w:pStyle w:val="a0"/>
              <w:jc w:val="center"/>
              <w:rPr>
                <w:b w:val="0"/>
                <w:i w:val="0"/>
                <w:sz w:val="18"/>
                <w:szCs w:val="18"/>
                <w:highlight w:val="yellow"/>
              </w:rPr>
            </w:pPr>
            <w:r w:rsidRPr="00836D59">
              <w:rPr>
                <w:b w:val="0"/>
                <w:i w:val="0"/>
                <w:sz w:val="18"/>
                <w:szCs w:val="18"/>
              </w:rPr>
              <w:t>2243,409</w:t>
            </w:r>
          </w:p>
        </w:tc>
        <w:tc>
          <w:tcPr>
            <w:tcW w:w="1417" w:type="dxa"/>
            <w:tcBorders>
              <w:bottom w:val="single" w:sz="4" w:space="0" w:color="auto"/>
            </w:tcBorders>
          </w:tcPr>
          <w:p w:rsidR="00836D59" w:rsidRPr="00836D59" w:rsidRDefault="00836D59" w:rsidP="002E59FA">
            <w:pPr>
              <w:pStyle w:val="a0"/>
              <w:jc w:val="center"/>
              <w:rPr>
                <w:b w:val="0"/>
                <w:i w:val="0"/>
                <w:sz w:val="18"/>
                <w:szCs w:val="18"/>
                <w:highlight w:val="yellow"/>
              </w:rPr>
            </w:pPr>
            <w:r w:rsidRPr="00836D59">
              <w:rPr>
                <w:b w:val="0"/>
                <w:i w:val="0"/>
                <w:sz w:val="18"/>
                <w:szCs w:val="18"/>
              </w:rPr>
              <w:t>2247,638</w:t>
            </w:r>
          </w:p>
        </w:tc>
      </w:tr>
      <w:tr w:rsidR="00836D59" w:rsidRPr="00A52345" w:rsidTr="00BD3FC0">
        <w:trPr>
          <w:trHeight w:val="81"/>
        </w:trPr>
        <w:tc>
          <w:tcPr>
            <w:tcW w:w="3431" w:type="dxa"/>
            <w:tcBorders>
              <w:bottom w:val="single" w:sz="4" w:space="0" w:color="auto"/>
            </w:tcBorders>
          </w:tcPr>
          <w:p w:rsidR="00836D59" w:rsidRPr="00836D59" w:rsidRDefault="00836D59" w:rsidP="002E59FA">
            <w:pPr>
              <w:pStyle w:val="a0"/>
              <w:rPr>
                <w:b w:val="0"/>
                <w:i w:val="0"/>
                <w:sz w:val="18"/>
                <w:szCs w:val="18"/>
              </w:rPr>
            </w:pPr>
            <w:r w:rsidRPr="00836D59">
              <w:rPr>
                <w:b w:val="0"/>
                <w:i w:val="0"/>
                <w:sz w:val="18"/>
                <w:szCs w:val="18"/>
              </w:rPr>
              <w:t>Увеличение прочих остатков средств бюджетов</w:t>
            </w:r>
          </w:p>
        </w:tc>
        <w:tc>
          <w:tcPr>
            <w:tcW w:w="2098" w:type="dxa"/>
            <w:tcBorders>
              <w:bottom w:val="single" w:sz="4" w:space="0" w:color="auto"/>
            </w:tcBorders>
          </w:tcPr>
          <w:p w:rsidR="00836D59" w:rsidRPr="00836D59" w:rsidRDefault="00836D59" w:rsidP="002E59FA">
            <w:pPr>
              <w:pStyle w:val="a0"/>
              <w:ind w:left="-108" w:right="-108"/>
              <w:jc w:val="center"/>
              <w:rPr>
                <w:b w:val="0"/>
                <w:i w:val="0"/>
                <w:sz w:val="18"/>
                <w:szCs w:val="18"/>
              </w:rPr>
            </w:pPr>
            <w:r w:rsidRPr="00836D59">
              <w:rPr>
                <w:b w:val="0"/>
                <w:i w:val="0"/>
                <w:sz w:val="18"/>
                <w:szCs w:val="18"/>
              </w:rPr>
              <w:t>000 01 05 02 00 00 0000 500</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-3578,690</w:t>
            </w:r>
          </w:p>
        </w:tc>
        <w:tc>
          <w:tcPr>
            <w:tcW w:w="1276"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-2243,409</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-2247,638</w:t>
            </w:r>
          </w:p>
        </w:tc>
      </w:tr>
      <w:tr w:rsidR="00836D59" w:rsidRPr="00A52345" w:rsidTr="00BD3FC0">
        <w:trPr>
          <w:trHeight w:val="245"/>
        </w:trPr>
        <w:tc>
          <w:tcPr>
            <w:tcW w:w="3431" w:type="dxa"/>
            <w:tcBorders>
              <w:bottom w:val="single" w:sz="4" w:space="0" w:color="auto"/>
            </w:tcBorders>
          </w:tcPr>
          <w:p w:rsidR="00836D59" w:rsidRPr="00836D59" w:rsidRDefault="00836D59" w:rsidP="002E59FA">
            <w:pPr>
              <w:pStyle w:val="a0"/>
              <w:rPr>
                <w:b w:val="0"/>
                <w:i w:val="0"/>
                <w:sz w:val="18"/>
                <w:szCs w:val="18"/>
              </w:rPr>
            </w:pPr>
            <w:r w:rsidRPr="00836D59">
              <w:rPr>
                <w:b w:val="0"/>
                <w:i w:val="0"/>
                <w:sz w:val="18"/>
                <w:szCs w:val="18"/>
              </w:rPr>
              <w:t>Увеличение прочих остатков денежных средств бюджетов</w:t>
            </w:r>
          </w:p>
        </w:tc>
        <w:tc>
          <w:tcPr>
            <w:tcW w:w="2098" w:type="dxa"/>
            <w:tcBorders>
              <w:bottom w:val="single" w:sz="4" w:space="0" w:color="auto"/>
            </w:tcBorders>
          </w:tcPr>
          <w:p w:rsidR="00836D59" w:rsidRPr="00836D59" w:rsidRDefault="00836D59" w:rsidP="002E59FA">
            <w:pPr>
              <w:pStyle w:val="a0"/>
              <w:ind w:left="-108" w:right="-108"/>
              <w:jc w:val="center"/>
              <w:rPr>
                <w:b w:val="0"/>
                <w:i w:val="0"/>
                <w:sz w:val="18"/>
                <w:szCs w:val="18"/>
              </w:rPr>
            </w:pPr>
            <w:r w:rsidRPr="00836D59">
              <w:rPr>
                <w:b w:val="0"/>
                <w:i w:val="0"/>
                <w:sz w:val="18"/>
                <w:szCs w:val="18"/>
              </w:rPr>
              <w:t>000 01 05 02 01 00 0000 510</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-3578,690</w:t>
            </w:r>
          </w:p>
        </w:tc>
        <w:tc>
          <w:tcPr>
            <w:tcW w:w="1276"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-2243,409</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-2247,638</w:t>
            </w:r>
          </w:p>
        </w:tc>
      </w:tr>
      <w:tr w:rsidR="00836D59" w:rsidRPr="00A52345" w:rsidTr="00BD3FC0">
        <w:trPr>
          <w:trHeight w:val="641"/>
        </w:trPr>
        <w:tc>
          <w:tcPr>
            <w:tcW w:w="3431" w:type="dxa"/>
            <w:tcBorders>
              <w:bottom w:val="single" w:sz="4" w:space="0" w:color="auto"/>
            </w:tcBorders>
          </w:tcPr>
          <w:p w:rsidR="00836D59" w:rsidRPr="00836D59" w:rsidRDefault="00836D59" w:rsidP="002E59FA">
            <w:pPr>
              <w:pStyle w:val="a0"/>
              <w:rPr>
                <w:b w:val="0"/>
                <w:i w:val="0"/>
                <w:sz w:val="18"/>
                <w:szCs w:val="18"/>
              </w:rPr>
            </w:pPr>
            <w:r w:rsidRPr="00836D59">
              <w:rPr>
                <w:b w:val="0"/>
                <w:i w:val="0"/>
                <w:sz w:val="18"/>
                <w:szCs w:val="18"/>
              </w:rPr>
              <w:t>Увеличение прочих остатков денежных средств бюджетов сельских поселений</w:t>
            </w:r>
          </w:p>
        </w:tc>
        <w:tc>
          <w:tcPr>
            <w:tcW w:w="2098" w:type="dxa"/>
            <w:tcBorders>
              <w:bottom w:val="single" w:sz="4" w:space="0" w:color="auto"/>
            </w:tcBorders>
          </w:tcPr>
          <w:p w:rsidR="00836D59" w:rsidRPr="00836D59" w:rsidRDefault="00836D59" w:rsidP="002E59FA">
            <w:pPr>
              <w:pStyle w:val="a0"/>
              <w:ind w:left="-108" w:right="-108"/>
              <w:jc w:val="center"/>
              <w:rPr>
                <w:b w:val="0"/>
                <w:i w:val="0"/>
                <w:sz w:val="18"/>
                <w:szCs w:val="18"/>
              </w:rPr>
            </w:pPr>
            <w:r w:rsidRPr="00836D59">
              <w:rPr>
                <w:b w:val="0"/>
                <w:i w:val="0"/>
                <w:sz w:val="18"/>
                <w:szCs w:val="18"/>
              </w:rPr>
              <w:t>000 01 05 02 01 10 0000 510</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-3578,690</w:t>
            </w:r>
          </w:p>
        </w:tc>
        <w:tc>
          <w:tcPr>
            <w:tcW w:w="1276"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-2243,409</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-2247,638</w:t>
            </w:r>
          </w:p>
        </w:tc>
      </w:tr>
      <w:tr w:rsidR="00836D59" w:rsidRPr="00A52345" w:rsidTr="00BD3FC0">
        <w:trPr>
          <w:trHeight w:val="281"/>
        </w:trPr>
        <w:tc>
          <w:tcPr>
            <w:tcW w:w="3431" w:type="dxa"/>
            <w:tcBorders>
              <w:bottom w:val="single" w:sz="4" w:space="0" w:color="auto"/>
            </w:tcBorders>
          </w:tcPr>
          <w:p w:rsidR="00836D59" w:rsidRPr="00836D59" w:rsidRDefault="00836D59" w:rsidP="002E59FA">
            <w:pPr>
              <w:pStyle w:val="a0"/>
              <w:rPr>
                <w:b w:val="0"/>
                <w:i w:val="0"/>
                <w:sz w:val="18"/>
                <w:szCs w:val="18"/>
              </w:rPr>
            </w:pPr>
            <w:r w:rsidRPr="00836D59">
              <w:rPr>
                <w:b w:val="0"/>
                <w:i w:val="0"/>
                <w:sz w:val="18"/>
                <w:szCs w:val="18"/>
              </w:rPr>
              <w:t>Уменьшение прочих остатков средств бюджетов</w:t>
            </w:r>
          </w:p>
        </w:tc>
        <w:tc>
          <w:tcPr>
            <w:tcW w:w="2098" w:type="dxa"/>
            <w:tcBorders>
              <w:bottom w:val="single" w:sz="4" w:space="0" w:color="auto"/>
            </w:tcBorders>
          </w:tcPr>
          <w:p w:rsidR="00836D59" w:rsidRPr="00836D59" w:rsidRDefault="00836D59" w:rsidP="002E59FA">
            <w:pPr>
              <w:pStyle w:val="a0"/>
              <w:ind w:left="-108" w:right="-108"/>
              <w:jc w:val="center"/>
              <w:rPr>
                <w:b w:val="0"/>
                <w:i w:val="0"/>
                <w:sz w:val="18"/>
                <w:szCs w:val="18"/>
              </w:rPr>
            </w:pPr>
            <w:r w:rsidRPr="00836D59">
              <w:rPr>
                <w:b w:val="0"/>
                <w:i w:val="0"/>
                <w:sz w:val="18"/>
                <w:szCs w:val="18"/>
              </w:rPr>
              <w:t>000 01 05 02 00 00 0000 600</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4179,385-98</w:t>
            </w:r>
          </w:p>
        </w:tc>
        <w:tc>
          <w:tcPr>
            <w:tcW w:w="1276" w:type="dxa"/>
            <w:tcBorders>
              <w:bottom w:val="single" w:sz="4" w:space="0" w:color="auto"/>
            </w:tcBorders>
          </w:tcPr>
          <w:p w:rsidR="00836D59" w:rsidRPr="00836D59" w:rsidRDefault="00836D59" w:rsidP="002E59FA">
            <w:pPr>
              <w:pStyle w:val="a0"/>
              <w:jc w:val="center"/>
              <w:rPr>
                <w:b w:val="0"/>
                <w:i w:val="0"/>
                <w:sz w:val="18"/>
                <w:szCs w:val="18"/>
                <w:highlight w:val="yellow"/>
              </w:rPr>
            </w:pPr>
            <w:r w:rsidRPr="00836D59">
              <w:rPr>
                <w:b w:val="0"/>
                <w:i w:val="0"/>
                <w:sz w:val="18"/>
                <w:szCs w:val="18"/>
              </w:rPr>
              <w:t>2243,409</w:t>
            </w:r>
          </w:p>
        </w:tc>
        <w:tc>
          <w:tcPr>
            <w:tcW w:w="1417" w:type="dxa"/>
            <w:tcBorders>
              <w:bottom w:val="single" w:sz="4" w:space="0" w:color="auto"/>
            </w:tcBorders>
          </w:tcPr>
          <w:p w:rsidR="00836D59" w:rsidRPr="00836D59" w:rsidRDefault="00836D59" w:rsidP="002E59FA">
            <w:pPr>
              <w:pStyle w:val="a0"/>
              <w:jc w:val="center"/>
              <w:rPr>
                <w:b w:val="0"/>
                <w:i w:val="0"/>
                <w:sz w:val="18"/>
                <w:szCs w:val="18"/>
                <w:highlight w:val="yellow"/>
              </w:rPr>
            </w:pPr>
            <w:r w:rsidRPr="00836D59">
              <w:rPr>
                <w:b w:val="0"/>
                <w:i w:val="0"/>
                <w:sz w:val="18"/>
                <w:szCs w:val="18"/>
              </w:rPr>
              <w:t>2247,638</w:t>
            </w:r>
          </w:p>
        </w:tc>
      </w:tr>
      <w:tr w:rsidR="00836D59" w:rsidRPr="00A52345" w:rsidTr="00BD3FC0">
        <w:tc>
          <w:tcPr>
            <w:tcW w:w="3431" w:type="dxa"/>
            <w:tcBorders>
              <w:bottom w:val="single" w:sz="4" w:space="0" w:color="auto"/>
            </w:tcBorders>
          </w:tcPr>
          <w:p w:rsidR="00836D59" w:rsidRPr="00836D59" w:rsidRDefault="00836D59" w:rsidP="002E59FA">
            <w:pPr>
              <w:pStyle w:val="a0"/>
              <w:rPr>
                <w:b w:val="0"/>
                <w:i w:val="0"/>
                <w:sz w:val="18"/>
                <w:szCs w:val="18"/>
              </w:rPr>
            </w:pPr>
            <w:r w:rsidRPr="00836D59">
              <w:rPr>
                <w:b w:val="0"/>
                <w:i w:val="0"/>
                <w:sz w:val="18"/>
                <w:szCs w:val="18"/>
              </w:rPr>
              <w:t>Уменьшение прочих остатков денежных средств бюджетов</w:t>
            </w:r>
          </w:p>
        </w:tc>
        <w:tc>
          <w:tcPr>
            <w:tcW w:w="2098" w:type="dxa"/>
            <w:tcBorders>
              <w:bottom w:val="single" w:sz="4" w:space="0" w:color="auto"/>
            </w:tcBorders>
          </w:tcPr>
          <w:p w:rsidR="00836D59" w:rsidRPr="00836D59" w:rsidRDefault="00836D59" w:rsidP="002E59FA">
            <w:pPr>
              <w:pStyle w:val="a0"/>
              <w:ind w:right="-108"/>
              <w:rPr>
                <w:b w:val="0"/>
                <w:i w:val="0"/>
                <w:sz w:val="18"/>
                <w:szCs w:val="18"/>
              </w:rPr>
            </w:pPr>
            <w:r w:rsidRPr="00836D59">
              <w:rPr>
                <w:b w:val="0"/>
                <w:i w:val="0"/>
                <w:sz w:val="18"/>
                <w:szCs w:val="18"/>
              </w:rPr>
              <w:t xml:space="preserve"> 000 01 05 02 0100 0000 610</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4179,385-98</w:t>
            </w:r>
          </w:p>
        </w:tc>
        <w:tc>
          <w:tcPr>
            <w:tcW w:w="1276" w:type="dxa"/>
            <w:tcBorders>
              <w:bottom w:val="single" w:sz="4" w:space="0" w:color="auto"/>
            </w:tcBorders>
          </w:tcPr>
          <w:p w:rsidR="00836D59" w:rsidRPr="00836D59" w:rsidRDefault="00836D59" w:rsidP="002E59FA">
            <w:pPr>
              <w:pStyle w:val="a0"/>
              <w:jc w:val="center"/>
              <w:rPr>
                <w:b w:val="0"/>
                <w:i w:val="0"/>
                <w:sz w:val="18"/>
                <w:szCs w:val="18"/>
                <w:highlight w:val="yellow"/>
              </w:rPr>
            </w:pPr>
            <w:r w:rsidRPr="00836D59">
              <w:rPr>
                <w:b w:val="0"/>
                <w:i w:val="0"/>
                <w:sz w:val="18"/>
                <w:szCs w:val="18"/>
              </w:rPr>
              <w:t>2243,409</w:t>
            </w:r>
          </w:p>
        </w:tc>
        <w:tc>
          <w:tcPr>
            <w:tcW w:w="1417" w:type="dxa"/>
            <w:tcBorders>
              <w:bottom w:val="single" w:sz="4" w:space="0" w:color="auto"/>
            </w:tcBorders>
          </w:tcPr>
          <w:p w:rsidR="00836D59" w:rsidRPr="00836D59" w:rsidRDefault="00836D59" w:rsidP="002E59FA">
            <w:pPr>
              <w:pStyle w:val="a0"/>
              <w:jc w:val="center"/>
              <w:rPr>
                <w:b w:val="0"/>
                <w:i w:val="0"/>
                <w:sz w:val="18"/>
                <w:szCs w:val="18"/>
                <w:highlight w:val="yellow"/>
              </w:rPr>
            </w:pPr>
            <w:r w:rsidRPr="00836D59">
              <w:rPr>
                <w:b w:val="0"/>
                <w:i w:val="0"/>
                <w:sz w:val="18"/>
                <w:szCs w:val="18"/>
              </w:rPr>
              <w:t>2247,638</w:t>
            </w:r>
          </w:p>
        </w:tc>
      </w:tr>
      <w:tr w:rsidR="00836D59" w:rsidRPr="00A52345" w:rsidTr="00BD3FC0">
        <w:tc>
          <w:tcPr>
            <w:tcW w:w="3431" w:type="dxa"/>
            <w:tcBorders>
              <w:bottom w:val="single" w:sz="4" w:space="0" w:color="auto"/>
            </w:tcBorders>
          </w:tcPr>
          <w:p w:rsidR="00836D59" w:rsidRPr="00836D59" w:rsidRDefault="00836D59" w:rsidP="002E59FA">
            <w:pPr>
              <w:pStyle w:val="a0"/>
              <w:rPr>
                <w:b w:val="0"/>
                <w:i w:val="0"/>
                <w:sz w:val="18"/>
                <w:szCs w:val="18"/>
              </w:rPr>
            </w:pPr>
            <w:r w:rsidRPr="00836D59">
              <w:rPr>
                <w:b w:val="0"/>
                <w:i w:val="0"/>
                <w:sz w:val="18"/>
                <w:szCs w:val="18"/>
              </w:rPr>
              <w:t>Уменьшение прочих остатков денежных средств бюджетов сельских поселений</w:t>
            </w:r>
          </w:p>
        </w:tc>
        <w:tc>
          <w:tcPr>
            <w:tcW w:w="2098" w:type="dxa"/>
            <w:tcBorders>
              <w:bottom w:val="single" w:sz="4" w:space="0" w:color="auto"/>
            </w:tcBorders>
          </w:tcPr>
          <w:p w:rsidR="00836D59" w:rsidRPr="00836D59" w:rsidRDefault="00836D59" w:rsidP="002E59FA">
            <w:pPr>
              <w:pStyle w:val="a0"/>
              <w:ind w:left="-108" w:right="-108"/>
              <w:jc w:val="center"/>
              <w:rPr>
                <w:b w:val="0"/>
                <w:i w:val="0"/>
                <w:sz w:val="18"/>
                <w:szCs w:val="18"/>
              </w:rPr>
            </w:pPr>
            <w:r w:rsidRPr="00836D59">
              <w:rPr>
                <w:b w:val="0"/>
                <w:i w:val="0"/>
                <w:sz w:val="18"/>
                <w:szCs w:val="18"/>
              </w:rPr>
              <w:t>000 01 05 02 01 10 0000 610</w:t>
            </w:r>
          </w:p>
        </w:tc>
        <w:tc>
          <w:tcPr>
            <w:tcW w:w="1417" w:type="dxa"/>
            <w:tcBorders>
              <w:bottom w:val="single" w:sz="4" w:space="0" w:color="auto"/>
            </w:tcBorders>
          </w:tcPr>
          <w:p w:rsidR="00836D59" w:rsidRPr="00836D59" w:rsidRDefault="00836D59" w:rsidP="002E59FA">
            <w:pPr>
              <w:jc w:val="center"/>
              <w:rPr>
                <w:sz w:val="18"/>
                <w:szCs w:val="18"/>
                <w:highlight w:val="yellow"/>
              </w:rPr>
            </w:pPr>
            <w:r w:rsidRPr="00836D59">
              <w:rPr>
                <w:sz w:val="18"/>
                <w:szCs w:val="18"/>
              </w:rPr>
              <w:t>4179,385-98</w:t>
            </w:r>
          </w:p>
        </w:tc>
        <w:tc>
          <w:tcPr>
            <w:tcW w:w="1276" w:type="dxa"/>
            <w:tcBorders>
              <w:bottom w:val="single" w:sz="4" w:space="0" w:color="auto"/>
            </w:tcBorders>
          </w:tcPr>
          <w:p w:rsidR="00836D59" w:rsidRPr="00836D59" w:rsidRDefault="00836D59" w:rsidP="002E59FA">
            <w:pPr>
              <w:pStyle w:val="a0"/>
              <w:jc w:val="center"/>
              <w:rPr>
                <w:b w:val="0"/>
                <w:i w:val="0"/>
                <w:sz w:val="18"/>
                <w:szCs w:val="18"/>
                <w:highlight w:val="yellow"/>
              </w:rPr>
            </w:pPr>
            <w:r w:rsidRPr="00836D59">
              <w:rPr>
                <w:b w:val="0"/>
                <w:i w:val="0"/>
                <w:sz w:val="18"/>
                <w:szCs w:val="18"/>
              </w:rPr>
              <w:t>2243,409</w:t>
            </w:r>
          </w:p>
        </w:tc>
        <w:tc>
          <w:tcPr>
            <w:tcW w:w="1417" w:type="dxa"/>
            <w:tcBorders>
              <w:bottom w:val="single" w:sz="4" w:space="0" w:color="auto"/>
            </w:tcBorders>
          </w:tcPr>
          <w:p w:rsidR="00836D59" w:rsidRPr="00836D59" w:rsidRDefault="00836D59" w:rsidP="002E59FA">
            <w:pPr>
              <w:pStyle w:val="a0"/>
              <w:jc w:val="center"/>
              <w:rPr>
                <w:b w:val="0"/>
                <w:i w:val="0"/>
                <w:sz w:val="18"/>
                <w:szCs w:val="18"/>
                <w:highlight w:val="yellow"/>
              </w:rPr>
            </w:pPr>
            <w:r w:rsidRPr="00836D59">
              <w:rPr>
                <w:b w:val="0"/>
                <w:i w:val="0"/>
                <w:sz w:val="18"/>
                <w:szCs w:val="18"/>
              </w:rPr>
              <w:t>2247,638</w:t>
            </w:r>
          </w:p>
        </w:tc>
      </w:tr>
    </w:tbl>
    <w:p w:rsidR="00836D59" w:rsidRPr="003C587D" w:rsidRDefault="00836D59" w:rsidP="00836D59">
      <w:pPr>
        <w:tabs>
          <w:tab w:val="left" w:pos="7200"/>
        </w:tabs>
        <w:rPr>
          <w:sz w:val="18"/>
          <w:szCs w:val="18"/>
        </w:rPr>
      </w:pPr>
    </w:p>
    <w:p w:rsidR="00BD3FC0" w:rsidRPr="00BD3FC0" w:rsidRDefault="00BD3FC0" w:rsidP="00BD3FC0">
      <w:pPr>
        <w:pStyle w:val="8"/>
        <w:tabs>
          <w:tab w:val="left" w:pos="0"/>
        </w:tabs>
        <w:spacing w:before="0" w:after="0"/>
        <w:jc w:val="center"/>
        <w:rPr>
          <w:i w:val="0"/>
          <w:sz w:val="18"/>
          <w:szCs w:val="18"/>
        </w:rPr>
      </w:pPr>
      <w:r w:rsidRPr="00BD3FC0">
        <w:rPr>
          <w:i w:val="0"/>
          <w:sz w:val="18"/>
          <w:szCs w:val="18"/>
        </w:rPr>
        <w:t>Приложение № 2 к решению Комитета местного самоуправления Мошковского сельсовета от 26.02.2020 № 67-11/</w:t>
      </w:r>
      <w:r w:rsidRPr="00BD3FC0">
        <w:rPr>
          <w:i w:val="0"/>
          <w:sz w:val="18"/>
          <w:szCs w:val="18"/>
          <w:lang w:val="en-US"/>
        </w:rPr>
        <w:t>VII</w:t>
      </w:r>
    </w:p>
    <w:p w:rsidR="00BD3FC0" w:rsidRPr="00A52345" w:rsidRDefault="00BD3FC0" w:rsidP="00BD3FC0">
      <w:pPr>
        <w:jc w:val="center"/>
        <w:rPr>
          <w:b/>
          <w:sz w:val="18"/>
          <w:szCs w:val="18"/>
        </w:rPr>
      </w:pPr>
      <w:r w:rsidRPr="00A52345">
        <w:rPr>
          <w:b/>
          <w:sz w:val="18"/>
          <w:szCs w:val="18"/>
        </w:rPr>
        <w:t>Объем поступлений налоговых и неналоговых доходов в бюджет Мошковского сельсовета</w:t>
      </w:r>
    </w:p>
    <w:p w:rsidR="00BD3FC0" w:rsidRPr="00A52345" w:rsidRDefault="00BD3FC0" w:rsidP="00BD3FC0">
      <w:pPr>
        <w:jc w:val="center"/>
        <w:rPr>
          <w:b/>
          <w:sz w:val="18"/>
          <w:szCs w:val="18"/>
        </w:rPr>
      </w:pPr>
      <w:r w:rsidRPr="00A52345">
        <w:rPr>
          <w:b/>
          <w:sz w:val="18"/>
          <w:szCs w:val="18"/>
        </w:rPr>
        <w:lastRenderedPageBreak/>
        <w:t>на 2020 год и на плановый период 2021 и 2022 годов</w:t>
      </w:r>
    </w:p>
    <w:p w:rsidR="00836D59" w:rsidRDefault="00836D59" w:rsidP="00836D59">
      <w:pPr>
        <w:jc w:val="center"/>
        <w:rPr>
          <w:b/>
          <w:sz w:val="18"/>
          <w:szCs w:val="1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3969"/>
        <w:gridCol w:w="1276"/>
        <w:gridCol w:w="1134"/>
        <w:gridCol w:w="1134"/>
      </w:tblGrid>
      <w:tr w:rsidR="00BD3FC0" w:rsidRPr="00A52345" w:rsidTr="002E59FA">
        <w:trPr>
          <w:cantSplit/>
          <w:trHeight w:hRule="exact" w:val="365"/>
          <w:tblHeader/>
        </w:trPr>
        <w:tc>
          <w:tcPr>
            <w:tcW w:w="2268" w:type="dxa"/>
            <w:vMerge w:val="restart"/>
            <w:shd w:val="clear" w:color="auto" w:fill="auto"/>
          </w:tcPr>
          <w:p w:rsidR="00BD3FC0" w:rsidRPr="00A52345" w:rsidRDefault="00BD3FC0" w:rsidP="002E59FA">
            <w:pPr>
              <w:ind w:right="-108" w:hanging="95"/>
              <w:jc w:val="center"/>
              <w:rPr>
                <w:bCs/>
                <w:sz w:val="18"/>
                <w:szCs w:val="18"/>
              </w:rPr>
            </w:pPr>
            <w:r w:rsidRPr="00A52345">
              <w:rPr>
                <w:bCs/>
                <w:sz w:val="18"/>
                <w:szCs w:val="18"/>
              </w:rPr>
              <w:t>Код</w:t>
            </w:r>
          </w:p>
        </w:tc>
        <w:tc>
          <w:tcPr>
            <w:tcW w:w="3969" w:type="dxa"/>
            <w:vMerge w:val="restart"/>
            <w:shd w:val="clear" w:color="auto" w:fill="auto"/>
          </w:tcPr>
          <w:p w:rsidR="00BD3FC0" w:rsidRPr="00A52345" w:rsidRDefault="00BD3FC0" w:rsidP="002E59FA">
            <w:pPr>
              <w:jc w:val="center"/>
              <w:rPr>
                <w:bCs/>
                <w:sz w:val="18"/>
                <w:szCs w:val="18"/>
              </w:rPr>
            </w:pPr>
            <w:r w:rsidRPr="00A52345">
              <w:rPr>
                <w:bCs/>
                <w:sz w:val="18"/>
                <w:szCs w:val="18"/>
              </w:rPr>
              <w:t>Виды доходов</w:t>
            </w:r>
          </w:p>
        </w:tc>
        <w:tc>
          <w:tcPr>
            <w:tcW w:w="3544" w:type="dxa"/>
            <w:gridSpan w:val="3"/>
            <w:shd w:val="clear" w:color="auto" w:fill="auto"/>
          </w:tcPr>
          <w:p w:rsidR="00BD3FC0" w:rsidRPr="00A52345" w:rsidRDefault="00BD3FC0" w:rsidP="002E59FA">
            <w:pPr>
              <w:ind w:firstLine="34"/>
              <w:jc w:val="center"/>
              <w:rPr>
                <w:bCs/>
                <w:sz w:val="18"/>
                <w:szCs w:val="18"/>
              </w:rPr>
            </w:pPr>
            <w:r w:rsidRPr="00A52345">
              <w:rPr>
                <w:bCs/>
                <w:sz w:val="18"/>
                <w:szCs w:val="18"/>
              </w:rPr>
              <w:t xml:space="preserve">Сумма, </w:t>
            </w:r>
            <w:r w:rsidRPr="00A52345">
              <w:rPr>
                <w:sz w:val="18"/>
                <w:szCs w:val="18"/>
              </w:rPr>
              <w:t>тыс. руб.</w:t>
            </w:r>
          </w:p>
        </w:tc>
      </w:tr>
      <w:tr w:rsidR="00BD3FC0" w:rsidRPr="00A52345" w:rsidTr="002E59FA">
        <w:trPr>
          <w:cantSplit/>
          <w:trHeight w:val="300"/>
          <w:tblHeader/>
        </w:trPr>
        <w:tc>
          <w:tcPr>
            <w:tcW w:w="2268" w:type="dxa"/>
            <w:vMerge/>
            <w:shd w:val="clear" w:color="auto" w:fill="auto"/>
          </w:tcPr>
          <w:p w:rsidR="00BD3FC0" w:rsidRPr="00A52345" w:rsidRDefault="00BD3FC0" w:rsidP="002E59FA">
            <w:pPr>
              <w:ind w:right="-108" w:hanging="95"/>
              <w:jc w:val="center"/>
              <w:rPr>
                <w:bCs/>
                <w:sz w:val="18"/>
                <w:szCs w:val="18"/>
              </w:rPr>
            </w:pPr>
          </w:p>
        </w:tc>
        <w:tc>
          <w:tcPr>
            <w:tcW w:w="3969" w:type="dxa"/>
            <w:vMerge/>
            <w:shd w:val="clear" w:color="auto" w:fill="auto"/>
          </w:tcPr>
          <w:p w:rsidR="00BD3FC0" w:rsidRPr="00A52345" w:rsidRDefault="00BD3FC0" w:rsidP="002E59FA">
            <w:pPr>
              <w:rPr>
                <w:bCs/>
                <w:sz w:val="18"/>
                <w:szCs w:val="18"/>
              </w:rPr>
            </w:pPr>
          </w:p>
        </w:tc>
        <w:tc>
          <w:tcPr>
            <w:tcW w:w="1276" w:type="dxa"/>
            <w:shd w:val="clear" w:color="auto" w:fill="auto"/>
          </w:tcPr>
          <w:p w:rsidR="00BD3FC0" w:rsidRPr="00A52345" w:rsidRDefault="00BD3FC0" w:rsidP="002E59FA">
            <w:pPr>
              <w:jc w:val="center"/>
              <w:rPr>
                <w:bCs/>
                <w:sz w:val="18"/>
                <w:szCs w:val="18"/>
              </w:rPr>
            </w:pPr>
            <w:r w:rsidRPr="00A52345">
              <w:rPr>
                <w:bCs/>
                <w:sz w:val="18"/>
                <w:szCs w:val="18"/>
              </w:rPr>
              <w:t>2020 год</w:t>
            </w:r>
          </w:p>
        </w:tc>
        <w:tc>
          <w:tcPr>
            <w:tcW w:w="1134" w:type="dxa"/>
            <w:shd w:val="clear" w:color="auto" w:fill="auto"/>
          </w:tcPr>
          <w:p w:rsidR="00BD3FC0" w:rsidRPr="00A52345" w:rsidRDefault="00BD3FC0" w:rsidP="002E59FA">
            <w:pPr>
              <w:jc w:val="center"/>
              <w:rPr>
                <w:bCs/>
                <w:sz w:val="18"/>
                <w:szCs w:val="18"/>
              </w:rPr>
            </w:pPr>
            <w:r w:rsidRPr="00A52345">
              <w:rPr>
                <w:bCs/>
                <w:sz w:val="18"/>
                <w:szCs w:val="18"/>
              </w:rPr>
              <w:t>2021 год</w:t>
            </w:r>
          </w:p>
        </w:tc>
        <w:tc>
          <w:tcPr>
            <w:tcW w:w="1134" w:type="dxa"/>
            <w:shd w:val="clear" w:color="auto" w:fill="auto"/>
          </w:tcPr>
          <w:p w:rsidR="00BD3FC0" w:rsidRPr="00A52345" w:rsidRDefault="00BD3FC0" w:rsidP="002E59FA">
            <w:pPr>
              <w:jc w:val="center"/>
              <w:rPr>
                <w:bCs/>
                <w:sz w:val="18"/>
                <w:szCs w:val="18"/>
              </w:rPr>
            </w:pPr>
            <w:r w:rsidRPr="00A52345">
              <w:rPr>
                <w:bCs/>
                <w:sz w:val="18"/>
                <w:szCs w:val="18"/>
              </w:rPr>
              <w:t>2022 год</w:t>
            </w:r>
          </w:p>
        </w:tc>
      </w:tr>
      <w:tr w:rsidR="00BD3FC0" w:rsidRPr="00A52345" w:rsidTr="002E59FA">
        <w:trPr>
          <w:cantSplit/>
          <w:trHeight w:val="20"/>
        </w:trPr>
        <w:tc>
          <w:tcPr>
            <w:tcW w:w="2268" w:type="dxa"/>
            <w:shd w:val="clear" w:color="auto" w:fill="auto"/>
            <w:noWrap/>
          </w:tcPr>
          <w:p w:rsidR="00BD3FC0" w:rsidRPr="00A52345" w:rsidRDefault="00BD3FC0" w:rsidP="002E59FA">
            <w:pPr>
              <w:ind w:right="-108" w:hanging="95"/>
              <w:jc w:val="center"/>
              <w:rPr>
                <w:bCs/>
                <w:sz w:val="18"/>
                <w:szCs w:val="18"/>
              </w:rPr>
            </w:pPr>
            <w:r w:rsidRPr="00A52345">
              <w:rPr>
                <w:bCs/>
                <w:sz w:val="18"/>
                <w:szCs w:val="18"/>
              </w:rPr>
              <w:t>000 1 00 00000 00 0000 000</w:t>
            </w:r>
          </w:p>
        </w:tc>
        <w:tc>
          <w:tcPr>
            <w:tcW w:w="3969" w:type="dxa"/>
            <w:shd w:val="clear" w:color="auto" w:fill="auto"/>
          </w:tcPr>
          <w:p w:rsidR="00BD3FC0" w:rsidRPr="00A52345" w:rsidRDefault="00BD3FC0" w:rsidP="002E59FA">
            <w:pPr>
              <w:rPr>
                <w:bCs/>
                <w:sz w:val="18"/>
                <w:szCs w:val="18"/>
              </w:rPr>
            </w:pPr>
            <w:r w:rsidRPr="00A52345">
              <w:rPr>
                <w:bCs/>
                <w:sz w:val="18"/>
                <w:szCs w:val="18"/>
              </w:rPr>
              <w:t>Налоговые и неналоговые доходы</w:t>
            </w:r>
          </w:p>
        </w:tc>
        <w:tc>
          <w:tcPr>
            <w:tcW w:w="1276" w:type="dxa"/>
            <w:shd w:val="clear" w:color="auto" w:fill="auto"/>
            <w:noWrap/>
          </w:tcPr>
          <w:p w:rsidR="00BD3FC0" w:rsidRPr="00A52345" w:rsidRDefault="00BD3FC0" w:rsidP="002E59FA">
            <w:pPr>
              <w:jc w:val="center"/>
              <w:rPr>
                <w:bCs/>
                <w:sz w:val="18"/>
                <w:szCs w:val="18"/>
              </w:rPr>
            </w:pPr>
            <w:r w:rsidRPr="00A52345">
              <w:rPr>
                <w:bCs/>
                <w:sz w:val="18"/>
                <w:szCs w:val="18"/>
              </w:rPr>
              <w:t>2417,000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1267,000</w:t>
            </w:r>
          </w:p>
        </w:tc>
        <w:tc>
          <w:tcPr>
            <w:tcW w:w="1134" w:type="dxa"/>
            <w:shd w:val="clear" w:color="auto" w:fill="auto"/>
            <w:noWrap/>
          </w:tcPr>
          <w:p w:rsidR="00BD3FC0" w:rsidRPr="00A52345" w:rsidRDefault="00BD3FC0" w:rsidP="002E59FA">
            <w:pPr>
              <w:ind w:hanging="108"/>
              <w:jc w:val="center"/>
              <w:rPr>
                <w:bCs/>
                <w:sz w:val="18"/>
                <w:szCs w:val="18"/>
              </w:rPr>
            </w:pPr>
            <w:r w:rsidRPr="00A52345">
              <w:rPr>
                <w:bCs/>
                <w:sz w:val="18"/>
                <w:szCs w:val="18"/>
              </w:rPr>
              <w:t>1268,000</w:t>
            </w:r>
          </w:p>
        </w:tc>
      </w:tr>
      <w:tr w:rsidR="00BD3FC0" w:rsidRPr="00A52345" w:rsidTr="002E59FA">
        <w:trPr>
          <w:cantSplit/>
          <w:trHeight w:val="20"/>
        </w:trPr>
        <w:tc>
          <w:tcPr>
            <w:tcW w:w="2268" w:type="dxa"/>
            <w:shd w:val="clear" w:color="auto" w:fill="auto"/>
            <w:noWrap/>
          </w:tcPr>
          <w:p w:rsidR="00BD3FC0" w:rsidRPr="00A52345" w:rsidRDefault="00BD3FC0" w:rsidP="002E59FA">
            <w:pPr>
              <w:ind w:right="-108" w:hanging="95"/>
              <w:jc w:val="center"/>
              <w:rPr>
                <w:bCs/>
                <w:sz w:val="18"/>
                <w:szCs w:val="18"/>
              </w:rPr>
            </w:pPr>
            <w:r w:rsidRPr="00A52345">
              <w:rPr>
                <w:bCs/>
                <w:sz w:val="18"/>
                <w:szCs w:val="18"/>
              </w:rPr>
              <w:t>000 1 01 00000 00 0000 000</w:t>
            </w:r>
          </w:p>
        </w:tc>
        <w:tc>
          <w:tcPr>
            <w:tcW w:w="3969" w:type="dxa"/>
            <w:shd w:val="clear" w:color="auto" w:fill="auto"/>
          </w:tcPr>
          <w:p w:rsidR="00BD3FC0" w:rsidRPr="00A52345" w:rsidRDefault="00BD3FC0" w:rsidP="002E59FA">
            <w:pPr>
              <w:rPr>
                <w:bCs/>
                <w:sz w:val="18"/>
                <w:szCs w:val="18"/>
              </w:rPr>
            </w:pPr>
            <w:r w:rsidRPr="00A52345">
              <w:rPr>
                <w:bCs/>
                <w:sz w:val="18"/>
                <w:szCs w:val="18"/>
              </w:rPr>
              <w:t>Налоги на прибыль, доходы</w:t>
            </w:r>
          </w:p>
        </w:tc>
        <w:tc>
          <w:tcPr>
            <w:tcW w:w="1276" w:type="dxa"/>
            <w:shd w:val="clear" w:color="auto" w:fill="auto"/>
            <w:noWrap/>
          </w:tcPr>
          <w:p w:rsidR="00BD3FC0" w:rsidRPr="00A52345" w:rsidRDefault="00BD3FC0" w:rsidP="002E59FA">
            <w:pPr>
              <w:jc w:val="center"/>
              <w:rPr>
                <w:bCs/>
                <w:sz w:val="18"/>
                <w:szCs w:val="18"/>
              </w:rPr>
            </w:pPr>
            <w:r w:rsidRPr="00A52345">
              <w:rPr>
                <w:bCs/>
                <w:sz w:val="18"/>
                <w:szCs w:val="18"/>
              </w:rPr>
              <w:t>13,000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13,000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14,000</w:t>
            </w:r>
          </w:p>
        </w:tc>
      </w:tr>
      <w:tr w:rsidR="00BD3FC0" w:rsidRPr="00A52345" w:rsidTr="002E59FA">
        <w:trPr>
          <w:cantSplit/>
          <w:trHeight w:val="20"/>
        </w:trPr>
        <w:tc>
          <w:tcPr>
            <w:tcW w:w="2268" w:type="dxa"/>
            <w:shd w:val="clear" w:color="auto" w:fill="auto"/>
            <w:noWrap/>
          </w:tcPr>
          <w:p w:rsidR="00BD3FC0" w:rsidRPr="00A52345" w:rsidRDefault="00BD3FC0" w:rsidP="002E59FA">
            <w:pPr>
              <w:ind w:right="-108" w:hanging="95"/>
              <w:jc w:val="center"/>
              <w:rPr>
                <w:sz w:val="18"/>
                <w:szCs w:val="18"/>
              </w:rPr>
            </w:pPr>
            <w:r w:rsidRPr="00A52345">
              <w:rPr>
                <w:sz w:val="18"/>
                <w:szCs w:val="18"/>
              </w:rPr>
              <w:t>000 1 01 02000 01 0000 110</w:t>
            </w:r>
          </w:p>
        </w:tc>
        <w:tc>
          <w:tcPr>
            <w:tcW w:w="3969" w:type="dxa"/>
            <w:shd w:val="clear" w:color="auto" w:fill="auto"/>
          </w:tcPr>
          <w:p w:rsidR="00BD3FC0" w:rsidRPr="00A52345" w:rsidRDefault="00BD3FC0" w:rsidP="002E59FA">
            <w:pPr>
              <w:rPr>
                <w:sz w:val="18"/>
                <w:szCs w:val="18"/>
              </w:rPr>
            </w:pPr>
            <w:r w:rsidRPr="00A52345">
              <w:rPr>
                <w:sz w:val="18"/>
                <w:szCs w:val="18"/>
              </w:rPr>
              <w:t>Налог на доходы физических лиц</w:t>
            </w:r>
          </w:p>
        </w:tc>
        <w:tc>
          <w:tcPr>
            <w:tcW w:w="1276" w:type="dxa"/>
            <w:shd w:val="clear" w:color="auto" w:fill="auto"/>
            <w:noWrap/>
          </w:tcPr>
          <w:p w:rsidR="00BD3FC0" w:rsidRPr="00A52345" w:rsidRDefault="00BD3FC0" w:rsidP="002E59FA">
            <w:pPr>
              <w:jc w:val="center"/>
              <w:rPr>
                <w:sz w:val="18"/>
                <w:szCs w:val="18"/>
              </w:rPr>
            </w:pPr>
            <w:r w:rsidRPr="00A52345">
              <w:rPr>
                <w:sz w:val="18"/>
                <w:szCs w:val="18"/>
              </w:rPr>
              <w:t>13,000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13,000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14,000</w:t>
            </w:r>
          </w:p>
        </w:tc>
      </w:tr>
      <w:tr w:rsidR="00BD3FC0" w:rsidRPr="00A52345" w:rsidTr="002E59FA">
        <w:trPr>
          <w:cantSplit/>
          <w:trHeight w:val="20"/>
        </w:trPr>
        <w:tc>
          <w:tcPr>
            <w:tcW w:w="2268" w:type="dxa"/>
            <w:shd w:val="clear" w:color="auto" w:fill="auto"/>
            <w:noWrap/>
          </w:tcPr>
          <w:p w:rsidR="00BD3FC0" w:rsidRPr="00A52345" w:rsidRDefault="00BD3FC0" w:rsidP="002E59FA">
            <w:pPr>
              <w:ind w:right="-108" w:hanging="95"/>
              <w:jc w:val="center"/>
              <w:rPr>
                <w:bCs/>
                <w:sz w:val="18"/>
                <w:szCs w:val="18"/>
              </w:rPr>
            </w:pPr>
            <w:r w:rsidRPr="00A52345">
              <w:rPr>
                <w:bCs/>
                <w:sz w:val="18"/>
                <w:szCs w:val="18"/>
              </w:rPr>
              <w:t>000 1 03 00000 00 0000 000</w:t>
            </w:r>
          </w:p>
        </w:tc>
        <w:tc>
          <w:tcPr>
            <w:tcW w:w="3969" w:type="dxa"/>
            <w:shd w:val="clear" w:color="auto" w:fill="auto"/>
          </w:tcPr>
          <w:p w:rsidR="00BD3FC0" w:rsidRPr="00A52345" w:rsidRDefault="00BD3FC0" w:rsidP="002E59FA">
            <w:pPr>
              <w:rPr>
                <w:bCs/>
                <w:sz w:val="18"/>
                <w:szCs w:val="18"/>
              </w:rPr>
            </w:pPr>
            <w:r w:rsidRPr="00A52345">
              <w:rPr>
                <w:bCs/>
                <w:sz w:val="18"/>
                <w:szCs w:val="18"/>
              </w:rPr>
              <w:t>Налоги на товары (работы, услуги), реализуемые на территории Российской Федерации</w:t>
            </w:r>
          </w:p>
        </w:tc>
        <w:tc>
          <w:tcPr>
            <w:tcW w:w="1276" w:type="dxa"/>
            <w:shd w:val="clear" w:color="auto" w:fill="auto"/>
            <w:noWrap/>
          </w:tcPr>
          <w:p w:rsidR="00BD3FC0" w:rsidRPr="00A52345" w:rsidRDefault="00BD3FC0" w:rsidP="002E59FA">
            <w:pPr>
              <w:jc w:val="center"/>
              <w:rPr>
                <w:sz w:val="18"/>
                <w:szCs w:val="18"/>
              </w:rPr>
            </w:pPr>
            <w:r w:rsidRPr="00A52345">
              <w:rPr>
                <w:sz w:val="18"/>
                <w:szCs w:val="18"/>
              </w:rPr>
              <w:t>415,000</w:t>
            </w:r>
          </w:p>
        </w:tc>
        <w:tc>
          <w:tcPr>
            <w:tcW w:w="1134" w:type="dxa"/>
            <w:shd w:val="clear" w:color="auto" w:fill="auto"/>
            <w:noWrap/>
          </w:tcPr>
          <w:p w:rsidR="00BD3FC0" w:rsidRPr="00A52345" w:rsidRDefault="00BD3FC0" w:rsidP="002E59FA">
            <w:pPr>
              <w:jc w:val="center"/>
              <w:rPr>
                <w:bCs/>
                <w:sz w:val="18"/>
                <w:szCs w:val="18"/>
              </w:rPr>
            </w:pPr>
            <w:r w:rsidRPr="00A52345">
              <w:rPr>
                <w:sz w:val="18"/>
                <w:szCs w:val="18"/>
              </w:rPr>
              <w:t>415,000</w:t>
            </w:r>
          </w:p>
        </w:tc>
        <w:tc>
          <w:tcPr>
            <w:tcW w:w="1134" w:type="dxa"/>
            <w:shd w:val="clear" w:color="auto" w:fill="auto"/>
            <w:noWrap/>
          </w:tcPr>
          <w:p w:rsidR="00BD3FC0" w:rsidRPr="00A52345" w:rsidRDefault="00BD3FC0" w:rsidP="002E59FA">
            <w:pPr>
              <w:jc w:val="center"/>
              <w:rPr>
                <w:bCs/>
                <w:sz w:val="18"/>
                <w:szCs w:val="18"/>
              </w:rPr>
            </w:pPr>
            <w:r w:rsidRPr="00A52345">
              <w:rPr>
                <w:sz w:val="18"/>
                <w:szCs w:val="18"/>
              </w:rPr>
              <w:t>415,000</w:t>
            </w:r>
          </w:p>
        </w:tc>
      </w:tr>
      <w:tr w:rsidR="00BD3FC0" w:rsidRPr="00A52345" w:rsidTr="002E59FA">
        <w:trPr>
          <w:cantSplit/>
          <w:trHeight w:val="20"/>
        </w:trPr>
        <w:tc>
          <w:tcPr>
            <w:tcW w:w="2268" w:type="dxa"/>
            <w:shd w:val="clear" w:color="auto" w:fill="auto"/>
            <w:noWrap/>
          </w:tcPr>
          <w:p w:rsidR="00BD3FC0" w:rsidRPr="00A52345" w:rsidRDefault="00BD3FC0" w:rsidP="002E59FA">
            <w:pPr>
              <w:ind w:right="-108" w:hanging="95"/>
              <w:jc w:val="center"/>
              <w:rPr>
                <w:sz w:val="18"/>
                <w:szCs w:val="18"/>
              </w:rPr>
            </w:pPr>
            <w:r w:rsidRPr="00A52345">
              <w:rPr>
                <w:sz w:val="18"/>
                <w:szCs w:val="18"/>
              </w:rPr>
              <w:t>000 1 03 02000 01 0000 110</w:t>
            </w:r>
          </w:p>
        </w:tc>
        <w:tc>
          <w:tcPr>
            <w:tcW w:w="3969" w:type="dxa"/>
            <w:shd w:val="clear" w:color="auto" w:fill="auto"/>
          </w:tcPr>
          <w:p w:rsidR="00BD3FC0" w:rsidRPr="00A52345" w:rsidRDefault="00BD3FC0" w:rsidP="002E59FA">
            <w:pPr>
              <w:rPr>
                <w:sz w:val="18"/>
                <w:szCs w:val="18"/>
              </w:rPr>
            </w:pPr>
            <w:r w:rsidRPr="00A52345">
              <w:rPr>
                <w:sz w:val="18"/>
                <w:szCs w:val="18"/>
              </w:rPr>
              <w:t>Акцизы по подакцизным товарам (продукции), производимым на территории Российской Федерации</w:t>
            </w:r>
          </w:p>
        </w:tc>
        <w:tc>
          <w:tcPr>
            <w:tcW w:w="1276" w:type="dxa"/>
            <w:shd w:val="clear" w:color="auto" w:fill="auto"/>
            <w:noWrap/>
          </w:tcPr>
          <w:p w:rsidR="00BD3FC0" w:rsidRPr="00A52345" w:rsidRDefault="00BD3FC0" w:rsidP="002E59FA">
            <w:pPr>
              <w:jc w:val="center"/>
              <w:rPr>
                <w:sz w:val="18"/>
                <w:szCs w:val="18"/>
              </w:rPr>
            </w:pPr>
            <w:r w:rsidRPr="00A52345">
              <w:rPr>
                <w:sz w:val="18"/>
                <w:szCs w:val="18"/>
              </w:rPr>
              <w:t>415,000</w:t>
            </w:r>
          </w:p>
        </w:tc>
        <w:tc>
          <w:tcPr>
            <w:tcW w:w="1134" w:type="dxa"/>
            <w:shd w:val="clear" w:color="auto" w:fill="auto"/>
            <w:noWrap/>
          </w:tcPr>
          <w:p w:rsidR="00BD3FC0" w:rsidRPr="00A52345" w:rsidRDefault="00BD3FC0" w:rsidP="002E59FA">
            <w:pPr>
              <w:jc w:val="center"/>
              <w:rPr>
                <w:bCs/>
                <w:sz w:val="18"/>
                <w:szCs w:val="18"/>
              </w:rPr>
            </w:pPr>
            <w:r w:rsidRPr="00A52345">
              <w:rPr>
                <w:sz w:val="18"/>
                <w:szCs w:val="18"/>
              </w:rPr>
              <w:t>415,000</w:t>
            </w:r>
          </w:p>
        </w:tc>
        <w:tc>
          <w:tcPr>
            <w:tcW w:w="1134" w:type="dxa"/>
            <w:shd w:val="clear" w:color="auto" w:fill="auto"/>
            <w:noWrap/>
          </w:tcPr>
          <w:p w:rsidR="00BD3FC0" w:rsidRPr="00A52345" w:rsidRDefault="00BD3FC0" w:rsidP="002E59FA">
            <w:pPr>
              <w:jc w:val="center"/>
              <w:rPr>
                <w:bCs/>
                <w:sz w:val="18"/>
                <w:szCs w:val="18"/>
              </w:rPr>
            </w:pPr>
            <w:r w:rsidRPr="00A52345">
              <w:rPr>
                <w:sz w:val="18"/>
                <w:szCs w:val="18"/>
              </w:rPr>
              <w:t>415,000</w:t>
            </w:r>
          </w:p>
        </w:tc>
      </w:tr>
      <w:tr w:rsidR="00BD3FC0" w:rsidRPr="00A52345" w:rsidTr="002E59FA">
        <w:trPr>
          <w:cantSplit/>
          <w:trHeight w:val="20"/>
        </w:trPr>
        <w:tc>
          <w:tcPr>
            <w:tcW w:w="2268" w:type="dxa"/>
            <w:shd w:val="clear" w:color="auto" w:fill="auto"/>
            <w:noWrap/>
          </w:tcPr>
          <w:p w:rsidR="00BD3FC0" w:rsidRPr="00A52345" w:rsidRDefault="00BD3FC0" w:rsidP="002E59FA">
            <w:pPr>
              <w:ind w:right="-108" w:hanging="95"/>
              <w:jc w:val="center"/>
              <w:rPr>
                <w:bCs/>
                <w:sz w:val="18"/>
                <w:szCs w:val="18"/>
              </w:rPr>
            </w:pPr>
            <w:r w:rsidRPr="00A52345">
              <w:rPr>
                <w:bCs/>
                <w:sz w:val="18"/>
                <w:szCs w:val="18"/>
              </w:rPr>
              <w:t>000 1 06 00000 00 0000 000</w:t>
            </w:r>
          </w:p>
        </w:tc>
        <w:tc>
          <w:tcPr>
            <w:tcW w:w="3969" w:type="dxa"/>
            <w:shd w:val="clear" w:color="auto" w:fill="auto"/>
          </w:tcPr>
          <w:p w:rsidR="00BD3FC0" w:rsidRPr="00A52345" w:rsidRDefault="00BD3FC0" w:rsidP="002E59FA">
            <w:pPr>
              <w:rPr>
                <w:bCs/>
                <w:sz w:val="18"/>
                <w:szCs w:val="18"/>
              </w:rPr>
            </w:pPr>
            <w:r w:rsidRPr="00A52345">
              <w:rPr>
                <w:bCs/>
                <w:sz w:val="18"/>
                <w:szCs w:val="18"/>
              </w:rPr>
              <w:t>Налоги на имущество</w:t>
            </w:r>
          </w:p>
        </w:tc>
        <w:tc>
          <w:tcPr>
            <w:tcW w:w="1276" w:type="dxa"/>
            <w:shd w:val="clear" w:color="auto" w:fill="auto"/>
            <w:noWrap/>
          </w:tcPr>
          <w:p w:rsidR="00BD3FC0" w:rsidRPr="00A52345" w:rsidRDefault="00BD3FC0" w:rsidP="002E59FA">
            <w:pPr>
              <w:jc w:val="center"/>
              <w:rPr>
                <w:bCs/>
                <w:sz w:val="18"/>
                <w:szCs w:val="18"/>
              </w:rPr>
            </w:pPr>
            <w:r w:rsidRPr="00A52345">
              <w:rPr>
                <w:bCs/>
                <w:sz w:val="18"/>
                <w:szCs w:val="18"/>
              </w:rPr>
              <w:t>888,000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838,000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838,000</w:t>
            </w:r>
          </w:p>
        </w:tc>
      </w:tr>
      <w:tr w:rsidR="00BD3FC0" w:rsidRPr="00A52345" w:rsidTr="002E59FA">
        <w:trPr>
          <w:cantSplit/>
          <w:trHeight w:val="20"/>
        </w:trPr>
        <w:tc>
          <w:tcPr>
            <w:tcW w:w="2268" w:type="dxa"/>
            <w:shd w:val="clear" w:color="auto" w:fill="auto"/>
            <w:noWrap/>
          </w:tcPr>
          <w:p w:rsidR="00BD3FC0" w:rsidRPr="00A52345" w:rsidRDefault="00BD3FC0" w:rsidP="002E59FA">
            <w:pPr>
              <w:ind w:right="-108" w:hanging="95"/>
              <w:jc w:val="center"/>
              <w:rPr>
                <w:bCs/>
                <w:sz w:val="18"/>
                <w:szCs w:val="18"/>
              </w:rPr>
            </w:pPr>
            <w:r w:rsidRPr="00A52345">
              <w:rPr>
                <w:bCs/>
                <w:sz w:val="18"/>
                <w:szCs w:val="18"/>
              </w:rPr>
              <w:t>000 1 06 01000 10 0000 110</w:t>
            </w:r>
          </w:p>
        </w:tc>
        <w:tc>
          <w:tcPr>
            <w:tcW w:w="3969" w:type="dxa"/>
            <w:shd w:val="clear" w:color="auto" w:fill="auto"/>
          </w:tcPr>
          <w:p w:rsidR="00BD3FC0" w:rsidRPr="00A52345" w:rsidRDefault="00BD3FC0" w:rsidP="002E59FA">
            <w:pPr>
              <w:rPr>
                <w:bCs/>
                <w:sz w:val="18"/>
                <w:szCs w:val="18"/>
              </w:rPr>
            </w:pPr>
            <w:r w:rsidRPr="00A52345">
              <w:rPr>
                <w:bCs/>
                <w:sz w:val="18"/>
                <w:szCs w:val="18"/>
              </w:rPr>
              <w:t>Налог на имущество физических лиц</w:t>
            </w:r>
          </w:p>
        </w:tc>
        <w:tc>
          <w:tcPr>
            <w:tcW w:w="1276" w:type="dxa"/>
            <w:shd w:val="clear" w:color="auto" w:fill="auto"/>
            <w:noWrap/>
          </w:tcPr>
          <w:p w:rsidR="00BD3FC0" w:rsidRPr="00A52345" w:rsidRDefault="00BD3FC0" w:rsidP="002E59FA">
            <w:pPr>
              <w:jc w:val="center"/>
              <w:rPr>
                <w:bCs/>
                <w:sz w:val="18"/>
                <w:szCs w:val="18"/>
              </w:rPr>
            </w:pPr>
            <w:r w:rsidRPr="00A52345">
              <w:rPr>
                <w:bCs/>
                <w:sz w:val="18"/>
                <w:szCs w:val="18"/>
              </w:rPr>
              <w:t>15,000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16,000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16,000</w:t>
            </w:r>
          </w:p>
        </w:tc>
      </w:tr>
      <w:tr w:rsidR="00BD3FC0" w:rsidRPr="00A52345" w:rsidTr="002E59FA">
        <w:trPr>
          <w:cantSplit/>
          <w:trHeight w:val="20"/>
        </w:trPr>
        <w:tc>
          <w:tcPr>
            <w:tcW w:w="2268" w:type="dxa"/>
            <w:shd w:val="clear" w:color="auto" w:fill="auto"/>
            <w:noWrap/>
          </w:tcPr>
          <w:p w:rsidR="00BD3FC0" w:rsidRPr="00A52345" w:rsidRDefault="00BD3FC0" w:rsidP="002E59FA">
            <w:pPr>
              <w:ind w:right="-108" w:hanging="95"/>
              <w:jc w:val="center"/>
              <w:rPr>
                <w:bCs/>
                <w:sz w:val="18"/>
                <w:szCs w:val="18"/>
              </w:rPr>
            </w:pPr>
            <w:r w:rsidRPr="00A52345">
              <w:rPr>
                <w:bCs/>
                <w:sz w:val="18"/>
                <w:szCs w:val="18"/>
              </w:rPr>
              <w:t>000 1 06 06000 10 0000 110</w:t>
            </w:r>
          </w:p>
        </w:tc>
        <w:tc>
          <w:tcPr>
            <w:tcW w:w="3969" w:type="dxa"/>
            <w:shd w:val="clear" w:color="auto" w:fill="auto"/>
          </w:tcPr>
          <w:p w:rsidR="00BD3FC0" w:rsidRPr="00A52345" w:rsidRDefault="00BD3FC0" w:rsidP="002E59FA">
            <w:pPr>
              <w:rPr>
                <w:bCs/>
                <w:sz w:val="18"/>
                <w:szCs w:val="18"/>
              </w:rPr>
            </w:pPr>
            <w:r w:rsidRPr="00A52345">
              <w:rPr>
                <w:bCs/>
                <w:sz w:val="18"/>
                <w:szCs w:val="18"/>
              </w:rPr>
              <w:t>Земельный налог</w:t>
            </w:r>
          </w:p>
        </w:tc>
        <w:tc>
          <w:tcPr>
            <w:tcW w:w="1276" w:type="dxa"/>
            <w:shd w:val="clear" w:color="auto" w:fill="auto"/>
            <w:noWrap/>
          </w:tcPr>
          <w:p w:rsidR="00BD3FC0" w:rsidRPr="00A52345" w:rsidRDefault="00BD3FC0" w:rsidP="002E59FA">
            <w:pPr>
              <w:jc w:val="center"/>
              <w:rPr>
                <w:bCs/>
                <w:sz w:val="18"/>
                <w:szCs w:val="18"/>
              </w:rPr>
            </w:pPr>
            <w:r w:rsidRPr="00A52345">
              <w:rPr>
                <w:bCs/>
                <w:sz w:val="18"/>
                <w:szCs w:val="18"/>
              </w:rPr>
              <w:t>873,000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822,000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822,000</w:t>
            </w:r>
          </w:p>
        </w:tc>
      </w:tr>
      <w:tr w:rsidR="00BD3FC0" w:rsidRPr="00A52345" w:rsidTr="002E59FA">
        <w:trPr>
          <w:cantSplit/>
          <w:trHeight w:val="20"/>
        </w:trPr>
        <w:tc>
          <w:tcPr>
            <w:tcW w:w="2268" w:type="dxa"/>
            <w:shd w:val="clear" w:color="auto" w:fill="auto"/>
            <w:noWrap/>
          </w:tcPr>
          <w:p w:rsidR="00BD3FC0" w:rsidRPr="00A52345" w:rsidRDefault="00BD3FC0" w:rsidP="002E59FA">
            <w:pPr>
              <w:suppressAutoHyphens/>
              <w:jc w:val="center"/>
              <w:rPr>
                <w:bCs/>
                <w:sz w:val="18"/>
                <w:szCs w:val="18"/>
                <w:lang w:eastAsia="ar-SA"/>
              </w:rPr>
            </w:pPr>
            <w:r w:rsidRPr="00A52345">
              <w:rPr>
                <w:bCs/>
                <w:sz w:val="18"/>
                <w:szCs w:val="18"/>
              </w:rPr>
              <w:t>000 1 1105025 10 0000 120</w:t>
            </w:r>
          </w:p>
        </w:tc>
        <w:tc>
          <w:tcPr>
            <w:tcW w:w="3969" w:type="dxa"/>
            <w:shd w:val="clear" w:color="auto" w:fill="auto"/>
          </w:tcPr>
          <w:p w:rsidR="00BD3FC0" w:rsidRPr="00A52345" w:rsidRDefault="00BD3FC0" w:rsidP="002E59FA">
            <w:pPr>
              <w:suppressAutoHyphens/>
              <w:rPr>
                <w:bCs/>
                <w:sz w:val="18"/>
                <w:szCs w:val="18"/>
                <w:lang w:eastAsia="ar-SA"/>
              </w:rPr>
            </w:pPr>
            <w:r w:rsidRPr="00A52345">
              <w:rPr>
                <w:bCs/>
                <w:sz w:val="18"/>
                <w:szCs w:val="18"/>
              </w:rPr>
              <w:t>Доходы от использования имущества</w:t>
            </w:r>
          </w:p>
        </w:tc>
        <w:tc>
          <w:tcPr>
            <w:tcW w:w="1276" w:type="dxa"/>
            <w:shd w:val="clear" w:color="auto" w:fill="auto"/>
            <w:noWrap/>
          </w:tcPr>
          <w:p w:rsidR="00BD3FC0" w:rsidRPr="00A52345" w:rsidRDefault="00BD3FC0" w:rsidP="002E59FA">
            <w:pPr>
              <w:suppressAutoHyphens/>
              <w:jc w:val="center"/>
              <w:rPr>
                <w:bCs/>
                <w:sz w:val="18"/>
                <w:szCs w:val="18"/>
                <w:lang w:eastAsia="ar-SA"/>
              </w:rPr>
            </w:pPr>
            <w:r w:rsidRPr="00A52345">
              <w:rPr>
                <w:bCs/>
                <w:sz w:val="18"/>
                <w:szCs w:val="18"/>
              </w:rPr>
              <w:t>1,000</w:t>
            </w:r>
          </w:p>
        </w:tc>
        <w:tc>
          <w:tcPr>
            <w:tcW w:w="1134" w:type="dxa"/>
            <w:shd w:val="clear" w:color="auto" w:fill="auto"/>
            <w:noWrap/>
          </w:tcPr>
          <w:p w:rsidR="00BD3FC0" w:rsidRPr="00A52345" w:rsidRDefault="00BD3FC0" w:rsidP="002E59FA">
            <w:pPr>
              <w:suppressAutoHyphens/>
              <w:jc w:val="center"/>
              <w:rPr>
                <w:bCs/>
                <w:sz w:val="18"/>
                <w:szCs w:val="18"/>
                <w:lang w:eastAsia="ar-SA"/>
              </w:rPr>
            </w:pPr>
            <w:r w:rsidRPr="00A52345">
              <w:rPr>
                <w:bCs/>
                <w:sz w:val="18"/>
                <w:szCs w:val="18"/>
              </w:rPr>
              <w:t>1,000</w:t>
            </w:r>
          </w:p>
        </w:tc>
        <w:tc>
          <w:tcPr>
            <w:tcW w:w="1134" w:type="dxa"/>
            <w:shd w:val="clear" w:color="auto" w:fill="auto"/>
            <w:noWrap/>
          </w:tcPr>
          <w:p w:rsidR="00BD3FC0" w:rsidRPr="00A52345" w:rsidRDefault="00BD3FC0" w:rsidP="002E59FA">
            <w:pPr>
              <w:suppressAutoHyphens/>
              <w:jc w:val="center"/>
              <w:rPr>
                <w:bCs/>
                <w:sz w:val="18"/>
                <w:szCs w:val="18"/>
                <w:lang w:eastAsia="ar-SA"/>
              </w:rPr>
            </w:pPr>
            <w:r w:rsidRPr="00A52345">
              <w:rPr>
                <w:bCs/>
                <w:sz w:val="18"/>
                <w:szCs w:val="18"/>
              </w:rPr>
              <w:t>1,000</w:t>
            </w:r>
          </w:p>
        </w:tc>
      </w:tr>
      <w:tr w:rsidR="00BD3FC0" w:rsidRPr="00A52345" w:rsidTr="002E59FA">
        <w:trPr>
          <w:cantSplit/>
          <w:trHeight w:hRule="exact" w:val="1227"/>
        </w:trPr>
        <w:tc>
          <w:tcPr>
            <w:tcW w:w="2268" w:type="dxa"/>
            <w:shd w:val="clear" w:color="auto" w:fill="auto"/>
            <w:noWrap/>
          </w:tcPr>
          <w:p w:rsidR="00BD3FC0" w:rsidRPr="00A52345" w:rsidRDefault="00BD3FC0" w:rsidP="002E59FA">
            <w:pPr>
              <w:ind w:right="-108" w:hanging="95"/>
              <w:jc w:val="center"/>
              <w:rPr>
                <w:bCs/>
                <w:sz w:val="18"/>
                <w:szCs w:val="18"/>
              </w:rPr>
            </w:pPr>
            <w:r w:rsidRPr="00A52345">
              <w:rPr>
                <w:bCs/>
                <w:sz w:val="18"/>
                <w:szCs w:val="18"/>
              </w:rPr>
              <w:t>000 1 14 06025 10 0000 430</w:t>
            </w:r>
          </w:p>
        </w:tc>
        <w:tc>
          <w:tcPr>
            <w:tcW w:w="3969" w:type="dxa"/>
            <w:shd w:val="clear" w:color="auto" w:fill="auto"/>
          </w:tcPr>
          <w:p w:rsidR="00BD3FC0" w:rsidRPr="00A52345" w:rsidRDefault="00BD3FC0" w:rsidP="002E59FA">
            <w:pPr>
              <w:rPr>
                <w:bCs/>
                <w:sz w:val="18"/>
                <w:szCs w:val="18"/>
              </w:rPr>
            </w:pPr>
            <w:r w:rsidRPr="00A52345">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276" w:type="dxa"/>
            <w:shd w:val="clear" w:color="auto" w:fill="auto"/>
            <w:noWrap/>
          </w:tcPr>
          <w:p w:rsidR="00BD3FC0" w:rsidRPr="00A52345" w:rsidRDefault="00BD3FC0" w:rsidP="002E59FA">
            <w:pPr>
              <w:jc w:val="center"/>
              <w:rPr>
                <w:bCs/>
                <w:sz w:val="18"/>
                <w:szCs w:val="18"/>
              </w:rPr>
            </w:pPr>
            <w:r w:rsidRPr="00A52345">
              <w:rPr>
                <w:bCs/>
                <w:sz w:val="18"/>
                <w:szCs w:val="18"/>
              </w:rPr>
              <w:t>1100,000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0,000</w:t>
            </w:r>
          </w:p>
        </w:tc>
        <w:tc>
          <w:tcPr>
            <w:tcW w:w="1134" w:type="dxa"/>
            <w:shd w:val="clear" w:color="auto" w:fill="auto"/>
            <w:noWrap/>
          </w:tcPr>
          <w:p w:rsidR="00BD3FC0" w:rsidRPr="00A52345" w:rsidRDefault="00BD3FC0" w:rsidP="002E59FA">
            <w:pPr>
              <w:jc w:val="center"/>
              <w:rPr>
                <w:bCs/>
                <w:sz w:val="18"/>
                <w:szCs w:val="18"/>
              </w:rPr>
            </w:pPr>
            <w:r w:rsidRPr="00A52345">
              <w:rPr>
                <w:bCs/>
                <w:sz w:val="18"/>
                <w:szCs w:val="18"/>
              </w:rPr>
              <w:t>0,000</w:t>
            </w:r>
          </w:p>
        </w:tc>
      </w:tr>
    </w:tbl>
    <w:p w:rsidR="00BD3FC0" w:rsidRDefault="00BD3FC0" w:rsidP="00836D59">
      <w:pPr>
        <w:jc w:val="center"/>
        <w:rPr>
          <w:b/>
          <w:sz w:val="18"/>
          <w:szCs w:val="18"/>
        </w:rPr>
      </w:pPr>
    </w:p>
    <w:p w:rsidR="00BD3FC0" w:rsidRPr="00B51A0F" w:rsidRDefault="00BD3FC0" w:rsidP="00BD3FC0">
      <w:pPr>
        <w:pStyle w:val="8"/>
        <w:tabs>
          <w:tab w:val="left" w:pos="0"/>
        </w:tabs>
        <w:spacing w:before="0" w:after="0"/>
        <w:jc w:val="center"/>
        <w:rPr>
          <w:i w:val="0"/>
          <w:sz w:val="18"/>
          <w:szCs w:val="18"/>
        </w:rPr>
      </w:pPr>
      <w:r w:rsidRPr="00BD3FC0">
        <w:rPr>
          <w:i w:val="0"/>
          <w:sz w:val="18"/>
          <w:szCs w:val="18"/>
        </w:rPr>
        <w:t xml:space="preserve">Приложение № </w:t>
      </w:r>
      <w:r>
        <w:rPr>
          <w:i w:val="0"/>
          <w:sz w:val="18"/>
          <w:szCs w:val="18"/>
        </w:rPr>
        <w:t>3</w:t>
      </w:r>
      <w:r w:rsidRPr="00BD3FC0">
        <w:rPr>
          <w:i w:val="0"/>
          <w:sz w:val="18"/>
          <w:szCs w:val="18"/>
        </w:rPr>
        <w:t xml:space="preserve"> к решению Комитета местного самоуправления Мошковского сельсовета от 26.02.2020 № 67-11/</w:t>
      </w:r>
      <w:r w:rsidRPr="00BD3FC0">
        <w:rPr>
          <w:i w:val="0"/>
          <w:sz w:val="18"/>
          <w:szCs w:val="18"/>
          <w:lang w:val="en-US"/>
        </w:rPr>
        <w:t>VII</w:t>
      </w:r>
    </w:p>
    <w:p w:rsidR="00BD3FC0" w:rsidRPr="00BD3FC0" w:rsidRDefault="00BD3FC0" w:rsidP="00BD3FC0">
      <w:pPr>
        <w:jc w:val="center"/>
      </w:pPr>
      <w:r w:rsidRPr="00A52345">
        <w:rPr>
          <w:b/>
          <w:sz w:val="18"/>
          <w:szCs w:val="18"/>
        </w:rPr>
        <w:t>Доходы бюджета Мошковского сельсовета, закрепленные за главными администраторами доходов бюджета Мошковского сельсовета</w:t>
      </w:r>
    </w:p>
    <w:tbl>
      <w:tblPr>
        <w:tblpPr w:leftFromText="180" w:rightFromText="180" w:vertAnchor="text" w:horzAnchor="margin" w:tblpXSpec="center" w:tblpY="198"/>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894"/>
        <w:gridCol w:w="6466"/>
      </w:tblGrid>
      <w:tr w:rsidR="00BD3FC0" w:rsidRPr="00A52345" w:rsidTr="002E59FA">
        <w:tc>
          <w:tcPr>
            <w:tcW w:w="900" w:type="dxa"/>
          </w:tcPr>
          <w:p w:rsidR="00BD3FC0" w:rsidRPr="00A52345" w:rsidRDefault="00BD3FC0" w:rsidP="002E59FA">
            <w:pPr>
              <w:jc w:val="center"/>
              <w:rPr>
                <w:sz w:val="18"/>
                <w:szCs w:val="18"/>
              </w:rPr>
            </w:pPr>
            <w:r w:rsidRPr="00A52345">
              <w:rPr>
                <w:sz w:val="18"/>
                <w:szCs w:val="18"/>
              </w:rPr>
              <w:t>Код администратора</w:t>
            </w:r>
          </w:p>
        </w:tc>
        <w:tc>
          <w:tcPr>
            <w:tcW w:w="2894" w:type="dxa"/>
          </w:tcPr>
          <w:p w:rsidR="00BD3FC0" w:rsidRPr="00A52345" w:rsidRDefault="00BD3FC0" w:rsidP="002E59FA">
            <w:pPr>
              <w:jc w:val="center"/>
              <w:rPr>
                <w:sz w:val="18"/>
                <w:szCs w:val="18"/>
              </w:rPr>
            </w:pPr>
            <w:r w:rsidRPr="00A52345">
              <w:rPr>
                <w:sz w:val="18"/>
                <w:szCs w:val="18"/>
              </w:rPr>
              <w:t>Коды классификации доходов бюджетов Российской Федерации</w:t>
            </w:r>
          </w:p>
        </w:tc>
        <w:tc>
          <w:tcPr>
            <w:tcW w:w="6466" w:type="dxa"/>
          </w:tcPr>
          <w:p w:rsidR="00BD3FC0" w:rsidRPr="00A52345" w:rsidRDefault="00BD3FC0" w:rsidP="002E59FA">
            <w:pPr>
              <w:jc w:val="center"/>
              <w:rPr>
                <w:sz w:val="18"/>
                <w:szCs w:val="18"/>
              </w:rPr>
            </w:pPr>
            <w:r w:rsidRPr="00A52345">
              <w:rPr>
                <w:sz w:val="18"/>
                <w:szCs w:val="18"/>
              </w:rPr>
              <w:t>Наименование</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rPr>
                <w:sz w:val="18"/>
                <w:szCs w:val="18"/>
              </w:rPr>
            </w:pPr>
            <w:r w:rsidRPr="00A52345">
              <w:rPr>
                <w:sz w:val="18"/>
                <w:szCs w:val="18"/>
              </w:rPr>
              <w:t>Администрация Мошковского сельсовета Бековского района Пензенской области</w:t>
            </w:r>
          </w:p>
        </w:tc>
        <w:tc>
          <w:tcPr>
            <w:tcW w:w="6466" w:type="dxa"/>
          </w:tcPr>
          <w:p w:rsidR="00BD3FC0" w:rsidRPr="00A52345" w:rsidRDefault="00BD3FC0" w:rsidP="002E59FA">
            <w:pPr>
              <w:rPr>
                <w:sz w:val="18"/>
                <w:szCs w:val="18"/>
              </w:rPr>
            </w:pP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1 08 04020 01 0000 110</w:t>
            </w:r>
          </w:p>
        </w:tc>
        <w:tc>
          <w:tcPr>
            <w:tcW w:w="6466" w:type="dxa"/>
          </w:tcPr>
          <w:p w:rsidR="00BD3FC0" w:rsidRPr="00A52345" w:rsidRDefault="00BD3FC0" w:rsidP="002E59FA">
            <w:pPr>
              <w:rPr>
                <w:sz w:val="18"/>
                <w:szCs w:val="18"/>
              </w:rPr>
            </w:pPr>
            <w:r w:rsidRPr="00A52345">
              <w:rPr>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1 08 07150 01 0000 110</w:t>
            </w:r>
          </w:p>
        </w:tc>
        <w:tc>
          <w:tcPr>
            <w:tcW w:w="6466" w:type="dxa"/>
          </w:tcPr>
          <w:p w:rsidR="00BD3FC0" w:rsidRPr="00A52345" w:rsidRDefault="00BD3FC0" w:rsidP="002E59FA">
            <w:pPr>
              <w:rPr>
                <w:sz w:val="18"/>
                <w:szCs w:val="18"/>
              </w:rPr>
            </w:pPr>
            <w:r w:rsidRPr="00A52345">
              <w:rPr>
                <w:sz w:val="18"/>
                <w:szCs w:val="18"/>
              </w:rPr>
              <w:t>Государственная пошлина за выдачу разрешения на установку рекламной конструкции</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1 08 07175 01 0000 110</w:t>
            </w:r>
          </w:p>
        </w:tc>
        <w:tc>
          <w:tcPr>
            <w:tcW w:w="6466" w:type="dxa"/>
          </w:tcPr>
          <w:p w:rsidR="00BD3FC0" w:rsidRPr="00A52345" w:rsidRDefault="00BD3FC0" w:rsidP="002E59FA">
            <w:pPr>
              <w:rPr>
                <w:sz w:val="18"/>
                <w:szCs w:val="18"/>
              </w:rPr>
            </w:pPr>
            <w:r w:rsidRPr="00A52345">
              <w:rPr>
                <w:sz w:val="18"/>
                <w:szCs w:val="1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1 11 05025 10 0000 120</w:t>
            </w:r>
          </w:p>
        </w:tc>
        <w:tc>
          <w:tcPr>
            <w:tcW w:w="6466" w:type="dxa"/>
          </w:tcPr>
          <w:p w:rsidR="00BD3FC0" w:rsidRPr="00A52345" w:rsidRDefault="00BD3FC0" w:rsidP="002E59FA">
            <w:pPr>
              <w:rPr>
                <w:sz w:val="18"/>
                <w:szCs w:val="18"/>
              </w:rPr>
            </w:pPr>
            <w:r w:rsidRPr="00A52345">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BD3FC0" w:rsidRPr="00A52345" w:rsidTr="002E59FA">
        <w:tc>
          <w:tcPr>
            <w:tcW w:w="900" w:type="dxa"/>
          </w:tcPr>
          <w:p w:rsidR="00BD3FC0" w:rsidRPr="00A52345" w:rsidRDefault="00BD3FC0" w:rsidP="002E59FA">
            <w:pPr>
              <w:jc w:val="center"/>
              <w:rPr>
                <w:sz w:val="18"/>
                <w:szCs w:val="18"/>
                <w:lang w:val="en-US"/>
              </w:rPr>
            </w:pPr>
            <w:r w:rsidRPr="00A52345">
              <w:rPr>
                <w:sz w:val="18"/>
                <w:szCs w:val="18"/>
                <w:lang w:val="en-US"/>
              </w:rPr>
              <w:t>901</w:t>
            </w:r>
          </w:p>
        </w:tc>
        <w:tc>
          <w:tcPr>
            <w:tcW w:w="2894" w:type="dxa"/>
          </w:tcPr>
          <w:p w:rsidR="00BD3FC0" w:rsidRPr="00A52345" w:rsidRDefault="00BD3FC0" w:rsidP="002E59FA">
            <w:pPr>
              <w:jc w:val="center"/>
              <w:rPr>
                <w:sz w:val="18"/>
                <w:szCs w:val="18"/>
                <w:lang w:val="en-US"/>
              </w:rPr>
            </w:pPr>
            <w:r w:rsidRPr="00A52345">
              <w:rPr>
                <w:sz w:val="18"/>
                <w:szCs w:val="18"/>
              </w:rPr>
              <w:t>111 05313 10 0000 120</w:t>
            </w:r>
          </w:p>
        </w:tc>
        <w:tc>
          <w:tcPr>
            <w:tcW w:w="6466" w:type="dxa"/>
          </w:tcPr>
          <w:p w:rsidR="00BD3FC0" w:rsidRPr="00A52345" w:rsidRDefault="00BD3FC0" w:rsidP="002E59FA">
            <w:pPr>
              <w:autoSpaceDE w:val="0"/>
              <w:autoSpaceDN w:val="0"/>
              <w:adjustRightInd w:val="0"/>
              <w:rPr>
                <w:sz w:val="18"/>
                <w:szCs w:val="18"/>
              </w:rPr>
            </w:pPr>
            <w:r w:rsidRPr="00A52345">
              <w:rPr>
                <w:sz w:val="18"/>
                <w:szCs w:val="18"/>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BD3FC0" w:rsidRPr="00A52345" w:rsidTr="002E59FA">
        <w:tc>
          <w:tcPr>
            <w:tcW w:w="900" w:type="dxa"/>
          </w:tcPr>
          <w:p w:rsidR="00BD3FC0" w:rsidRPr="00A52345" w:rsidRDefault="00BD3FC0" w:rsidP="002E59FA">
            <w:pPr>
              <w:jc w:val="center"/>
              <w:rPr>
                <w:sz w:val="18"/>
                <w:szCs w:val="18"/>
                <w:lang w:val="en-US"/>
              </w:rPr>
            </w:pPr>
            <w:r w:rsidRPr="00A52345">
              <w:rPr>
                <w:sz w:val="18"/>
                <w:szCs w:val="18"/>
                <w:lang w:val="en-US"/>
              </w:rPr>
              <w:t>901</w:t>
            </w:r>
          </w:p>
        </w:tc>
        <w:tc>
          <w:tcPr>
            <w:tcW w:w="2894" w:type="dxa"/>
          </w:tcPr>
          <w:p w:rsidR="00BD3FC0" w:rsidRPr="00A52345" w:rsidRDefault="00BD3FC0" w:rsidP="002E59FA">
            <w:pPr>
              <w:jc w:val="center"/>
              <w:rPr>
                <w:sz w:val="18"/>
                <w:szCs w:val="18"/>
                <w:lang w:val="en-US"/>
              </w:rPr>
            </w:pPr>
            <w:r w:rsidRPr="00A52345">
              <w:rPr>
                <w:sz w:val="18"/>
                <w:szCs w:val="18"/>
              </w:rPr>
              <w:t>111 05314 10 0000 120</w:t>
            </w:r>
          </w:p>
        </w:tc>
        <w:tc>
          <w:tcPr>
            <w:tcW w:w="6466" w:type="dxa"/>
          </w:tcPr>
          <w:p w:rsidR="00BD3FC0" w:rsidRPr="00A52345" w:rsidRDefault="00BD3FC0" w:rsidP="002E59FA">
            <w:pPr>
              <w:autoSpaceDE w:val="0"/>
              <w:autoSpaceDN w:val="0"/>
              <w:adjustRightInd w:val="0"/>
              <w:rPr>
                <w:sz w:val="18"/>
                <w:szCs w:val="18"/>
              </w:rPr>
            </w:pPr>
            <w:r w:rsidRPr="00A52345">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BD3FC0" w:rsidRPr="00A52345" w:rsidTr="002E59FA">
        <w:tc>
          <w:tcPr>
            <w:tcW w:w="900" w:type="dxa"/>
          </w:tcPr>
          <w:p w:rsidR="00BD3FC0" w:rsidRPr="00A52345" w:rsidRDefault="00BD3FC0" w:rsidP="002E59FA">
            <w:pPr>
              <w:jc w:val="center"/>
              <w:rPr>
                <w:sz w:val="18"/>
                <w:szCs w:val="18"/>
                <w:lang w:val="en-US"/>
              </w:rPr>
            </w:pPr>
            <w:r w:rsidRPr="00A52345">
              <w:rPr>
                <w:sz w:val="18"/>
                <w:szCs w:val="18"/>
                <w:lang w:val="en-US"/>
              </w:rPr>
              <w:t>901</w:t>
            </w:r>
          </w:p>
        </w:tc>
        <w:tc>
          <w:tcPr>
            <w:tcW w:w="2894" w:type="dxa"/>
          </w:tcPr>
          <w:p w:rsidR="00BD3FC0" w:rsidRPr="00A52345" w:rsidRDefault="00BD3FC0" w:rsidP="002E59FA">
            <w:pPr>
              <w:jc w:val="center"/>
              <w:rPr>
                <w:sz w:val="18"/>
                <w:szCs w:val="18"/>
                <w:lang w:val="en-US"/>
              </w:rPr>
            </w:pPr>
            <w:r w:rsidRPr="00A52345">
              <w:rPr>
                <w:sz w:val="18"/>
                <w:szCs w:val="18"/>
              </w:rPr>
              <w:t>111 05325 10 0000 120</w:t>
            </w:r>
          </w:p>
        </w:tc>
        <w:tc>
          <w:tcPr>
            <w:tcW w:w="6466" w:type="dxa"/>
          </w:tcPr>
          <w:p w:rsidR="00BD3FC0" w:rsidRPr="00A52345" w:rsidRDefault="00BD3FC0" w:rsidP="002E59FA">
            <w:pPr>
              <w:autoSpaceDE w:val="0"/>
              <w:autoSpaceDN w:val="0"/>
              <w:adjustRightInd w:val="0"/>
              <w:rPr>
                <w:sz w:val="18"/>
                <w:szCs w:val="18"/>
              </w:rPr>
            </w:pPr>
            <w:r w:rsidRPr="00A52345">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BD3FC0" w:rsidRPr="00A52345" w:rsidTr="002E59FA">
        <w:tc>
          <w:tcPr>
            <w:tcW w:w="900" w:type="dxa"/>
          </w:tcPr>
          <w:p w:rsidR="00BD3FC0" w:rsidRPr="00A52345" w:rsidRDefault="00BD3FC0" w:rsidP="002E59FA">
            <w:pPr>
              <w:jc w:val="center"/>
              <w:rPr>
                <w:sz w:val="18"/>
                <w:szCs w:val="18"/>
                <w:lang w:val="en-US"/>
              </w:rPr>
            </w:pPr>
            <w:r w:rsidRPr="00A52345">
              <w:rPr>
                <w:sz w:val="18"/>
                <w:szCs w:val="18"/>
                <w:lang w:val="en-US"/>
              </w:rPr>
              <w:t>901</w:t>
            </w:r>
          </w:p>
        </w:tc>
        <w:tc>
          <w:tcPr>
            <w:tcW w:w="2894" w:type="dxa"/>
          </w:tcPr>
          <w:p w:rsidR="00BD3FC0" w:rsidRPr="00A52345" w:rsidRDefault="00BD3FC0" w:rsidP="002E59FA">
            <w:pPr>
              <w:jc w:val="center"/>
              <w:rPr>
                <w:sz w:val="18"/>
                <w:szCs w:val="18"/>
              </w:rPr>
            </w:pPr>
            <w:r w:rsidRPr="00A52345">
              <w:rPr>
                <w:sz w:val="18"/>
                <w:szCs w:val="18"/>
              </w:rPr>
              <w:t>111 05326 10 0000 120</w:t>
            </w:r>
          </w:p>
        </w:tc>
        <w:tc>
          <w:tcPr>
            <w:tcW w:w="6466" w:type="dxa"/>
          </w:tcPr>
          <w:p w:rsidR="00BD3FC0" w:rsidRPr="00A52345" w:rsidRDefault="00BD3FC0" w:rsidP="002E59FA">
            <w:pPr>
              <w:autoSpaceDE w:val="0"/>
              <w:autoSpaceDN w:val="0"/>
              <w:adjustRightInd w:val="0"/>
              <w:rPr>
                <w:sz w:val="18"/>
                <w:szCs w:val="18"/>
              </w:rPr>
            </w:pPr>
            <w:r w:rsidRPr="00A52345">
              <w:rPr>
                <w:sz w:val="18"/>
                <w:szCs w:val="18"/>
              </w:rP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w:t>
            </w:r>
            <w:r w:rsidRPr="00A52345">
              <w:rPr>
                <w:sz w:val="18"/>
                <w:szCs w:val="18"/>
              </w:rPr>
              <w:lastRenderedPageBreak/>
              <w:t>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lastRenderedPageBreak/>
              <w:t>901</w:t>
            </w:r>
          </w:p>
        </w:tc>
        <w:tc>
          <w:tcPr>
            <w:tcW w:w="2894" w:type="dxa"/>
          </w:tcPr>
          <w:p w:rsidR="00BD3FC0" w:rsidRPr="00A52345" w:rsidRDefault="00BD3FC0" w:rsidP="002E59FA">
            <w:pPr>
              <w:jc w:val="center"/>
              <w:rPr>
                <w:sz w:val="18"/>
                <w:szCs w:val="18"/>
              </w:rPr>
            </w:pPr>
            <w:r w:rsidRPr="00A52345">
              <w:rPr>
                <w:sz w:val="18"/>
                <w:szCs w:val="18"/>
              </w:rPr>
              <w:t>1 11 05035 10 0000 120</w:t>
            </w:r>
          </w:p>
        </w:tc>
        <w:tc>
          <w:tcPr>
            <w:tcW w:w="6466" w:type="dxa"/>
          </w:tcPr>
          <w:p w:rsidR="00BD3FC0" w:rsidRPr="00A52345" w:rsidRDefault="00BD3FC0" w:rsidP="002E59FA">
            <w:pPr>
              <w:rPr>
                <w:sz w:val="18"/>
                <w:szCs w:val="18"/>
              </w:rPr>
            </w:pPr>
            <w:r w:rsidRPr="00A52345">
              <w:rPr>
                <w:sz w:val="18"/>
                <w:szCs w:val="1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BD3FC0" w:rsidRPr="00A52345" w:rsidTr="00BD3FC0">
        <w:trPr>
          <w:trHeight w:val="644"/>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111 07015 10 0000 120</w:t>
            </w:r>
          </w:p>
        </w:tc>
        <w:tc>
          <w:tcPr>
            <w:tcW w:w="6466" w:type="dxa"/>
          </w:tcPr>
          <w:p w:rsidR="00BD3FC0" w:rsidRPr="00A52345" w:rsidRDefault="00BD3FC0" w:rsidP="002E59FA">
            <w:pPr>
              <w:rPr>
                <w:sz w:val="18"/>
                <w:szCs w:val="18"/>
              </w:rPr>
            </w:pPr>
            <w:r w:rsidRPr="00A52345">
              <w:rPr>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BD3FC0" w:rsidRPr="00A52345" w:rsidTr="00BD3FC0">
        <w:trPr>
          <w:trHeight w:val="412"/>
        </w:trPr>
        <w:tc>
          <w:tcPr>
            <w:tcW w:w="900" w:type="dxa"/>
          </w:tcPr>
          <w:p w:rsidR="00BD3FC0" w:rsidRPr="00A52345" w:rsidRDefault="00BD3FC0" w:rsidP="002E59FA">
            <w:pPr>
              <w:jc w:val="center"/>
              <w:rPr>
                <w:sz w:val="18"/>
                <w:szCs w:val="18"/>
                <w:lang w:val="en-US"/>
              </w:rPr>
            </w:pPr>
            <w:r w:rsidRPr="00A52345">
              <w:rPr>
                <w:sz w:val="18"/>
                <w:szCs w:val="18"/>
                <w:lang w:val="en-US"/>
              </w:rPr>
              <w:t>901</w:t>
            </w:r>
          </w:p>
        </w:tc>
        <w:tc>
          <w:tcPr>
            <w:tcW w:w="2894" w:type="dxa"/>
          </w:tcPr>
          <w:p w:rsidR="00BD3FC0" w:rsidRPr="00A52345" w:rsidRDefault="00BD3FC0" w:rsidP="002E59FA">
            <w:pPr>
              <w:jc w:val="center"/>
              <w:rPr>
                <w:sz w:val="18"/>
                <w:szCs w:val="18"/>
                <w:lang w:val="en-US"/>
              </w:rPr>
            </w:pPr>
            <w:r w:rsidRPr="00A52345">
              <w:rPr>
                <w:sz w:val="18"/>
                <w:szCs w:val="18"/>
                <w:lang w:val="en-US"/>
              </w:rPr>
              <w:t>111 09035 10 0000 120</w:t>
            </w:r>
          </w:p>
        </w:tc>
        <w:tc>
          <w:tcPr>
            <w:tcW w:w="6466" w:type="dxa"/>
          </w:tcPr>
          <w:p w:rsidR="00BD3FC0" w:rsidRPr="00A52345" w:rsidRDefault="00BD3FC0" w:rsidP="002E59FA">
            <w:pPr>
              <w:rPr>
                <w:sz w:val="18"/>
                <w:szCs w:val="18"/>
              </w:rPr>
            </w:pPr>
            <w:r w:rsidRPr="00A52345">
              <w:rPr>
                <w:sz w:val="18"/>
                <w:szCs w:val="18"/>
              </w:rPr>
              <w:t>Доходы от эксплуатации и использования имущества автомобильных дорог, находящихся в собственности сельских поселений</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1 11 09045 10 0000 120</w:t>
            </w:r>
          </w:p>
        </w:tc>
        <w:tc>
          <w:tcPr>
            <w:tcW w:w="6466" w:type="dxa"/>
          </w:tcPr>
          <w:p w:rsidR="00BD3FC0" w:rsidRPr="00A52345" w:rsidRDefault="00BD3FC0" w:rsidP="002E59FA">
            <w:pPr>
              <w:rPr>
                <w:sz w:val="18"/>
                <w:szCs w:val="18"/>
              </w:rPr>
            </w:pPr>
            <w:r w:rsidRPr="00A52345">
              <w:rPr>
                <w:sz w:val="18"/>
                <w:szCs w:val="18"/>
              </w:rPr>
              <w:t>Прочие поступления от использования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1 13 01540 10 0000 130</w:t>
            </w:r>
          </w:p>
        </w:tc>
        <w:tc>
          <w:tcPr>
            <w:tcW w:w="6466" w:type="dxa"/>
          </w:tcPr>
          <w:p w:rsidR="00BD3FC0" w:rsidRPr="00A52345" w:rsidRDefault="00BD3FC0" w:rsidP="002E59FA">
            <w:pPr>
              <w:rPr>
                <w:sz w:val="18"/>
                <w:szCs w:val="18"/>
              </w:rPr>
            </w:pPr>
            <w:r w:rsidRPr="00A52345">
              <w:rPr>
                <w:rFonts w:eastAsia="Calibri"/>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pStyle w:val="ConsPlusCell"/>
              <w:widowControl/>
              <w:jc w:val="center"/>
              <w:rPr>
                <w:rFonts w:ascii="Times New Roman" w:hAnsi="Times New Roman" w:cs="Times New Roman"/>
                <w:sz w:val="18"/>
                <w:szCs w:val="18"/>
              </w:rPr>
            </w:pPr>
            <w:r w:rsidRPr="00A52345">
              <w:rPr>
                <w:rFonts w:ascii="Times New Roman" w:hAnsi="Times New Roman" w:cs="Times New Roman"/>
                <w:sz w:val="18"/>
                <w:szCs w:val="18"/>
              </w:rPr>
              <w:t>1 13 01995 10 0000 130</w:t>
            </w:r>
          </w:p>
        </w:tc>
        <w:tc>
          <w:tcPr>
            <w:tcW w:w="6466" w:type="dxa"/>
          </w:tcPr>
          <w:p w:rsidR="00BD3FC0" w:rsidRPr="00A52345" w:rsidRDefault="00BD3FC0" w:rsidP="002E59FA">
            <w:pPr>
              <w:pStyle w:val="ConsPlusCell"/>
              <w:widowControl/>
              <w:rPr>
                <w:rFonts w:ascii="Times New Roman" w:hAnsi="Times New Roman" w:cs="Times New Roman"/>
                <w:sz w:val="18"/>
                <w:szCs w:val="18"/>
              </w:rPr>
            </w:pPr>
            <w:r w:rsidRPr="00A52345">
              <w:rPr>
                <w:rFonts w:ascii="Times New Roman" w:hAnsi="Times New Roman" w:cs="Times New Roman"/>
                <w:sz w:val="18"/>
                <w:szCs w:val="18"/>
              </w:rPr>
              <w:t>Прочие доходы от оказания платных услуг (работ) получателями средств бюджетов сельских поселений</w:t>
            </w:r>
          </w:p>
        </w:tc>
      </w:tr>
      <w:tr w:rsidR="00BD3FC0" w:rsidRPr="00A52345" w:rsidTr="00BD3FC0">
        <w:trPr>
          <w:trHeight w:val="374"/>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pStyle w:val="ConsPlusCell"/>
              <w:widowControl/>
              <w:jc w:val="center"/>
              <w:rPr>
                <w:rFonts w:ascii="Times New Roman" w:hAnsi="Times New Roman" w:cs="Times New Roman"/>
                <w:sz w:val="18"/>
                <w:szCs w:val="18"/>
              </w:rPr>
            </w:pPr>
            <w:r w:rsidRPr="00A52345">
              <w:rPr>
                <w:rFonts w:ascii="Times New Roman" w:hAnsi="Times New Roman" w:cs="Times New Roman"/>
                <w:sz w:val="18"/>
                <w:szCs w:val="18"/>
              </w:rPr>
              <w:t>1 13 02065 10 0000 130</w:t>
            </w:r>
          </w:p>
        </w:tc>
        <w:tc>
          <w:tcPr>
            <w:tcW w:w="6466" w:type="dxa"/>
          </w:tcPr>
          <w:p w:rsidR="00BD3FC0" w:rsidRPr="00A52345" w:rsidRDefault="00BD3FC0" w:rsidP="002E59FA">
            <w:pPr>
              <w:pStyle w:val="ConsPlusCell"/>
              <w:widowControl/>
              <w:rPr>
                <w:rFonts w:ascii="Times New Roman" w:hAnsi="Times New Roman" w:cs="Times New Roman"/>
                <w:sz w:val="18"/>
                <w:szCs w:val="18"/>
              </w:rPr>
            </w:pPr>
            <w:r w:rsidRPr="00A52345">
              <w:rPr>
                <w:rFonts w:ascii="Times New Roman" w:hAnsi="Times New Roman" w:cs="Times New Roman"/>
                <w:sz w:val="18"/>
                <w:szCs w:val="18"/>
              </w:rPr>
              <w:t>Доходы, поступающие в порядке возмещения расходов, понесенных в связи с эксплуатацией имущества сельских поселений</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pStyle w:val="ConsPlusCell"/>
              <w:widowControl/>
              <w:jc w:val="center"/>
              <w:rPr>
                <w:rFonts w:ascii="Times New Roman" w:hAnsi="Times New Roman" w:cs="Times New Roman"/>
                <w:sz w:val="18"/>
                <w:szCs w:val="18"/>
              </w:rPr>
            </w:pPr>
            <w:r w:rsidRPr="00A52345">
              <w:rPr>
                <w:rFonts w:ascii="Times New Roman" w:hAnsi="Times New Roman" w:cs="Times New Roman"/>
                <w:sz w:val="18"/>
                <w:szCs w:val="18"/>
              </w:rPr>
              <w:t>1 13 02995 10 0000 130</w:t>
            </w:r>
          </w:p>
        </w:tc>
        <w:tc>
          <w:tcPr>
            <w:tcW w:w="6466" w:type="dxa"/>
          </w:tcPr>
          <w:p w:rsidR="00BD3FC0" w:rsidRPr="00A52345" w:rsidRDefault="00BD3FC0" w:rsidP="002E59FA">
            <w:pPr>
              <w:pStyle w:val="ConsPlusCell"/>
              <w:widowControl/>
              <w:rPr>
                <w:rFonts w:ascii="Times New Roman" w:hAnsi="Times New Roman" w:cs="Times New Roman"/>
                <w:sz w:val="18"/>
                <w:szCs w:val="18"/>
              </w:rPr>
            </w:pPr>
            <w:r w:rsidRPr="00A52345">
              <w:rPr>
                <w:rFonts w:ascii="Times New Roman" w:hAnsi="Times New Roman" w:cs="Times New Roman"/>
                <w:sz w:val="18"/>
                <w:szCs w:val="18"/>
              </w:rPr>
              <w:t>Прочие доходы от компенсации затрат бюджетов сельских поселений</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1 14 01050 10 0000 410</w:t>
            </w:r>
          </w:p>
        </w:tc>
        <w:tc>
          <w:tcPr>
            <w:tcW w:w="6466" w:type="dxa"/>
          </w:tcPr>
          <w:p w:rsidR="00BD3FC0" w:rsidRPr="00A52345" w:rsidRDefault="00BD3FC0" w:rsidP="002E59FA">
            <w:pPr>
              <w:rPr>
                <w:sz w:val="18"/>
                <w:szCs w:val="18"/>
              </w:rPr>
            </w:pPr>
            <w:r w:rsidRPr="00A52345">
              <w:rPr>
                <w:sz w:val="18"/>
                <w:szCs w:val="18"/>
              </w:rPr>
              <w:t>Доходы от продажи квартир, находящихся в собственности сельских поселений.</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1 14 02052 10 0000 410</w:t>
            </w:r>
          </w:p>
        </w:tc>
        <w:tc>
          <w:tcPr>
            <w:tcW w:w="6466" w:type="dxa"/>
          </w:tcPr>
          <w:p w:rsidR="00BD3FC0" w:rsidRPr="00A52345" w:rsidRDefault="00BD3FC0" w:rsidP="002E59FA">
            <w:pPr>
              <w:rPr>
                <w:sz w:val="18"/>
                <w:szCs w:val="18"/>
              </w:rPr>
            </w:pPr>
            <w:r w:rsidRPr="00A52345">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основных средств по указанному имуществу.</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1 14 02052 10 0000 440</w:t>
            </w:r>
          </w:p>
        </w:tc>
        <w:tc>
          <w:tcPr>
            <w:tcW w:w="6466" w:type="dxa"/>
          </w:tcPr>
          <w:p w:rsidR="00BD3FC0" w:rsidRPr="00A52345" w:rsidRDefault="00BD3FC0" w:rsidP="002E59FA">
            <w:pPr>
              <w:rPr>
                <w:sz w:val="18"/>
                <w:szCs w:val="18"/>
              </w:rPr>
            </w:pPr>
            <w:r w:rsidRPr="00A52345">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материальных запасов по указанному имуществу</w:t>
            </w:r>
          </w:p>
        </w:tc>
      </w:tr>
      <w:tr w:rsidR="00BD3FC0" w:rsidRPr="00A52345" w:rsidTr="002E59FA">
        <w:trPr>
          <w:trHeight w:val="609"/>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114 02053 10 0000 410</w:t>
            </w:r>
          </w:p>
        </w:tc>
        <w:tc>
          <w:tcPr>
            <w:tcW w:w="6466" w:type="dxa"/>
          </w:tcPr>
          <w:p w:rsidR="00BD3FC0" w:rsidRPr="00A52345" w:rsidRDefault="00BD3FC0" w:rsidP="002E59FA">
            <w:pPr>
              <w:rPr>
                <w:sz w:val="18"/>
                <w:szCs w:val="18"/>
              </w:rPr>
            </w:pPr>
            <w:r w:rsidRPr="00A52345">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BD3FC0" w:rsidRPr="00A52345" w:rsidTr="002E59FA">
        <w:trPr>
          <w:trHeight w:val="609"/>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114 02053 10 0000 440</w:t>
            </w:r>
          </w:p>
        </w:tc>
        <w:tc>
          <w:tcPr>
            <w:tcW w:w="6466" w:type="dxa"/>
          </w:tcPr>
          <w:p w:rsidR="00BD3FC0" w:rsidRPr="00A52345" w:rsidRDefault="00BD3FC0" w:rsidP="002E59FA">
            <w:pPr>
              <w:rPr>
                <w:sz w:val="18"/>
                <w:szCs w:val="18"/>
              </w:rPr>
            </w:pPr>
            <w:r w:rsidRPr="00A52345">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BD3FC0" w:rsidRPr="00A52345" w:rsidTr="002E59FA">
        <w:trPr>
          <w:trHeight w:val="535"/>
        </w:trPr>
        <w:tc>
          <w:tcPr>
            <w:tcW w:w="900" w:type="dxa"/>
          </w:tcPr>
          <w:p w:rsidR="00BD3FC0" w:rsidRPr="00A52345" w:rsidRDefault="00BD3FC0" w:rsidP="002E59FA">
            <w:pPr>
              <w:jc w:val="center"/>
              <w:rPr>
                <w:sz w:val="18"/>
                <w:szCs w:val="18"/>
                <w:lang w:val="en-US"/>
              </w:rPr>
            </w:pPr>
            <w:r w:rsidRPr="00A52345">
              <w:rPr>
                <w:sz w:val="18"/>
                <w:szCs w:val="18"/>
                <w:lang w:val="en-US"/>
              </w:rPr>
              <w:t>901</w:t>
            </w:r>
          </w:p>
        </w:tc>
        <w:tc>
          <w:tcPr>
            <w:tcW w:w="2894" w:type="dxa"/>
          </w:tcPr>
          <w:p w:rsidR="00BD3FC0" w:rsidRPr="00A52345" w:rsidRDefault="00BD3FC0" w:rsidP="002E59FA">
            <w:pPr>
              <w:jc w:val="center"/>
              <w:rPr>
                <w:sz w:val="18"/>
                <w:szCs w:val="18"/>
              </w:rPr>
            </w:pPr>
            <w:r w:rsidRPr="00A52345">
              <w:rPr>
                <w:sz w:val="18"/>
                <w:szCs w:val="18"/>
              </w:rPr>
              <w:t>114 03050 10 0000 410</w:t>
            </w:r>
          </w:p>
        </w:tc>
        <w:tc>
          <w:tcPr>
            <w:tcW w:w="6466" w:type="dxa"/>
          </w:tcPr>
          <w:p w:rsidR="00BD3FC0" w:rsidRPr="00A52345" w:rsidRDefault="00BD3FC0" w:rsidP="002E59FA">
            <w:pPr>
              <w:rPr>
                <w:sz w:val="18"/>
                <w:szCs w:val="18"/>
              </w:rPr>
            </w:pPr>
            <w:r w:rsidRPr="00A52345">
              <w:rPr>
                <w:sz w:val="18"/>
                <w:szCs w:val="18"/>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BD3FC0" w:rsidRPr="00A52345" w:rsidTr="002E59FA">
        <w:trPr>
          <w:trHeight w:val="535"/>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114 03050 10 0000 440</w:t>
            </w:r>
          </w:p>
        </w:tc>
        <w:tc>
          <w:tcPr>
            <w:tcW w:w="6466" w:type="dxa"/>
          </w:tcPr>
          <w:p w:rsidR="00BD3FC0" w:rsidRPr="00A52345" w:rsidRDefault="00BD3FC0" w:rsidP="002E59FA">
            <w:pPr>
              <w:rPr>
                <w:sz w:val="18"/>
                <w:szCs w:val="18"/>
              </w:rPr>
            </w:pPr>
            <w:r w:rsidRPr="00A52345">
              <w:rPr>
                <w:sz w:val="18"/>
                <w:szCs w:val="18"/>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BD3FC0" w:rsidRPr="00A52345" w:rsidTr="00BD3FC0">
        <w:trPr>
          <w:trHeight w:val="39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114 04050 10 0000 420</w:t>
            </w:r>
          </w:p>
        </w:tc>
        <w:tc>
          <w:tcPr>
            <w:tcW w:w="6466" w:type="dxa"/>
          </w:tcPr>
          <w:p w:rsidR="00BD3FC0" w:rsidRPr="00A52345" w:rsidRDefault="00BD3FC0" w:rsidP="002E59FA">
            <w:pPr>
              <w:rPr>
                <w:sz w:val="18"/>
                <w:szCs w:val="18"/>
              </w:rPr>
            </w:pPr>
            <w:r w:rsidRPr="00A52345">
              <w:rPr>
                <w:sz w:val="18"/>
                <w:szCs w:val="18"/>
              </w:rPr>
              <w:t>Доходы от продажи нематериальных активов, находящихся в собственности сельских поселений</w:t>
            </w:r>
          </w:p>
        </w:tc>
      </w:tr>
      <w:tr w:rsidR="00BD3FC0" w:rsidRPr="00A52345" w:rsidTr="00BD3FC0">
        <w:trPr>
          <w:trHeight w:val="537"/>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lang w:val="en-US"/>
              </w:rPr>
            </w:pPr>
            <w:r w:rsidRPr="00A52345">
              <w:rPr>
                <w:sz w:val="18"/>
                <w:szCs w:val="18"/>
              </w:rPr>
              <w:t>1 14 06025 10 0000</w:t>
            </w:r>
            <w:r w:rsidRPr="00A52345">
              <w:rPr>
                <w:sz w:val="18"/>
                <w:szCs w:val="18"/>
                <w:lang w:val="en-US"/>
              </w:rPr>
              <w:t xml:space="preserve"> 430</w:t>
            </w:r>
          </w:p>
        </w:tc>
        <w:tc>
          <w:tcPr>
            <w:tcW w:w="6466" w:type="dxa"/>
          </w:tcPr>
          <w:p w:rsidR="00BD3FC0" w:rsidRPr="00A52345" w:rsidRDefault="00BD3FC0" w:rsidP="002E59FA">
            <w:pPr>
              <w:rPr>
                <w:sz w:val="18"/>
                <w:szCs w:val="18"/>
              </w:rPr>
            </w:pPr>
            <w:r w:rsidRPr="00A52345">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BD3FC0" w:rsidRPr="00A52345" w:rsidTr="00BD3FC0">
        <w:trPr>
          <w:trHeight w:val="603"/>
        </w:trPr>
        <w:tc>
          <w:tcPr>
            <w:tcW w:w="900" w:type="dxa"/>
          </w:tcPr>
          <w:p w:rsidR="00BD3FC0" w:rsidRPr="00A52345" w:rsidRDefault="00BD3FC0" w:rsidP="002E59FA">
            <w:pPr>
              <w:jc w:val="center"/>
              <w:rPr>
                <w:sz w:val="18"/>
                <w:szCs w:val="18"/>
                <w:lang w:val="en-US"/>
              </w:rPr>
            </w:pPr>
            <w:r w:rsidRPr="00A52345">
              <w:rPr>
                <w:sz w:val="18"/>
                <w:szCs w:val="18"/>
                <w:lang w:val="en-US"/>
              </w:rPr>
              <w:t>901</w:t>
            </w:r>
          </w:p>
        </w:tc>
        <w:tc>
          <w:tcPr>
            <w:tcW w:w="2894" w:type="dxa"/>
          </w:tcPr>
          <w:p w:rsidR="00BD3FC0" w:rsidRPr="00A52345" w:rsidRDefault="00BD3FC0" w:rsidP="002E59FA">
            <w:pPr>
              <w:jc w:val="center"/>
              <w:rPr>
                <w:sz w:val="18"/>
                <w:szCs w:val="18"/>
              </w:rPr>
            </w:pPr>
            <w:r w:rsidRPr="00A52345">
              <w:rPr>
                <w:sz w:val="18"/>
                <w:szCs w:val="18"/>
              </w:rPr>
              <w:t>114 06325 10 0000 430</w:t>
            </w:r>
          </w:p>
        </w:tc>
        <w:tc>
          <w:tcPr>
            <w:tcW w:w="6466" w:type="dxa"/>
          </w:tcPr>
          <w:p w:rsidR="00BD3FC0" w:rsidRPr="00A52345" w:rsidRDefault="00BD3FC0" w:rsidP="002E59FA">
            <w:pPr>
              <w:autoSpaceDE w:val="0"/>
              <w:autoSpaceDN w:val="0"/>
              <w:adjustRightInd w:val="0"/>
              <w:rPr>
                <w:sz w:val="18"/>
                <w:szCs w:val="18"/>
              </w:rPr>
            </w:pPr>
            <w:r w:rsidRPr="00A52345">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r>
      <w:tr w:rsidR="00BD3FC0" w:rsidRPr="00A52345" w:rsidTr="002E59FA">
        <w:trPr>
          <w:trHeight w:val="1327"/>
        </w:trPr>
        <w:tc>
          <w:tcPr>
            <w:tcW w:w="900" w:type="dxa"/>
          </w:tcPr>
          <w:p w:rsidR="00BD3FC0" w:rsidRPr="00A52345" w:rsidRDefault="00BD3FC0" w:rsidP="002E59FA">
            <w:pPr>
              <w:jc w:val="center"/>
              <w:rPr>
                <w:sz w:val="18"/>
                <w:szCs w:val="18"/>
                <w:lang w:val="en-US"/>
              </w:rPr>
            </w:pPr>
            <w:r w:rsidRPr="00A52345">
              <w:rPr>
                <w:sz w:val="18"/>
                <w:szCs w:val="18"/>
                <w:lang w:val="en-US"/>
              </w:rPr>
              <w:t>901</w:t>
            </w:r>
          </w:p>
        </w:tc>
        <w:tc>
          <w:tcPr>
            <w:tcW w:w="2894" w:type="dxa"/>
          </w:tcPr>
          <w:p w:rsidR="00BD3FC0" w:rsidRPr="00A52345" w:rsidRDefault="00BD3FC0" w:rsidP="002E59FA">
            <w:pPr>
              <w:jc w:val="center"/>
              <w:rPr>
                <w:sz w:val="18"/>
                <w:szCs w:val="18"/>
              </w:rPr>
            </w:pPr>
            <w:r w:rsidRPr="00A52345">
              <w:rPr>
                <w:sz w:val="18"/>
                <w:szCs w:val="18"/>
              </w:rPr>
              <w:t>114 06326 10 0000 430</w:t>
            </w:r>
          </w:p>
        </w:tc>
        <w:tc>
          <w:tcPr>
            <w:tcW w:w="6466" w:type="dxa"/>
          </w:tcPr>
          <w:p w:rsidR="00BD3FC0" w:rsidRPr="00A52345" w:rsidRDefault="00BD3FC0" w:rsidP="002E59FA">
            <w:pPr>
              <w:autoSpaceDE w:val="0"/>
              <w:autoSpaceDN w:val="0"/>
              <w:adjustRightInd w:val="0"/>
              <w:rPr>
                <w:sz w:val="18"/>
                <w:szCs w:val="18"/>
              </w:rPr>
            </w:pPr>
            <w:r w:rsidRPr="00A52345">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BD3FC0" w:rsidRPr="00A52345" w:rsidTr="00BD3FC0">
        <w:trPr>
          <w:trHeight w:val="348"/>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115 02050 10 0000 140</w:t>
            </w:r>
          </w:p>
        </w:tc>
        <w:tc>
          <w:tcPr>
            <w:tcW w:w="6466" w:type="dxa"/>
          </w:tcPr>
          <w:p w:rsidR="00BD3FC0" w:rsidRPr="00A52345" w:rsidRDefault="00BD3FC0" w:rsidP="002E59FA">
            <w:pPr>
              <w:pStyle w:val="ConsPlusCell"/>
              <w:widowControl/>
              <w:rPr>
                <w:rFonts w:ascii="Times New Roman" w:hAnsi="Times New Roman" w:cs="Times New Roman"/>
                <w:sz w:val="18"/>
                <w:szCs w:val="18"/>
              </w:rPr>
            </w:pPr>
            <w:r w:rsidRPr="00A52345">
              <w:rPr>
                <w:rFonts w:ascii="Times New Roman" w:hAnsi="Times New Roman" w:cs="Times New Roman"/>
                <w:sz w:val="18"/>
                <w:szCs w:val="18"/>
              </w:rPr>
              <w:t>Платежи, взимаемые органами управления (организациями) сельских поселений, за выполнение определенных функций</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1 17 01050 10 0000 180</w:t>
            </w:r>
          </w:p>
        </w:tc>
        <w:tc>
          <w:tcPr>
            <w:tcW w:w="6466" w:type="dxa"/>
          </w:tcPr>
          <w:p w:rsidR="00BD3FC0" w:rsidRPr="00A52345" w:rsidRDefault="00BD3FC0" w:rsidP="002E59FA">
            <w:pPr>
              <w:rPr>
                <w:sz w:val="18"/>
                <w:szCs w:val="18"/>
              </w:rPr>
            </w:pPr>
            <w:r w:rsidRPr="00A52345">
              <w:rPr>
                <w:sz w:val="18"/>
                <w:szCs w:val="18"/>
              </w:rPr>
              <w:t>Невыясненные поступления, зачисляемые в бюджеты сельских поселений</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1 17 05050 10 0000 180</w:t>
            </w:r>
          </w:p>
        </w:tc>
        <w:tc>
          <w:tcPr>
            <w:tcW w:w="6466" w:type="dxa"/>
          </w:tcPr>
          <w:p w:rsidR="00BD3FC0" w:rsidRPr="00A52345" w:rsidRDefault="00BD3FC0" w:rsidP="002E59FA">
            <w:pPr>
              <w:rPr>
                <w:sz w:val="18"/>
                <w:szCs w:val="18"/>
              </w:rPr>
            </w:pPr>
            <w:r w:rsidRPr="00A52345">
              <w:rPr>
                <w:sz w:val="18"/>
                <w:szCs w:val="18"/>
              </w:rPr>
              <w:t>Прочие неналоговые доходы бюджетов сельских поселений.</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lastRenderedPageBreak/>
              <w:t>901</w:t>
            </w:r>
          </w:p>
        </w:tc>
        <w:tc>
          <w:tcPr>
            <w:tcW w:w="2894" w:type="dxa"/>
          </w:tcPr>
          <w:p w:rsidR="00BD3FC0" w:rsidRPr="00A52345" w:rsidRDefault="00BD3FC0" w:rsidP="002E59FA">
            <w:pPr>
              <w:jc w:val="center"/>
              <w:rPr>
                <w:sz w:val="18"/>
                <w:szCs w:val="18"/>
              </w:rPr>
            </w:pPr>
            <w:r w:rsidRPr="00A52345">
              <w:rPr>
                <w:sz w:val="18"/>
                <w:szCs w:val="18"/>
              </w:rPr>
              <w:t>1 17 14030 10 0000 180</w:t>
            </w:r>
          </w:p>
        </w:tc>
        <w:tc>
          <w:tcPr>
            <w:tcW w:w="6466" w:type="dxa"/>
          </w:tcPr>
          <w:p w:rsidR="00BD3FC0" w:rsidRPr="00A52345" w:rsidRDefault="00BD3FC0" w:rsidP="002E59FA">
            <w:pPr>
              <w:rPr>
                <w:sz w:val="18"/>
                <w:szCs w:val="18"/>
              </w:rPr>
            </w:pPr>
            <w:r w:rsidRPr="00A52345">
              <w:rPr>
                <w:sz w:val="18"/>
                <w:szCs w:val="18"/>
              </w:rPr>
              <w:t>Средства самообложения граждан, зачисляемые в бюджеты сельских поселений</w:t>
            </w:r>
          </w:p>
        </w:tc>
      </w:tr>
      <w:tr w:rsidR="00BD3FC0" w:rsidRPr="00A52345" w:rsidTr="002E59FA">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2 02 15001 10 0000 150</w:t>
            </w:r>
          </w:p>
        </w:tc>
        <w:tc>
          <w:tcPr>
            <w:tcW w:w="6466" w:type="dxa"/>
          </w:tcPr>
          <w:p w:rsidR="00BD3FC0" w:rsidRPr="00A52345" w:rsidRDefault="00BD3FC0" w:rsidP="002E59FA">
            <w:pPr>
              <w:rPr>
                <w:sz w:val="18"/>
                <w:szCs w:val="18"/>
              </w:rPr>
            </w:pPr>
            <w:r w:rsidRPr="00A52345">
              <w:rPr>
                <w:sz w:val="18"/>
                <w:szCs w:val="18"/>
              </w:rPr>
              <w:t>Дотации бюджетам сельских поселений на выравнивание бюджетной обеспеченности</w:t>
            </w:r>
          </w:p>
        </w:tc>
      </w:tr>
      <w:tr w:rsidR="00BD3FC0" w:rsidRPr="00A52345" w:rsidTr="00BD3FC0">
        <w:trPr>
          <w:trHeight w:val="257"/>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2 02 19999 10 0000 150</w:t>
            </w:r>
          </w:p>
        </w:tc>
        <w:tc>
          <w:tcPr>
            <w:tcW w:w="6466" w:type="dxa"/>
          </w:tcPr>
          <w:p w:rsidR="00BD3FC0" w:rsidRPr="00A52345" w:rsidRDefault="00BD3FC0" w:rsidP="002E59FA">
            <w:pPr>
              <w:rPr>
                <w:sz w:val="18"/>
                <w:szCs w:val="18"/>
              </w:rPr>
            </w:pPr>
            <w:r w:rsidRPr="00A52345">
              <w:rPr>
                <w:sz w:val="18"/>
                <w:szCs w:val="18"/>
              </w:rPr>
              <w:t>Прочие дотации бюджетам сельских поселений</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2 02 20041 10 0000 150</w:t>
            </w:r>
          </w:p>
        </w:tc>
        <w:tc>
          <w:tcPr>
            <w:tcW w:w="6466" w:type="dxa"/>
          </w:tcPr>
          <w:p w:rsidR="00BD3FC0" w:rsidRPr="00A52345" w:rsidRDefault="00BD3FC0" w:rsidP="002E59FA">
            <w:pPr>
              <w:rPr>
                <w:sz w:val="18"/>
                <w:szCs w:val="18"/>
              </w:rPr>
            </w:pPr>
            <w:r w:rsidRPr="00A52345">
              <w:rPr>
                <w:sz w:val="18"/>
                <w:szCs w:val="18"/>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2 02 20079 10 0000 150</w:t>
            </w:r>
          </w:p>
        </w:tc>
        <w:tc>
          <w:tcPr>
            <w:tcW w:w="6466" w:type="dxa"/>
          </w:tcPr>
          <w:p w:rsidR="00BD3FC0" w:rsidRPr="00A52345" w:rsidRDefault="00BD3FC0" w:rsidP="002E59FA">
            <w:pPr>
              <w:rPr>
                <w:sz w:val="18"/>
                <w:szCs w:val="18"/>
              </w:rPr>
            </w:pPr>
            <w:r w:rsidRPr="00A52345">
              <w:rPr>
                <w:sz w:val="18"/>
                <w:szCs w:val="18"/>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2 02 25097 10 0000 150</w:t>
            </w:r>
          </w:p>
        </w:tc>
        <w:tc>
          <w:tcPr>
            <w:tcW w:w="6466" w:type="dxa"/>
          </w:tcPr>
          <w:p w:rsidR="00BD3FC0" w:rsidRPr="00A52345" w:rsidRDefault="00BD3FC0" w:rsidP="002E59FA">
            <w:pPr>
              <w:rPr>
                <w:sz w:val="18"/>
                <w:szCs w:val="18"/>
              </w:rPr>
            </w:pPr>
            <w:r w:rsidRPr="00A52345">
              <w:rPr>
                <w:sz w:val="18"/>
                <w:szCs w:val="18"/>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2 02 25576 10 0000 150</w:t>
            </w:r>
          </w:p>
        </w:tc>
        <w:tc>
          <w:tcPr>
            <w:tcW w:w="6466" w:type="dxa"/>
          </w:tcPr>
          <w:p w:rsidR="00BD3FC0" w:rsidRPr="00A52345" w:rsidRDefault="00BD3FC0" w:rsidP="002E59FA">
            <w:pPr>
              <w:rPr>
                <w:sz w:val="18"/>
                <w:szCs w:val="18"/>
              </w:rPr>
            </w:pPr>
            <w:r w:rsidRPr="00A52345">
              <w:rPr>
                <w:sz w:val="18"/>
                <w:szCs w:val="18"/>
              </w:rPr>
              <w:t>Субсидии бюджетам сельских поселений на обеспечение комплексного развития сельских территорий</w:t>
            </w:r>
          </w:p>
        </w:tc>
      </w:tr>
      <w:tr w:rsidR="00BD3FC0" w:rsidRPr="00A52345" w:rsidTr="00BD3FC0">
        <w:trPr>
          <w:trHeight w:val="168"/>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2 02 29999 10 0000 150</w:t>
            </w:r>
          </w:p>
        </w:tc>
        <w:tc>
          <w:tcPr>
            <w:tcW w:w="6466" w:type="dxa"/>
          </w:tcPr>
          <w:p w:rsidR="00BD3FC0" w:rsidRPr="00A52345" w:rsidRDefault="00BD3FC0" w:rsidP="002E59FA">
            <w:pPr>
              <w:rPr>
                <w:sz w:val="18"/>
                <w:szCs w:val="18"/>
              </w:rPr>
            </w:pPr>
            <w:r w:rsidRPr="00A52345">
              <w:rPr>
                <w:sz w:val="18"/>
                <w:szCs w:val="18"/>
              </w:rPr>
              <w:t>Прочие субсидии бюджетам сельских поселений</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2 02 35250 10 0000 150</w:t>
            </w:r>
          </w:p>
        </w:tc>
        <w:tc>
          <w:tcPr>
            <w:tcW w:w="6466" w:type="dxa"/>
          </w:tcPr>
          <w:p w:rsidR="00BD3FC0" w:rsidRPr="00A52345" w:rsidRDefault="00BD3FC0" w:rsidP="002E59FA">
            <w:pPr>
              <w:rPr>
                <w:sz w:val="18"/>
                <w:szCs w:val="18"/>
              </w:rPr>
            </w:pPr>
            <w:r w:rsidRPr="00A52345">
              <w:rPr>
                <w:sz w:val="18"/>
                <w:szCs w:val="18"/>
              </w:rPr>
              <w:t>Субвенции бюджетам сельских поселений на оплату жилищно-коммунальных услуг отдельным категориям граждан</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2 02 35930 10 0000 150</w:t>
            </w:r>
          </w:p>
        </w:tc>
        <w:tc>
          <w:tcPr>
            <w:tcW w:w="6466" w:type="dxa"/>
          </w:tcPr>
          <w:p w:rsidR="00BD3FC0" w:rsidRPr="00A52345" w:rsidRDefault="00BD3FC0" w:rsidP="002E59FA">
            <w:pPr>
              <w:rPr>
                <w:sz w:val="18"/>
                <w:szCs w:val="18"/>
              </w:rPr>
            </w:pPr>
            <w:r w:rsidRPr="00A52345">
              <w:rPr>
                <w:sz w:val="18"/>
                <w:szCs w:val="18"/>
              </w:rPr>
              <w:t>Субвенции бюджетам сельских поселений на государственную регистрацию актов гражданского состояния</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2 02 30013 10 0000 150</w:t>
            </w:r>
          </w:p>
        </w:tc>
        <w:tc>
          <w:tcPr>
            <w:tcW w:w="6466" w:type="dxa"/>
          </w:tcPr>
          <w:p w:rsidR="00BD3FC0" w:rsidRPr="00A52345" w:rsidRDefault="00BD3FC0" w:rsidP="002E59FA">
            <w:pPr>
              <w:rPr>
                <w:sz w:val="18"/>
                <w:szCs w:val="18"/>
              </w:rPr>
            </w:pPr>
            <w:r w:rsidRPr="00A52345">
              <w:rPr>
                <w:sz w:val="18"/>
                <w:szCs w:val="18"/>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2 02 35118 10 0000 150</w:t>
            </w:r>
          </w:p>
        </w:tc>
        <w:tc>
          <w:tcPr>
            <w:tcW w:w="6466" w:type="dxa"/>
          </w:tcPr>
          <w:p w:rsidR="00BD3FC0" w:rsidRPr="00A52345" w:rsidRDefault="00BD3FC0" w:rsidP="002E59FA">
            <w:pPr>
              <w:rPr>
                <w:sz w:val="18"/>
                <w:szCs w:val="18"/>
              </w:rPr>
            </w:pPr>
            <w:r w:rsidRPr="00A52345">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2 02 30024 10 0000 150</w:t>
            </w:r>
          </w:p>
        </w:tc>
        <w:tc>
          <w:tcPr>
            <w:tcW w:w="6466" w:type="dxa"/>
          </w:tcPr>
          <w:p w:rsidR="00BD3FC0" w:rsidRPr="00A52345" w:rsidRDefault="00BD3FC0" w:rsidP="002E59FA">
            <w:pPr>
              <w:rPr>
                <w:sz w:val="18"/>
                <w:szCs w:val="18"/>
              </w:rPr>
            </w:pPr>
            <w:r w:rsidRPr="00A52345">
              <w:rPr>
                <w:sz w:val="18"/>
                <w:szCs w:val="18"/>
              </w:rPr>
              <w:t>Субвенции бюджетам сельских поселений на выполнение передаваемых полномочий субъектов Российской Федерации</w:t>
            </w:r>
          </w:p>
        </w:tc>
      </w:tr>
      <w:tr w:rsidR="00BD3FC0" w:rsidRPr="00A52345" w:rsidTr="002E59FA">
        <w:trPr>
          <w:trHeight w:val="225"/>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2 02 39999 10 0000 150</w:t>
            </w:r>
          </w:p>
        </w:tc>
        <w:tc>
          <w:tcPr>
            <w:tcW w:w="6466" w:type="dxa"/>
          </w:tcPr>
          <w:p w:rsidR="00BD3FC0" w:rsidRPr="00A52345" w:rsidRDefault="00BD3FC0" w:rsidP="002E59FA">
            <w:pPr>
              <w:rPr>
                <w:sz w:val="18"/>
                <w:szCs w:val="18"/>
              </w:rPr>
            </w:pPr>
            <w:r w:rsidRPr="00A52345">
              <w:rPr>
                <w:sz w:val="18"/>
                <w:szCs w:val="18"/>
              </w:rPr>
              <w:t>Прочие субвенции бюджетам сельских поселений</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2 02 45160 10 0000 150</w:t>
            </w:r>
          </w:p>
        </w:tc>
        <w:tc>
          <w:tcPr>
            <w:tcW w:w="6466" w:type="dxa"/>
          </w:tcPr>
          <w:p w:rsidR="00BD3FC0" w:rsidRPr="00A52345" w:rsidRDefault="00BD3FC0" w:rsidP="002E59FA">
            <w:pPr>
              <w:rPr>
                <w:sz w:val="18"/>
                <w:szCs w:val="18"/>
              </w:rPr>
            </w:pPr>
            <w:r w:rsidRPr="00A52345">
              <w:rPr>
                <w:sz w:val="18"/>
                <w:szCs w:val="1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2 02 40014 10 0000 150</w:t>
            </w:r>
          </w:p>
        </w:tc>
        <w:tc>
          <w:tcPr>
            <w:tcW w:w="6466" w:type="dxa"/>
          </w:tcPr>
          <w:p w:rsidR="00BD3FC0" w:rsidRPr="00A52345" w:rsidRDefault="00BD3FC0" w:rsidP="002E59FA">
            <w:pPr>
              <w:rPr>
                <w:sz w:val="18"/>
                <w:szCs w:val="18"/>
              </w:rPr>
            </w:pPr>
            <w:r w:rsidRPr="00A52345">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2 02 45550 10 0000 150</w:t>
            </w:r>
          </w:p>
        </w:tc>
        <w:tc>
          <w:tcPr>
            <w:tcW w:w="6466" w:type="dxa"/>
          </w:tcPr>
          <w:p w:rsidR="00BD3FC0" w:rsidRPr="00A52345" w:rsidRDefault="00BD3FC0" w:rsidP="002E59FA">
            <w:pPr>
              <w:rPr>
                <w:sz w:val="18"/>
                <w:szCs w:val="18"/>
              </w:rPr>
            </w:pPr>
            <w:r w:rsidRPr="00A52345">
              <w:rPr>
                <w:color w:val="000000"/>
                <w:sz w:val="18"/>
                <w:szCs w:val="18"/>
              </w:rPr>
              <w:t>Иные межбюджетные трансферты из федерального бюджета субъектам РФ за достижение показателей деятельности органов исполнительной власти субъектов РФ, в том числе местным бюджетам</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2 02 49999 10 0000 150</w:t>
            </w:r>
          </w:p>
        </w:tc>
        <w:tc>
          <w:tcPr>
            <w:tcW w:w="6466" w:type="dxa"/>
          </w:tcPr>
          <w:p w:rsidR="00BD3FC0" w:rsidRPr="00A52345" w:rsidRDefault="00BD3FC0" w:rsidP="002E59FA">
            <w:pPr>
              <w:rPr>
                <w:sz w:val="18"/>
                <w:szCs w:val="18"/>
              </w:rPr>
            </w:pPr>
            <w:r w:rsidRPr="00A52345">
              <w:rPr>
                <w:sz w:val="18"/>
                <w:szCs w:val="18"/>
              </w:rPr>
              <w:t>Прочие межбюджетные трансферты, передаваемые бюджетам сельских поселений</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2 02 90024 10 0000 150</w:t>
            </w:r>
          </w:p>
        </w:tc>
        <w:tc>
          <w:tcPr>
            <w:tcW w:w="6466" w:type="dxa"/>
          </w:tcPr>
          <w:p w:rsidR="00BD3FC0" w:rsidRPr="00A52345" w:rsidRDefault="00BD3FC0" w:rsidP="002E59FA">
            <w:pPr>
              <w:rPr>
                <w:sz w:val="18"/>
                <w:szCs w:val="18"/>
              </w:rPr>
            </w:pPr>
            <w:r w:rsidRPr="00A52345">
              <w:rPr>
                <w:sz w:val="18"/>
                <w:szCs w:val="18"/>
              </w:rPr>
              <w:t>Прочие безвозмездные поступления в бюджеты сельских поселений от бюджетов субъектов Российской Федерации</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pStyle w:val="ConsPlusCell"/>
              <w:widowControl/>
              <w:jc w:val="center"/>
              <w:rPr>
                <w:rFonts w:ascii="Times New Roman" w:hAnsi="Times New Roman" w:cs="Times New Roman"/>
                <w:sz w:val="18"/>
                <w:szCs w:val="18"/>
              </w:rPr>
            </w:pPr>
            <w:r w:rsidRPr="00A52345">
              <w:rPr>
                <w:rFonts w:ascii="Times New Roman" w:hAnsi="Times New Roman" w:cs="Times New Roman"/>
                <w:sz w:val="18"/>
                <w:szCs w:val="18"/>
              </w:rPr>
              <w:t>2 18 05010 10 0000 150</w:t>
            </w:r>
          </w:p>
        </w:tc>
        <w:tc>
          <w:tcPr>
            <w:tcW w:w="6466" w:type="dxa"/>
          </w:tcPr>
          <w:p w:rsidR="00BD3FC0" w:rsidRPr="00A52345" w:rsidRDefault="00BD3FC0" w:rsidP="002E59FA">
            <w:pPr>
              <w:pStyle w:val="ConsPlusCell"/>
              <w:widowControl/>
              <w:rPr>
                <w:rFonts w:ascii="Times New Roman" w:hAnsi="Times New Roman" w:cs="Times New Roman"/>
                <w:sz w:val="18"/>
                <w:szCs w:val="18"/>
              </w:rPr>
            </w:pPr>
            <w:r w:rsidRPr="00A52345">
              <w:rPr>
                <w:rFonts w:ascii="Times New Roman" w:hAnsi="Times New Roman" w:cs="Times New Roman"/>
                <w:sz w:val="18"/>
                <w:szCs w:val="18"/>
              </w:rPr>
              <w:t>Доходы бюджетов сельских поселений от возврата бюджетными учреждениями остатков субсидий прошлых лет</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pStyle w:val="ConsPlusCell"/>
              <w:widowControl/>
              <w:jc w:val="center"/>
              <w:rPr>
                <w:rFonts w:ascii="Times New Roman" w:hAnsi="Times New Roman" w:cs="Times New Roman"/>
                <w:sz w:val="18"/>
                <w:szCs w:val="18"/>
              </w:rPr>
            </w:pPr>
            <w:r w:rsidRPr="00A52345">
              <w:rPr>
                <w:rFonts w:ascii="Times New Roman" w:hAnsi="Times New Roman" w:cs="Times New Roman"/>
                <w:sz w:val="18"/>
                <w:szCs w:val="18"/>
              </w:rPr>
              <w:t>2 18 05020 10 0000 150</w:t>
            </w:r>
          </w:p>
        </w:tc>
        <w:tc>
          <w:tcPr>
            <w:tcW w:w="6466" w:type="dxa"/>
          </w:tcPr>
          <w:p w:rsidR="00BD3FC0" w:rsidRPr="00A52345" w:rsidRDefault="00BD3FC0" w:rsidP="002E59FA">
            <w:pPr>
              <w:pStyle w:val="ConsPlusCell"/>
              <w:widowControl/>
              <w:rPr>
                <w:rFonts w:ascii="Times New Roman" w:hAnsi="Times New Roman" w:cs="Times New Roman"/>
                <w:sz w:val="18"/>
                <w:szCs w:val="18"/>
              </w:rPr>
            </w:pPr>
            <w:r w:rsidRPr="00A52345">
              <w:rPr>
                <w:rFonts w:ascii="Times New Roman" w:hAnsi="Times New Roman" w:cs="Times New Roman"/>
                <w:sz w:val="18"/>
                <w:szCs w:val="18"/>
              </w:rPr>
              <w:t>Доходы бюджетов сельских поселений от возврата автономными учреждениями остатков субсидий прошлых лет</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pStyle w:val="ConsPlusCell"/>
              <w:widowControl/>
              <w:jc w:val="center"/>
              <w:rPr>
                <w:rFonts w:ascii="Times New Roman" w:hAnsi="Times New Roman" w:cs="Times New Roman"/>
                <w:sz w:val="18"/>
                <w:szCs w:val="18"/>
              </w:rPr>
            </w:pPr>
            <w:r w:rsidRPr="00A52345">
              <w:rPr>
                <w:rFonts w:ascii="Times New Roman" w:hAnsi="Times New Roman" w:cs="Times New Roman"/>
                <w:sz w:val="18"/>
                <w:szCs w:val="18"/>
              </w:rPr>
              <w:t>2 18 05030 10 0000 150</w:t>
            </w:r>
          </w:p>
        </w:tc>
        <w:tc>
          <w:tcPr>
            <w:tcW w:w="6466" w:type="dxa"/>
          </w:tcPr>
          <w:p w:rsidR="00BD3FC0" w:rsidRPr="00A52345" w:rsidRDefault="00BD3FC0" w:rsidP="002E59FA">
            <w:pPr>
              <w:pStyle w:val="ConsPlusCell"/>
              <w:widowControl/>
              <w:rPr>
                <w:rFonts w:ascii="Times New Roman" w:hAnsi="Times New Roman" w:cs="Times New Roman"/>
                <w:sz w:val="18"/>
                <w:szCs w:val="18"/>
              </w:rPr>
            </w:pPr>
            <w:r w:rsidRPr="00A52345">
              <w:rPr>
                <w:rFonts w:ascii="Times New Roman" w:hAnsi="Times New Roman" w:cs="Times New Roman"/>
                <w:sz w:val="18"/>
                <w:szCs w:val="18"/>
              </w:rPr>
              <w:t>Доходы бюджетов сельских поселений от возврата иными организациями остатков субсидий прошлых лет</w:t>
            </w:r>
          </w:p>
        </w:tc>
      </w:tr>
      <w:tr w:rsidR="00BD3FC0" w:rsidRPr="00A52345" w:rsidTr="002E59FA">
        <w:trPr>
          <w:trHeight w:val="400"/>
        </w:trPr>
        <w:tc>
          <w:tcPr>
            <w:tcW w:w="900" w:type="dxa"/>
          </w:tcPr>
          <w:p w:rsidR="00BD3FC0" w:rsidRPr="00A52345" w:rsidRDefault="00BD3FC0" w:rsidP="002E59FA">
            <w:pPr>
              <w:jc w:val="center"/>
              <w:rPr>
                <w:sz w:val="18"/>
                <w:szCs w:val="18"/>
              </w:rPr>
            </w:pPr>
            <w:r w:rsidRPr="00A52345">
              <w:rPr>
                <w:sz w:val="18"/>
                <w:szCs w:val="18"/>
              </w:rPr>
              <w:t>901</w:t>
            </w:r>
          </w:p>
        </w:tc>
        <w:tc>
          <w:tcPr>
            <w:tcW w:w="2894" w:type="dxa"/>
          </w:tcPr>
          <w:p w:rsidR="00BD3FC0" w:rsidRPr="00A52345" w:rsidRDefault="00BD3FC0" w:rsidP="002E59FA">
            <w:pPr>
              <w:jc w:val="center"/>
              <w:rPr>
                <w:sz w:val="18"/>
                <w:szCs w:val="18"/>
              </w:rPr>
            </w:pPr>
            <w:r w:rsidRPr="00A52345">
              <w:rPr>
                <w:sz w:val="18"/>
                <w:szCs w:val="18"/>
              </w:rPr>
              <w:t>219 00000 10 0000 150</w:t>
            </w:r>
          </w:p>
        </w:tc>
        <w:tc>
          <w:tcPr>
            <w:tcW w:w="6466" w:type="dxa"/>
          </w:tcPr>
          <w:p w:rsidR="00BD3FC0" w:rsidRPr="00A52345" w:rsidRDefault="00BD3FC0" w:rsidP="002E59FA">
            <w:pPr>
              <w:rPr>
                <w:sz w:val="18"/>
                <w:szCs w:val="18"/>
              </w:rPr>
            </w:pPr>
            <w:r w:rsidRPr="00A52345">
              <w:rPr>
                <w:sz w:val="18"/>
                <w:szCs w:val="18"/>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B51A0F" w:rsidRDefault="00B51A0F" w:rsidP="00BD3FC0">
      <w:pPr>
        <w:pStyle w:val="8"/>
        <w:tabs>
          <w:tab w:val="left" w:pos="0"/>
        </w:tabs>
        <w:spacing w:before="0" w:after="0"/>
        <w:jc w:val="center"/>
        <w:rPr>
          <w:i w:val="0"/>
          <w:sz w:val="18"/>
          <w:szCs w:val="18"/>
        </w:rPr>
      </w:pPr>
    </w:p>
    <w:p w:rsidR="00B51A0F" w:rsidRDefault="00B51A0F" w:rsidP="00BD3FC0">
      <w:pPr>
        <w:pStyle w:val="8"/>
        <w:tabs>
          <w:tab w:val="left" w:pos="0"/>
        </w:tabs>
        <w:spacing w:before="0" w:after="0"/>
        <w:jc w:val="center"/>
        <w:rPr>
          <w:i w:val="0"/>
          <w:sz w:val="18"/>
          <w:szCs w:val="18"/>
        </w:rPr>
      </w:pPr>
    </w:p>
    <w:p w:rsidR="00BD3FC0" w:rsidRPr="00BD3FC0" w:rsidRDefault="00BD3FC0" w:rsidP="00BD3FC0">
      <w:pPr>
        <w:pStyle w:val="8"/>
        <w:tabs>
          <w:tab w:val="left" w:pos="0"/>
        </w:tabs>
        <w:spacing w:before="0" w:after="0"/>
        <w:jc w:val="center"/>
        <w:rPr>
          <w:i w:val="0"/>
          <w:sz w:val="18"/>
          <w:szCs w:val="18"/>
        </w:rPr>
      </w:pPr>
      <w:r w:rsidRPr="00BD3FC0">
        <w:rPr>
          <w:i w:val="0"/>
          <w:sz w:val="18"/>
          <w:szCs w:val="18"/>
        </w:rPr>
        <w:t xml:space="preserve">Приложение № </w:t>
      </w:r>
      <w:r>
        <w:rPr>
          <w:i w:val="0"/>
          <w:sz w:val="18"/>
          <w:szCs w:val="18"/>
        </w:rPr>
        <w:t>4</w:t>
      </w:r>
      <w:r w:rsidRPr="00BD3FC0">
        <w:rPr>
          <w:i w:val="0"/>
          <w:sz w:val="18"/>
          <w:szCs w:val="18"/>
        </w:rPr>
        <w:t xml:space="preserve"> к решению Комитета местного самоуправления Мошковского сельсовета от 26.02.2020 № 67-11/</w:t>
      </w:r>
      <w:r w:rsidRPr="00BD3FC0">
        <w:rPr>
          <w:i w:val="0"/>
          <w:sz w:val="18"/>
          <w:szCs w:val="18"/>
          <w:lang w:val="en-US"/>
        </w:rPr>
        <w:t>VII</w:t>
      </w:r>
    </w:p>
    <w:p w:rsidR="00BD3FC0" w:rsidRPr="00BD3FC0" w:rsidRDefault="00BD3FC0" w:rsidP="00BD3FC0">
      <w:pPr>
        <w:pStyle w:val="6"/>
        <w:spacing w:before="0" w:after="0"/>
        <w:jc w:val="center"/>
        <w:rPr>
          <w:color w:val="000000" w:themeColor="text1"/>
          <w:sz w:val="18"/>
          <w:szCs w:val="18"/>
        </w:rPr>
      </w:pPr>
      <w:r w:rsidRPr="00BD3FC0">
        <w:rPr>
          <w:color w:val="000000" w:themeColor="text1"/>
          <w:sz w:val="18"/>
          <w:szCs w:val="18"/>
        </w:rPr>
        <w:t>Распределение бюджетных ассигнований на 2020 год и на плановый период 2021 и 2022 годов по разделам, подразделам,</w:t>
      </w:r>
    </w:p>
    <w:p w:rsidR="00BD3FC0" w:rsidRPr="00BD3FC0" w:rsidRDefault="00BD3FC0" w:rsidP="00BD3FC0">
      <w:pPr>
        <w:pStyle w:val="6"/>
        <w:spacing w:before="0" w:after="0"/>
        <w:jc w:val="center"/>
        <w:rPr>
          <w:color w:val="000000" w:themeColor="text1"/>
          <w:sz w:val="18"/>
          <w:szCs w:val="18"/>
        </w:rPr>
      </w:pPr>
      <w:r w:rsidRPr="00BD3FC0">
        <w:rPr>
          <w:color w:val="000000" w:themeColor="text1"/>
          <w:sz w:val="18"/>
          <w:szCs w:val="18"/>
        </w:rPr>
        <w:t xml:space="preserve"> целевым статьям (муниципальным программам </w:t>
      </w:r>
      <w:r w:rsidRPr="00BD3FC0">
        <w:rPr>
          <w:bCs w:val="0"/>
          <w:color w:val="000000" w:themeColor="text1"/>
          <w:sz w:val="18"/>
          <w:szCs w:val="18"/>
        </w:rPr>
        <w:t>Мошковского</w:t>
      </w:r>
      <w:r w:rsidRPr="00BD3FC0">
        <w:rPr>
          <w:color w:val="000000" w:themeColor="text1"/>
          <w:sz w:val="18"/>
          <w:szCs w:val="18"/>
        </w:rPr>
        <w:t xml:space="preserve"> сельсовета Бековского района Пензенской области </w:t>
      </w:r>
    </w:p>
    <w:p w:rsidR="00BD3FC0" w:rsidRPr="00BD3FC0" w:rsidRDefault="00BD3FC0" w:rsidP="00BD3FC0">
      <w:pPr>
        <w:pStyle w:val="6"/>
        <w:spacing w:before="0" w:after="0"/>
        <w:jc w:val="center"/>
        <w:rPr>
          <w:color w:val="000000" w:themeColor="text1"/>
          <w:sz w:val="18"/>
          <w:szCs w:val="18"/>
        </w:rPr>
      </w:pPr>
      <w:r w:rsidRPr="00BD3FC0">
        <w:rPr>
          <w:color w:val="000000" w:themeColor="text1"/>
          <w:sz w:val="18"/>
          <w:szCs w:val="18"/>
        </w:rPr>
        <w:t>и непрограммным направлениям деятельности), группам и подгруппам видов расходов классификации</w:t>
      </w:r>
    </w:p>
    <w:p w:rsidR="00BD3FC0" w:rsidRPr="00BD3FC0" w:rsidRDefault="00BD3FC0" w:rsidP="00BD3FC0">
      <w:pPr>
        <w:pStyle w:val="6"/>
        <w:spacing w:before="0" w:after="0"/>
        <w:jc w:val="center"/>
        <w:rPr>
          <w:color w:val="000000" w:themeColor="text1"/>
          <w:sz w:val="18"/>
          <w:szCs w:val="18"/>
        </w:rPr>
      </w:pPr>
      <w:r w:rsidRPr="00BD3FC0">
        <w:rPr>
          <w:color w:val="000000" w:themeColor="text1"/>
          <w:sz w:val="18"/>
          <w:szCs w:val="18"/>
        </w:rPr>
        <w:t xml:space="preserve"> расходов бюджета </w:t>
      </w:r>
      <w:r w:rsidRPr="00BD3FC0">
        <w:rPr>
          <w:bCs w:val="0"/>
          <w:color w:val="000000" w:themeColor="text1"/>
          <w:sz w:val="18"/>
          <w:szCs w:val="18"/>
        </w:rPr>
        <w:t>Мошковского</w:t>
      </w:r>
      <w:r w:rsidRPr="00BD3FC0">
        <w:rPr>
          <w:color w:val="000000" w:themeColor="text1"/>
          <w:sz w:val="18"/>
          <w:szCs w:val="18"/>
        </w:rPr>
        <w:t xml:space="preserve"> сельсовета </w:t>
      </w:r>
    </w:p>
    <w:p w:rsidR="00836D59" w:rsidRPr="00BD3FC0" w:rsidRDefault="00836D59" w:rsidP="00BD3FC0">
      <w:pPr>
        <w:jc w:val="center"/>
        <w:rPr>
          <w:b/>
          <w:sz w:val="18"/>
          <w:szCs w:val="18"/>
        </w:rPr>
      </w:pPr>
    </w:p>
    <w:tbl>
      <w:tblPr>
        <w:tblW w:w="9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5"/>
        <w:gridCol w:w="567"/>
        <w:gridCol w:w="709"/>
        <w:gridCol w:w="992"/>
        <w:gridCol w:w="709"/>
        <w:gridCol w:w="1276"/>
        <w:gridCol w:w="992"/>
        <w:gridCol w:w="992"/>
      </w:tblGrid>
      <w:tr w:rsidR="00BD3FC0" w:rsidRPr="00A52345" w:rsidTr="00BD3FC0">
        <w:trPr>
          <w:trHeight w:hRule="exact" w:val="355"/>
          <w:jc w:val="center"/>
        </w:trPr>
        <w:tc>
          <w:tcPr>
            <w:tcW w:w="3755" w:type="dxa"/>
            <w:vMerge w:val="restart"/>
            <w:shd w:val="clear" w:color="auto" w:fill="auto"/>
          </w:tcPr>
          <w:p w:rsidR="00BD3FC0" w:rsidRPr="00A52345" w:rsidRDefault="00BD3FC0" w:rsidP="002E59FA">
            <w:pPr>
              <w:jc w:val="center"/>
              <w:rPr>
                <w:rFonts w:eastAsia="Calibri"/>
                <w:b/>
                <w:bCs/>
                <w:iCs/>
                <w:sz w:val="18"/>
                <w:szCs w:val="18"/>
              </w:rPr>
            </w:pPr>
            <w:r w:rsidRPr="00A52345">
              <w:rPr>
                <w:sz w:val="18"/>
                <w:szCs w:val="18"/>
              </w:rPr>
              <w:t>Наименование показателя</w:t>
            </w:r>
          </w:p>
        </w:tc>
        <w:tc>
          <w:tcPr>
            <w:tcW w:w="2977" w:type="dxa"/>
            <w:gridSpan w:val="4"/>
            <w:shd w:val="clear" w:color="auto" w:fill="auto"/>
          </w:tcPr>
          <w:p w:rsidR="00BD3FC0" w:rsidRPr="00A52345" w:rsidRDefault="00BD3FC0" w:rsidP="002E59FA">
            <w:pPr>
              <w:jc w:val="center"/>
              <w:rPr>
                <w:rFonts w:eastAsia="Calibri"/>
                <w:b/>
                <w:bCs/>
                <w:iCs/>
                <w:sz w:val="18"/>
                <w:szCs w:val="18"/>
              </w:rPr>
            </w:pPr>
            <w:r w:rsidRPr="00A52345">
              <w:rPr>
                <w:sz w:val="18"/>
                <w:szCs w:val="18"/>
              </w:rPr>
              <w:t>Код бюджетной классификации</w:t>
            </w:r>
          </w:p>
        </w:tc>
        <w:tc>
          <w:tcPr>
            <w:tcW w:w="3260" w:type="dxa"/>
            <w:gridSpan w:val="3"/>
          </w:tcPr>
          <w:p w:rsidR="00BD3FC0" w:rsidRPr="00A52345" w:rsidRDefault="00BD3FC0" w:rsidP="002E59FA">
            <w:pPr>
              <w:jc w:val="center"/>
              <w:rPr>
                <w:rFonts w:eastAsia="Calibri"/>
                <w:bCs/>
                <w:iCs/>
                <w:sz w:val="18"/>
                <w:szCs w:val="18"/>
              </w:rPr>
            </w:pPr>
            <w:r w:rsidRPr="00A52345">
              <w:rPr>
                <w:sz w:val="18"/>
                <w:szCs w:val="18"/>
              </w:rPr>
              <w:t>Сумма, тыс. рублей</w:t>
            </w:r>
          </w:p>
        </w:tc>
      </w:tr>
      <w:tr w:rsidR="00BD3FC0" w:rsidRPr="00A52345" w:rsidTr="00BD3FC0">
        <w:trPr>
          <w:trHeight w:val="510"/>
          <w:jc w:val="center"/>
        </w:trPr>
        <w:tc>
          <w:tcPr>
            <w:tcW w:w="3755" w:type="dxa"/>
            <w:vMerge/>
            <w:shd w:val="clear" w:color="auto" w:fill="auto"/>
          </w:tcPr>
          <w:p w:rsidR="00BD3FC0" w:rsidRPr="00A52345" w:rsidRDefault="00BD3FC0" w:rsidP="002E59FA">
            <w:pPr>
              <w:jc w:val="center"/>
              <w:rPr>
                <w:sz w:val="18"/>
                <w:szCs w:val="18"/>
              </w:rPr>
            </w:pPr>
          </w:p>
        </w:tc>
        <w:tc>
          <w:tcPr>
            <w:tcW w:w="567" w:type="dxa"/>
            <w:shd w:val="clear" w:color="auto" w:fill="auto"/>
          </w:tcPr>
          <w:p w:rsidR="00BD3FC0" w:rsidRPr="00A52345" w:rsidRDefault="00BD3FC0" w:rsidP="002E59FA">
            <w:pPr>
              <w:jc w:val="center"/>
              <w:rPr>
                <w:sz w:val="18"/>
                <w:szCs w:val="18"/>
              </w:rPr>
            </w:pPr>
            <w:r w:rsidRPr="00A52345">
              <w:rPr>
                <w:sz w:val="18"/>
                <w:szCs w:val="18"/>
              </w:rPr>
              <w:t>Раз</w:t>
            </w:r>
          </w:p>
          <w:p w:rsidR="00BD3FC0" w:rsidRPr="00A52345" w:rsidRDefault="00BD3FC0" w:rsidP="002E59FA">
            <w:pPr>
              <w:jc w:val="center"/>
              <w:rPr>
                <w:rFonts w:eastAsia="Calibri"/>
                <w:b/>
                <w:bCs/>
                <w:iCs/>
                <w:sz w:val="18"/>
                <w:szCs w:val="18"/>
              </w:rPr>
            </w:pPr>
            <w:r w:rsidRPr="00A52345">
              <w:rPr>
                <w:sz w:val="18"/>
                <w:szCs w:val="18"/>
              </w:rPr>
              <w:t>дел</w:t>
            </w:r>
          </w:p>
        </w:tc>
        <w:tc>
          <w:tcPr>
            <w:tcW w:w="709" w:type="dxa"/>
            <w:shd w:val="clear" w:color="auto" w:fill="auto"/>
          </w:tcPr>
          <w:p w:rsidR="00BD3FC0" w:rsidRPr="00A52345" w:rsidRDefault="00BD3FC0" w:rsidP="002E59FA">
            <w:pPr>
              <w:jc w:val="center"/>
              <w:rPr>
                <w:sz w:val="18"/>
                <w:szCs w:val="18"/>
              </w:rPr>
            </w:pPr>
            <w:r w:rsidRPr="00A52345">
              <w:rPr>
                <w:sz w:val="18"/>
                <w:szCs w:val="18"/>
              </w:rPr>
              <w:t>Под</w:t>
            </w:r>
          </w:p>
          <w:p w:rsidR="00BD3FC0" w:rsidRPr="00A52345" w:rsidRDefault="00BD3FC0" w:rsidP="002E59FA">
            <w:pPr>
              <w:jc w:val="center"/>
              <w:rPr>
                <w:rFonts w:eastAsia="Calibri"/>
                <w:b/>
                <w:bCs/>
                <w:iCs/>
                <w:sz w:val="18"/>
                <w:szCs w:val="18"/>
              </w:rPr>
            </w:pPr>
            <w:r w:rsidRPr="00A52345">
              <w:rPr>
                <w:sz w:val="18"/>
                <w:szCs w:val="18"/>
              </w:rPr>
              <w:t>раздел</w:t>
            </w:r>
          </w:p>
        </w:tc>
        <w:tc>
          <w:tcPr>
            <w:tcW w:w="992" w:type="dxa"/>
            <w:shd w:val="clear" w:color="auto" w:fill="auto"/>
          </w:tcPr>
          <w:p w:rsidR="00BD3FC0" w:rsidRPr="00A52345" w:rsidRDefault="00BD3FC0" w:rsidP="002E59FA">
            <w:pPr>
              <w:jc w:val="center"/>
              <w:rPr>
                <w:rFonts w:eastAsia="Calibri"/>
                <w:b/>
                <w:bCs/>
                <w:iCs/>
                <w:sz w:val="18"/>
                <w:szCs w:val="18"/>
              </w:rPr>
            </w:pPr>
            <w:r w:rsidRPr="00A52345">
              <w:rPr>
                <w:sz w:val="18"/>
                <w:szCs w:val="18"/>
              </w:rPr>
              <w:t>Целевая статья</w:t>
            </w:r>
          </w:p>
        </w:tc>
        <w:tc>
          <w:tcPr>
            <w:tcW w:w="709" w:type="dxa"/>
            <w:shd w:val="clear" w:color="auto" w:fill="auto"/>
          </w:tcPr>
          <w:p w:rsidR="00BD3FC0" w:rsidRPr="00A52345" w:rsidRDefault="00BD3FC0" w:rsidP="002E59FA">
            <w:pPr>
              <w:jc w:val="center"/>
              <w:rPr>
                <w:rFonts w:eastAsia="Calibri"/>
                <w:b/>
                <w:bCs/>
                <w:iCs/>
                <w:sz w:val="18"/>
                <w:szCs w:val="18"/>
              </w:rPr>
            </w:pPr>
            <w:r w:rsidRPr="00A52345">
              <w:rPr>
                <w:sz w:val="18"/>
                <w:szCs w:val="18"/>
              </w:rPr>
              <w:t>Вид расхода</w:t>
            </w:r>
          </w:p>
        </w:tc>
        <w:tc>
          <w:tcPr>
            <w:tcW w:w="1276" w:type="dxa"/>
          </w:tcPr>
          <w:p w:rsidR="00BD3FC0" w:rsidRPr="00A52345" w:rsidRDefault="00BD3FC0" w:rsidP="002E59FA">
            <w:pPr>
              <w:jc w:val="center"/>
              <w:rPr>
                <w:sz w:val="18"/>
                <w:szCs w:val="18"/>
              </w:rPr>
            </w:pPr>
            <w:r w:rsidRPr="00A52345">
              <w:rPr>
                <w:sz w:val="18"/>
                <w:szCs w:val="18"/>
              </w:rPr>
              <w:t>2020 год</w:t>
            </w:r>
          </w:p>
        </w:tc>
        <w:tc>
          <w:tcPr>
            <w:tcW w:w="992" w:type="dxa"/>
          </w:tcPr>
          <w:p w:rsidR="00BD3FC0" w:rsidRPr="00A52345" w:rsidRDefault="00BD3FC0" w:rsidP="002E59FA">
            <w:pPr>
              <w:jc w:val="center"/>
              <w:rPr>
                <w:sz w:val="18"/>
                <w:szCs w:val="18"/>
              </w:rPr>
            </w:pPr>
            <w:r w:rsidRPr="00A52345">
              <w:rPr>
                <w:sz w:val="18"/>
                <w:szCs w:val="18"/>
              </w:rPr>
              <w:t>2021 год</w:t>
            </w:r>
          </w:p>
        </w:tc>
        <w:tc>
          <w:tcPr>
            <w:tcW w:w="992" w:type="dxa"/>
          </w:tcPr>
          <w:p w:rsidR="00BD3FC0" w:rsidRPr="00A52345" w:rsidRDefault="00BD3FC0" w:rsidP="002E59FA">
            <w:pPr>
              <w:jc w:val="center"/>
              <w:rPr>
                <w:sz w:val="18"/>
                <w:szCs w:val="18"/>
              </w:rPr>
            </w:pPr>
            <w:r w:rsidRPr="00A52345">
              <w:rPr>
                <w:sz w:val="18"/>
                <w:szCs w:val="18"/>
              </w:rPr>
              <w:t>2022 год</w:t>
            </w:r>
          </w:p>
        </w:tc>
      </w:tr>
      <w:tr w:rsidR="00BD3FC0" w:rsidRPr="00A52345" w:rsidTr="00BD3FC0">
        <w:trPr>
          <w:trHeight w:val="293"/>
          <w:jc w:val="center"/>
        </w:trPr>
        <w:tc>
          <w:tcPr>
            <w:tcW w:w="3755" w:type="dxa"/>
            <w:shd w:val="clear" w:color="auto" w:fill="auto"/>
          </w:tcPr>
          <w:p w:rsidR="00BD3FC0" w:rsidRPr="00A52345" w:rsidRDefault="00BD3FC0" w:rsidP="002E59FA">
            <w:pPr>
              <w:jc w:val="center"/>
              <w:rPr>
                <w:sz w:val="18"/>
                <w:szCs w:val="18"/>
              </w:rPr>
            </w:pPr>
            <w:r w:rsidRPr="00A52345">
              <w:rPr>
                <w:sz w:val="18"/>
                <w:szCs w:val="18"/>
              </w:rPr>
              <w:t>1</w:t>
            </w:r>
          </w:p>
        </w:tc>
        <w:tc>
          <w:tcPr>
            <w:tcW w:w="567" w:type="dxa"/>
            <w:shd w:val="clear" w:color="auto" w:fill="auto"/>
          </w:tcPr>
          <w:p w:rsidR="00BD3FC0" w:rsidRPr="00A52345" w:rsidRDefault="00BD3FC0" w:rsidP="002E59FA">
            <w:pPr>
              <w:jc w:val="center"/>
              <w:rPr>
                <w:sz w:val="18"/>
                <w:szCs w:val="18"/>
              </w:rPr>
            </w:pPr>
            <w:r w:rsidRPr="00A52345">
              <w:rPr>
                <w:sz w:val="18"/>
                <w:szCs w:val="18"/>
              </w:rPr>
              <w:t>2</w:t>
            </w:r>
          </w:p>
        </w:tc>
        <w:tc>
          <w:tcPr>
            <w:tcW w:w="709" w:type="dxa"/>
            <w:shd w:val="clear" w:color="auto" w:fill="auto"/>
          </w:tcPr>
          <w:p w:rsidR="00BD3FC0" w:rsidRPr="00A52345" w:rsidRDefault="00BD3FC0" w:rsidP="002E59FA">
            <w:pPr>
              <w:jc w:val="center"/>
              <w:rPr>
                <w:sz w:val="18"/>
                <w:szCs w:val="18"/>
              </w:rPr>
            </w:pPr>
            <w:r w:rsidRPr="00A52345">
              <w:rPr>
                <w:sz w:val="18"/>
                <w:szCs w:val="18"/>
              </w:rPr>
              <w:t>3</w:t>
            </w:r>
          </w:p>
        </w:tc>
        <w:tc>
          <w:tcPr>
            <w:tcW w:w="992" w:type="dxa"/>
            <w:shd w:val="clear" w:color="auto" w:fill="auto"/>
          </w:tcPr>
          <w:p w:rsidR="00BD3FC0" w:rsidRPr="00A52345" w:rsidRDefault="00BD3FC0" w:rsidP="002E59FA">
            <w:pPr>
              <w:jc w:val="center"/>
              <w:rPr>
                <w:sz w:val="18"/>
                <w:szCs w:val="18"/>
              </w:rPr>
            </w:pPr>
            <w:r w:rsidRPr="00A52345">
              <w:rPr>
                <w:sz w:val="18"/>
                <w:szCs w:val="18"/>
              </w:rPr>
              <w:t>4</w:t>
            </w:r>
          </w:p>
        </w:tc>
        <w:tc>
          <w:tcPr>
            <w:tcW w:w="709" w:type="dxa"/>
            <w:shd w:val="clear" w:color="auto" w:fill="auto"/>
          </w:tcPr>
          <w:p w:rsidR="00BD3FC0" w:rsidRPr="00A52345" w:rsidRDefault="00BD3FC0" w:rsidP="002E59FA">
            <w:pPr>
              <w:jc w:val="center"/>
              <w:rPr>
                <w:sz w:val="18"/>
                <w:szCs w:val="18"/>
              </w:rPr>
            </w:pPr>
            <w:r w:rsidRPr="00A52345">
              <w:rPr>
                <w:sz w:val="18"/>
                <w:szCs w:val="18"/>
              </w:rPr>
              <w:t>5</w:t>
            </w:r>
          </w:p>
        </w:tc>
        <w:tc>
          <w:tcPr>
            <w:tcW w:w="1276" w:type="dxa"/>
          </w:tcPr>
          <w:p w:rsidR="00BD3FC0" w:rsidRPr="00A52345" w:rsidRDefault="00BD3FC0" w:rsidP="002E59FA">
            <w:pPr>
              <w:jc w:val="center"/>
              <w:rPr>
                <w:rFonts w:eastAsia="Calibri"/>
                <w:bCs/>
                <w:iCs/>
                <w:sz w:val="18"/>
                <w:szCs w:val="18"/>
              </w:rPr>
            </w:pPr>
            <w:r w:rsidRPr="00A52345">
              <w:rPr>
                <w:rFonts w:eastAsia="Calibri"/>
                <w:bCs/>
                <w:iCs/>
                <w:sz w:val="18"/>
                <w:szCs w:val="18"/>
              </w:rPr>
              <w:t>6</w:t>
            </w:r>
          </w:p>
        </w:tc>
        <w:tc>
          <w:tcPr>
            <w:tcW w:w="992" w:type="dxa"/>
          </w:tcPr>
          <w:p w:rsidR="00BD3FC0" w:rsidRPr="00A52345" w:rsidRDefault="00BD3FC0" w:rsidP="002E59FA">
            <w:pPr>
              <w:jc w:val="center"/>
              <w:rPr>
                <w:rFonts w:eastAsia="Calibri"/>
                <w:bCs/>
                <w:iCs/>
                <w:sz w:val="18"/>
                <w:szCs w:val="18"/>
              </w:rPr>
            </w:pPr>
            <w:r w:rsidRPr="00A52345">
              <w:rPr>
                <w:rFonts w:eastAsia="Calibri"/>
                <w:bCs/>
                <w:iCs/>
                <w:sz w:val="18"/>
                <w:szCs w:val="18"/>
              </w:rPr>
              <w:t>7</w:t>
            </w:r>
          </w:p>
        </w:tc>
        <w:tc>
          <w:tcPr>
            <w:tcW w:w="992" w:type="dxa"/>
            <w:shd w:val="clear" w:color="auto" w:fill="auto"/>
          </w:tcPr>
          <w:p w:rsidR="00BD3FC0" w:rsidRPr="00A52345" w:rsidRDefault="00BD3FC0" w:rsidP="002E59FA">
            <w:pPr>
              <w:jc w:val="center"/>
              <w:rPr>
                <w:rFonts w:eastAsia="Calibri"/>
                <w:bCs/>
                <w:iCs/>
                <w:sz w:val="18"/>
                <w:szCs w:val="18"/>
              </w:rPr>
            </w:pPr>
            <w:r w:rsidRPr="00A52345">
              <w:rPr>
                <w:rFonts w:eastAsia="Calibri"/>
                <w:bCs/>
                <w:iCs/>
                <w:sz w:val="18"/>
                <w:szCs w:val="18"/>
              </w:rPr>
              <w:t>8</w:t>
            </w:r>
          </w:p>
        </w:tc>
      </w:tr>
      <w:tr w:rsidR="00BD3FC0" w:rsidRPr="00A52345" w:rsidTr="00BD3FC0">
        <w:trPr>
          <w:trHeight w:hRule="exact" w:val="311"/>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ОБЩЕГОСУДАРСТВЕННЫЕ ВОПРОСЫ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2021,408-99</w:t>
            </w:r>
          </w:p>
        </w:tc>
        <w:tc>
          <w:tcPr>
            <w:tcW w:w="992" w:type="dxa"/>
          </w:tcPr>
          <w:p w:rsidR="00BD3FC0" w:rsidRPr="00A52345" w:rsidRDefault="00BD3FC0" w:rsidP="002E59FA">
            <w:pPr>
              <w:jc w:val="center"/>
              <w:rPr>
                <w:bCs/>
                <w:iCs/>
                <w:sz w:val="18"/>
                <w:szCs w:val="18"/>
              </w:rPr>
            </w:pPr>
            <w:r w:rsidRPr="00A52345">
              <w:rPr>
                <w:bCs/>
                <w:iCs/>
                <w:sz w:val="18"/>
                <w:szCs w:val="18"/>
              </w:rPr>
              <w:t>673, 873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614, 313</w:t>
            </w:r>
          </w:p>
        </w:tc>
      </w:tr>
      <w:tr w:rsidR="00BD3FC0" w:rsidRPr="00A52345" w:rsidTr="00BD3FC0">
        <w:trPr>
          <w:trHeight w:val="800"/>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1847,089-99</w:t>
            </w:r>
          </w:p>
        </w:tc>
        <w:tc>
          <w:tcPr>
            <w:tcW w:w="992" w:type="dxa"/>
          </w:tcPr>
          <w:p w:rsidR="00BD3FC0" w:rsidRPr="00A52345" w:rsidRDefault="00BD3FC0" w:rsidP="002E59FA">
            <w:pPr>
              <w:jc w:val="center"/>
              <w:rPr>
                <w:bCs/>
                <w:iCs/>
                <w:sz w:val="18"/>
                <w:szCs w:val="18"/>
              </w:rPr>
            </w:pPr>
            <w:r w:rsidRPr="00A52345">
              <w:rPr>
                <w:bCs/>
                <w:iCs/>
                <w:sz w:val="18"/>
                <w:szCs w:val="18"/>
              </w:rPr>
              <w:t>663, 041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603, 994</w:t>
            </w:r>
          </w:p>
        </w:tc>
      </w:tr>
      <w:tr w:rsidR="00BD3FC0" w:rsidRPr="00A52345" w:rsidTr="00BD3FC0">
        <w:trPr>
          <w:trHeight w:val="976"/>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0400000000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1847,089-99</w:t>
            </w:r>
          </w:p>
        </w:tc>
        <w:tc>
          <w:tcPr>
            <w:tcW w:w="992" w:type="dxa"/>
          </w:tcPr>
          <w:p w:rsidR="00BD3FC0" w:rsidRPr="00A52345" w:rsidRDefault="00BD3FC0" w:rsidP="002E59FA">
            <w:pPr>
              <w:jc w:val="center"/>
              <w:rPr>
                <w:bCs/>
                <w:iCs/>
                <w:sz w:val="18"/>
                <w:szCs w:val="18"/>
              </w:rPr>
            </w:pPr>
            <w:r w:rsidRPr="00A52345">
              <w:rPr>
                <w:bCs/>
                <w:iCs/>
                <w:sz w:val="18"/>
                <w:szCs w:val="18"/>
              </w:rPr>
              <w:t>663, 041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603, 994</w:t>
            </w:r>
          </w:p>
        </w:tc>
      </w:tr>
      <w:tr w:rsidR="00BD3FC0" w:rsidRPr="00A52345" w:rsidTr="00BD3FC0">
        <w:trPr>
          <w:trHeight w:val="274"/>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1838,709-99</w:t>
            </w:r>
          </w:p>
        </w:tc>
        <w:tc>
          <w:tcPr>
            <w:tcW w:w="992" w:type="dxa"/>
          </w:tcPr>
          <w:p w:rsidR="00BD3FC0" w:rsidRPr="00A52345" w:rsidRDefault="00BD3FC0" w:rsidP="002E59FA">
            <w:pPr>
              <w:jc w:val="center"/>
              <w:rPr>
                <w:bCs/>
                <w:iCs/>
                <w:sz w:val="18"/>
                <w:szCs w:val="18"/>
              </w:rPr>
            </w:pPr>
            <w:r w:rsidRPr="00A52345">
              <w:rPr>
                <w:bCs/>
                <w:iCs/>
                <w:sz w:val="18"/>
                <w:szCs w:val="18"/>
              </w:rPr>
              <w:t>654, 661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595, 614</w:t>
            </w:r>
          </w:p>
        </w:tc>
      </w:tr>
      <w:tr w:rsidR="00BD3FC0" w:rsidRPr="00A52345" w:rsidTr="00BD3FC0">
        <w:trPr>
          <w:trHeight w:val="169"/>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Основное мероприятие «Расходы на содержание органов местного самоуправления»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1838,709-99</w:t>
            </w:r>
          </w:p>
        </w:tc>
        <w:tc>
          <w:tcPr>
            <w:tcW w:w="992" w:type="dxa"/>
          </w:tcPr>
          <w:p w:rsidR="00BD3FC0" w:rsidRPr="00A52345" w:rsidRDefault="00BD3FC0" w:rsidP="002E59FA">
            <w:pPr>
              <w:jc w:val="center"/>
              <w:rPr>
                <w:bCs/>
                <w:iCs/>
                <w:sz w:val="18"/>
                <w:szCs w:val="18"/>
              </w:rPr>
            </w:pPr>
            <w:r w:rsidRPr="00A52345">
              <w:rPr>
                <w:bCs/>
                <w:iCs/>
                <w:sz w:val="18"/>
                <w:szCs w:val="18"/>
              </w:rPr>
              <w:t>654, 661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595, 614</w:t>
            </w:r>
          </w:p>
        </w:tc>
      </w:tr>
      <w:tr w:rsidR="00BD3FC0" w:rsidRPr="00A52345" w:rsidTr="00BD3FC0">
        <w:trPr>
          <w:trHeight w:val="884"/>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0410102100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954, 248</w:t>
            </w:r>
          </w:p>
        </w:tc>
        <w:tc>
          <w:tcPr>
            <w:tcW w:w="992" w:type="dxa"/>
          </w:tcPr>
          <w:p w:rsidR="00BD3FC0" w:rsidRPr="00A52345" w:rsidRDefault="00BD3FC0" w:rsidP="002E59FA">
            <w:pPr>
              <w:jc w:val="center"/>
              <w:rPr>
                <w:bCs/>
                <w:iCs/>
                <w:sz w:val="18"/>
                <w:szCs w:val="18"/>
              </w:rPr>
            </w:pPr>
            <w:r w:rsidRPr="00A52345">
              <w:rPr>
                <w:bCs/>
                <w:iCs/>
                <w:sz w:val="18"/>
                <w:szCs w:val="18"/>
              </w:rPr>
              <w:t>428, 388</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422, 586</w:t>
            </w:r>
          </w:p>
        </w:tc>
      </w:tr>
      <w:tr w:rsidR="00BD3FC0" w:rsidRPr="00A52345" w:rsidTr="00BD3FC0">
        <w:trPr>
          <w:trHeight w:val="1118"/>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0410102100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100</w:t>
            </w:r>
          </w:p>
        </w:tc>
        <w:tc>
          <w:tcPr>
            <w:tcW w:w="1276" w:type="dxa"/>
          </w:tcPr>
          <w:p w:rsidR="00BD3FC0" w:rsidRPr="00A52345" w:rsidRDefault="00BD3FC0" w:rsidP="002E59FA">
            <w:pPr>
              <w:jc w:val="center"/>
              <w:rPr>
                <w:bCs/>
                <w:iCs/>
                <w:sz w:val="18"/>
                <w:szCs w:val="18"/>
              </w:rPr>
            </w:pPr>
            <w:r w:rsidRPr="00A52345">
              <w:rPr>
                <w:bCs/>
                <w:iCs/>
                <w:sz w:val="18"/>
                <w:szCs w:val="18"/>
              </w:rPr>
              <w:t>954, 248</w:t>
            </w:r>
          </w:p>
        </w:tc>
        <w:tc>
          <w:tcPr>
            <w:tcW w:w="992" w:type="dxa"/>
          </w:tcPr>
          <w:p w:rsidR="00BD3FC0" w:rsidRPr="00A52345" w:rsidRDefault="00BD3FC0" w:rsidP="002E59FA">
            <w:pPr>
              <w:jc w:val="center"/>
              <w:rPr>
                <w:bCs/>
                <w:iCs/>
                <w:sz w:val="18"/>
                <w:szCs w:val="18"/>
              </w:rPr>
            </w:pPr>
            <w:r w:rsidRPr="00A52345">
              <w:rPr>
                <w:bCs/>
                <w:iCs/>
                <w:sz w:val="18"/>
                <w:szCs w:val="18"/>
              </w:rPr>
              <w:t>428, 388</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422, 586</w:t>
            </w:r>
          </w:p>
        </w:tc>
      </w:tr>
      <w:tr w:rsidR="00BD3FC0" w:rsidRPr="00A52345" w:rsidTr="00BD3FC0">
        <w:trPr>
          <w:trHeight w:val="38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на выплаты персоналу государственных (муниципальных) органов</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0410102100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120</w:t>
            </w:r>
          </w:p>
        </w:tc>
        <w:tc>
          <w:tcPr>
            <w:tcW w:w="1276" w:type="dxa"/>
          </w:tcPr>
          <w:p w:rsidR="00BD3FC0" w:rsidRPr="00A52345" w:rsidRDefault="00BD3FC0" w:rsidP="002E59FA">
            <w:pPr>
              <w:jc w:val="center"/>
              <w:rPr>
                <w:bCs/>
                <w:iCs/>
                <w:sz w:val="18"/>
                <w:szCs w:val="18"/>
              </w:rPr>
            </w:pPr>
            <w:r w:rsidRPr="00A52345">
              <w:rPr>
                <w:bCs/>
                <w:iCs/>
                <w:sz w:val="18"/>
                <w:szCs w:val="18"/>
              </w:rPr>
              <w:t>954, 248</w:t>
            </w:r>
          </w:p>
        </w:tc>
        <w:tc>
          <w:tcPr>
            <w:tcW w:w="992" w:type="dxa"/>
          </w:tcPr>
          <w:p w:rsidR="00BD3FC0" w:rsidRPr="00A52345" w:rsidRDefault="00BD3FC0" w:rsidP="002E59FA">
            <w:pPr>
              <w:jc w:val="center"/>
              <w:rPr>
                <w:bCs/>
                <w:iCs/>
                <w:sz w:val="18"/>
                <w:szCs w:val="18"/>
              </w:rPr>
            </w:pPr>
            <w:r w:rsidRPr="00A52345">
              <w:rPr>
                <w:bCs/>
                <w:iCs/>
                <w:sz w:val="18"/>
                <w:szCs w:val="18"/>
              </w:rPr>
              <w:t>428, 388</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422, 586</w:t>
            </w:r>
          </w:p>
        </w:tc>
      </w:tr>
      <w:tr w:rsidR="00BD3FC0" w:rsidRPr="00A52345" w:rsidTr="00BD3FC0">
        <w:trPr>
          <w:trHeight w:val="390"/>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на выплаты по оплате труда Главы администрации Мошковского сельсовета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0410102110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724, 835</w:t>
            </w:r>
          </w:p>
        </w:tc>
        <w:tc>
          <w:tcPr>
            <w:tcW w:w="992" w:type="dxa"/>
          </w:tcPr>
          <w:p w:rsidR="00BD3FC0" w:rsidRPr="00A52345" w:rsidRDefault="00BD3FC0" w:rsidP="002E59FA">
            <w:pPr>
              <w:jc w:val="center"/>
              <w:rPr>
                <w:bCs/>
                <w:iCs/>
                <w:sz w:val="18"/>
                <w:szCs w:val="18"/>
              </w:rPr>
            </w:pPr>
            <w:r w:rsidRPr="00A52345">
              <w:rPr>
                <w:bCs/>
                <w:iCs/>
                <w:sz w:val="18"/>
                <w:szCs w:val="18"/>
              </w:rPr>
              <w:t>212, 981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159, 736</w:t>
            </w:r>
          </w:p>
        </w:tc>
      </w:tr>
      <w:tr w:rsidR="00BD3FC0" w:rsidRPr="00A52345" w:rsidTr="00BD3FC0">
        <w:trPr>
          <w:trHeight w:val="106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0410102110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100</w:t>
            </w:r>
          </w:p>
        </w:tc>
        <w:tc>
          <w:tcPr>
            <w:tcW w:w="1276" w:type="dxa"/>
          </w:tcPr>
          <w:p w:rsidR="00BD3FC0" w:rsidRPr="00A52345" w:rsidRDefault="00BD3FC0" w:rsidP="002E59FA">
            <w:pPr>
              <w:jc w:val="center"/>
              <w:rPr>
                <w:bCs/>
                <w:iCs/>
                <w:sz w:val="18"/>
                <w:szCs w:val="18"/>
              </w:rPr>
            </w:pPr>
            <w:r w:rsidRPr="00A52345">
              <w:rPr>
                <w:bCs/>
                <w:iCs/>
                <w:sz w:val="18"/>
                <w:szCs w:val="18"/>
              </w:rPr>
              <w:t>724, 835</w:t>
            </w:r>
          </w:p>
        </w:tc>
        <w:tc>
          <w:tcPr>
            <w:tcW w:w="992" w:type="dxa"/>
          </w:tcPr>
          <w:p w:rsidR="00BD3FC0" w:rsidRPr="00A52345" w:rsidRDefault="00BD3FC0" w:rsidP="002E59FA">
            <w:pPr>
              <w:jc w:val="center"/>
              <w:rPr>
                <w:bCs/>
                <w:iCs/>
                <w:sz w:val="18"/>
                <w:szCs w:val="18"/>
              </w:rPr>
            </w:pPr>
            <w:r w:rsidRPr="00A52345">
              <w:rPr>
                <w:bCs/>
                <w:iCs/>
                <w:sz w:val="18"/>
                <w:szCs w:val="18"/>
              </w:rPr>
              <w:t>212, 981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159, 736</w:t>
            </w:r>
          </w:p>
        </w:tc>
      </w:tr>
      <w:tr w:rsidR="00BD3FC0" w:rsidRPr="00A52345" w:rsidTr="00BD3FC0">
        <w:trPr>
          <w:trHeight w:val="529"/>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на выплаты персоналу государственных (муниципальных) органов</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0410102110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120</w:t>
            </w:r>
          </w:p>
        </w:tc>
        <w:tc>
          <w:tcPr>
            <w:tcW w:w="1276" w:type="dxa"/>
          </w:tcPr>
          <w:p w:rsidR="00BD3FC0" w:rsidRPr="00A52345" w:rsidRDefault="00BD3FC0" w:rsidP="002E59FA">
            <w:pPr>
              <w:jc w:val="center"/>
              <w:rPr>
                <w:bCs/>
                <w:iCs/>
                <w:sz w:val="18"/>
                <w:szCs w:val="18"/>
              </w:rPr>
            </w:pPr>
            <w:r w:rsidRPr="00A52345">
              <w:rPr>
                <w:bCs/>
                <w:iCs/>
                <w:sz w:val="18"/>
                <w:szCs w:val="18"/>
              </w:rPr>
              <w:t>724, 835</w:t>
            </w:r>
          </w:p>
        </w:tc>
        <w:tc>
          <w:tcPr>
            <w:tcW w:w="992" w:type="dxa"/>
          </w:tcPr>
          <w:p w:rsidR="00BD3FC0" w:rsidRPr="00A52345" w:rsidRDefault="00BD3FC0" w:rsidP="002E59FA">
            <w:pPr>
              <w:jc w:val="center"/>
              <w:rPr>
                <w:bCs/>
                <w:iCs/>
                <w:sz w:val="18"/>
                <w:szCs w:val="18"/>
              </w:rPr>
            </w:pPr>
            <w:r w:rsidRPr="00A52345">
              <w:rPr>
                <w:bCs/>
                <w:iCs/>
                <w:sz w:val="18"/>
                <w:szCs w:val="18"/>
              </w:rPr>
              <w:t>212, 981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159, 736</w:t>
            </w:r>
          </w:p>
        </w:tc>
      </w:tr>
      <w:tr w:rsidR="00BD3FC0" w:rsidRPr="00A52345" w:rsidTr="00BD3FC0">
        <w:trPr>
          <w:trHeight w:val="508"/>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0410102200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146,334-99</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27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0410102200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200</w:t>
            </w:r>
          </w:p>
        </w:tc>
        <w:tc>
          <w:tcPr>
            <w:tcW w:w="1276" w:type="dxa"/>
          </w:tcPr>
          <w:p w:rsidR="00BD3FC0" w:rsidRPr="00A52345" w:rsidRDefault="00BD3FC0" w:rsidP="002E59FA">
            <w:pPr>
              <w:jc w:val="center"/>
              <w:rPr>
                <w:bCs/>
                <w:iCs/>
                <w:sz w:val="18"/>
                <w:szCs w:val="18"/>
              </w:rPr>
            </w:pPr>
            <w:r w:rsidRPr="00A52345">
              <w:rPr>
                <w:bCs/>
                <w:iCs/>
                <w:sz w:val="18"/>
                <w:szCs w:val="18"/>
              </w:rPr>
              <w:t>121,418-99</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268"/>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0410102200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240</w:t>
            </w:r>
          </w:p>
        </w:tc>
        <w:tc>
          <w:tcPr>
            <w:tcW w:w="1276" w:type="dxa"/>
          </w:tcPr>
          <w:p w:rsidR="00BD3FC0" w:rsidRPr="00A52345" w:rsidRDefault="00BD3FC0" w:rsidP="002E59FA">
            <w:pPr>
              <w:jc w:val="center"/>
              <w:rPr>
                <w:bCs/>
                <w:iCs/>
                <w:sz w:val="18"/>
                <w:szCs w:val="18"/>
              </w:rPr>
            </w:pPr>
            <w:r w:rsidRPr="00A52345">
              <w:rPr>
                <w:bCs/>
                <w:iCs/>
                <w:sz w:val="18"/>
                <w:szCs w:val="18"/>
              </w:rPr>
              <w:t>121,418-99</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24"/>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бюджетные ассигнования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0410102200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800</w:t>
            </w:r>
          </w:p>
        </w:tc>
        <w:tc>
          <w:tcPr>
            <w:tcW w:w="1276" w:type="dxa"/>
          </w:tcPr>
          <w:p w:rsidR="00BD3FC0" w:rsidRPr="00A52345" w:rsidRDefault="00BD3FC0" w:rsidP="002E59FA">
            <w:pPr>
              <w:jc w:val="center"/>
              <w:rPr>
                <w:bCs/>
                <w:iCs/>
                <w:sz w:val="18"/>
                <w:szCs w:val="18"/>
              </w:rPr>
            </w:pPr>
            <w:r w:rsidRPr="00A52345">
              <w:rPr>
                <w:bCs/>
                <w:iCs/>
                <w:sz w:val="18"/>
                <w:szCs w:val="18"/>
              </w:rPr>
              <w:t>24 ,916</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272"/>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Уплата налогов, сборов и иных платежей</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0410102200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850</w:t>
            </w:r>
          </w:p>
        </w:tc>
        <w:tc>
          <w:tcPr>
            <w:tcW w:w="1276" w:type="dxa"/>
          </w:tcPr>
          <w:p w:rsidR="00BD3FC0" w:rsidRPr="00A52345" w:rsidRDefault="00BD3FC0" w:rsidP="002E59FA">
            <w:pPr>
              <w:jc w:val="center"/>
              <w:rPr>
                <w:bCs/>
                <w:iCs/>
                <w:sz w:val="18"/>
                <w:szCs w:val="18"/>
              </w:rPr>
            </w:pPr>
            <w:r w:rsidRPr="00A52345">
              <w:rPr>
                <w:bCs/>
                <w:iCs/>
                <w:sz w:val="18"/>
                <w:szCs w:val="18"/>
              </w:rPr>
              <w:t>24 ,916</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840"/>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0410164710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13, 292</w:t>
            </w:r>
          </w:p>
        </w:tc>
        <w:tc>
          <w:tcPr>
            <w:tcW w:w="992" w:type="dxa"/>
          </w:tcPr>
          <w:p w:rsidR="00BD3FC0" w:rsidRPr="00A52345" w:rsidRDefault="00BD3FC0" w:rsidP="002E59FA">
            <w:pPr>
              <w:jc w:val="center"/>
              <w:rPr>
                <w:bCs/>
                <w:iCs/>
                <w:sz w:val="18"/>
                <w:szCs w:val="18"/>
              </w:rPr>
            </w:pPr>
            <w:r w:rsidRPr="00A52345">
              <w:rPr>
                <w:bCs/>
                <w:iCs/>
                <w:sz w:val="18"/>
                <w:szCs w:val="18"/>
              </w:rPr>
              <w:t>13, 292</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13, 292</w:t>
            </w:r>
          </w:p>
        </w:tc>
      </w:tr>
      <w:tr w:rsidR="00BD3FC0" w:rsidRPr="00A52345" w:rsidTr="00BD3FC0">
        <w:trPr>
          <w:trHeight w:val="300"/>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0410164710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100</w:t>
            </w:r>
          </w:p>
        </w:tc>
        <w:tc>
          <w:tcPr>
            <w:tcW w:w="1276" w:type="dxa"/>
          </w:tcPr>
          <w:p w:rsidR="00BD3FC0" w:rsidRPr="00A52345" w:rsidRDefault="00BD3FC0" w:rsidP="002E59FA">
            <w:pPr>
              <w:jc w:val="center"/>
              <w:rPr>
                <w:bCs/>
                <w:iCs/>
                <w:sz w:val="18"/>
                <w:szCs w:val="18"/>
              </w:rPr>
            </w:pPr>
            <w:r w:rsidRPr="00A52345">
              <w:rPr>
                <w:bCs/>
                <w:iCs/>
                <w:sz w:val="18"/>
                <w:szCs w:val="18"/>
              </w:rPr>
              <w:t>13, 292</w:t>
            </w:r>
          </w:p>
        </w:tc>
        <w:tc>
          <w:tcPr>
            <w:tcW w:w="992" w:type="dxa"/>
          </w:tcPr>
          <w:p w:rsidR="00BD3FC0" w:rsidRPr="00A52345" w:rsidRDefault="00BD3FC0" w:rsidP="002E59FA">
            <w:pPr>
              <w:jc w:val="center"/>
              <w:rPr>
                <w:bCs/>
                <w:iCs/>
                <w:sz w:val="18"/>
                <w:szCs w:val="18"/>
              </w:rPr>
            </w:pPr>
            <w:r w:rsidRPr="00A52345">
              <w:rPr>
                <w:bCs/>
                <w:iCs/>
                <w:sz w:val="18"/>
                <w:szCs w:val="18"/>
              </w:rPr>
              <w:t>13, 292</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13, 292</w:t>
            </w:r>
          </w:p>
        </w:tc>
      </w:tr>
      <w:tr w:rsidR="00BD3FC0" w:rsidRPr="00A52345" w:rsidTr="00BD3FC0">
        <w:trPr>
          <w:trHeight w:val="330"/>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на выплаты персоналу государственных (муниципальных) органов</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0410164710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120</w:t>
            </w:r>
          </w:p>
        </w:tc>
        <w:tc>
          <w:tcPr>
            <w:tcW w:w="1276" w:type="dxa"/>
          </w:tcPr>
          <w:p w:rsidR="00BD3FC0" w:rsidRPr="00A52345" w:rsidRDefault="00BD3FC0" w:rsidP="002E59FA">
            <w:pPr>
              <w:jc w:val="center"/>
              <w:rPr>
                <w:bCs/>
                <w:iCs/>
                <w:sz w:val="18"/>
                <w:szCs w:val="18"/>
              </w:rPr>
            </w:pPr>
            <w:r w:rsidRPr="00A52345">
              <w:rPr>
                <w:bCs/>
                <w:iCs/>
                <w:sz w:val="18"/>
                <w:szCs w:val="18"/>
              </w:rPr>
              <w:t>13, 292</w:t>
            </w:r>
          </w:p>
        </w:tc>
        <w:tc>
          <w:tcPr>
            <w:tcW w:w="992" w:type="dxa"/>
          </w:tcPr>
          <w:p w:rsidR="00BD3FC0" w:rsidRPr="00A52345" w:rsidRDefault="00BD3FC0" w:rsidP="002E59FA">
            <w:pPr>
              <w:jc w:val="center"/>
              <w:rPr>
                <w:bCs/>
                <w:iCs/>
                <w:sz w:val="18"/>
                <w:szCs w:val="18"/>
              </w:rPr>
            </w:pPr>
            <w:r w:rsidRPr="00A52345">
              <w:rPr>
                <w:bCs/>
                <w:iCs/>
                <w:sz w:val="18"/>
                <w:szCs w:val="18"/>
              </w:rPr>
              <w:t>13, 292</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13, 292</w:t>
            </w:r>
          </w:p>
        </w:tc>
      </w:tr>
      <w:tr w:rsidR="00BD3FC0" w:rsidRPr="00A52345" w:rsidTr="00BD3FC0">
        <w:trPr>
          <w:trHeight w:val="270"/>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lastRenderedPageBreak/>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0420000000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8, 380</w:t>
            </w:r>
          </w:p>
        </w:tc>
        <w:tc>
          <w:tcPr>
            <w:tcW w:w="992" w:type="dxa"/>
          </w:tcPr>
          <w:p w:rsidR="00BD3FC0" w:rsidRPr="00A52345" w:rsidRDefault="00BD3FC0" w:rsidP="002E59FA">
            <w:pPr>
              <w:jc w:val="center"/>
              <w:rPr>
                <w:bCs/>
                <w:iCs/>
                <w:sz w:val="18"/>
                <w:szCs w:val="18"/>
              </w:rPr>
            </w:pPr>
            <w:r w:rsidRPr="00A52345">
              <w:rPr>
                <w:bCs/>
                <w:iCs/>
                <w:sz w:val="18"/>
                <w:szCs w:val="18"/>
              </w:rPr>
              <w:t>8, 380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8, 380</w:t>
            </w:r>
          </w:p>
        </w:tc>
      </w:tr>
      <w:tr w:rsidR="00BD3FC0" w:rsidRPr="00A52345" w:rsidTr="00BD3FC0">
        <w:trPr>
          <w:trHeight w:hRule="exact" w:val="60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0420100000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8, 380</w:t>
            </w:r>
          </w:p>
        </w:tc>
        <w:tc>
          <w:tcPr>
            <w:tcW w:w="992" w:type="dxa"/>
          </w:tcPr>
          <w:p w:rsidR="00BD3FC0" w:rsidRPr="00A52345" w:rsidRDefault="00BD3FC0" w:rsidP="002E59FA">
            <w:pPr>
              <w:jc w:val="center"/>
              <w:rPr>
                <w:bCs/>
                <w:iCs/>
                <w:sz w:val="18"/>
                <w:szCs w:val="18"/>
              </w:rPr>
            </w:pPr>
            <w:r w:rsidRPr="00A52345">
              <w:rPr>
                <w:bCs/>
                <w:iCs/>
                <w:sz w:val="18"/>
                <w:szCs w:val="18"/>
              </w:rPr>
              <w:t>8, 380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8, 380</w:t>
            </w:r>
          </w:p>
        </w:tc>
      </w:tr>
      <w:tr w:rsidR="00BD3FC0" w:rsidRPr="00A52345" w:rsidTr="00BD3FC0">
        <w:trPr>
          <w:trHeight w:hRule="exact" w:val="1106"/>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0420164700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8, 380</w:t>
            </w:r>
          </w:p>
        </w:tc>
        <w:tc>
          <w:tcPr>
            <w:tcW w:w="992" w:type="dxa"/>
          </w:tcPr>
          <w:p w:rsidR="00BD3FC0" w:rsidRPr="00A52345" w:rsidRDefault="00BD3FC0" w:rsidP="002E59FA">
            <w:pPr>
              <w:jc w:val="center"/>
              <w:rPr>
                <w:bCs/>
                <w:iCs/>
                <w:sz w:val="18"/>
                <w:szCs w:val="18"/>
              </w:rPr>
            </w:pPr>
            <w:r w:rsidRPr="00A52345">
              <w:rPr>
                <w:bCs/>
                <w:iCs/>
                <w:sz w:val="18"/>
                <w:szCs w:val="18"/>
              </w:rPr>
              <w:t>8, 380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8, 380</w:t>
            </w:r>
          </w:p>
        </w:tc>
      </w:tr>
      <w:tr w:rsidR="00BD3FC0" w:rsidRPr="00A52345" w:rsidTr="00BD3FC0">
        <w:trPr>
          <w:trHeight w:val="300"/>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Межбюджетные трансферты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0420164700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500</w:t>
            </w:r>
          </w:p>
        </w:tc>
        <w:tc>
          <w:tcPr>
            <w:tcW w:w="1276" w:type="dxa"/>
          </w:tcPr>
          <w:p w:rsidR="00BD3FC0" w:rsidRPr="00A52345" w:rsidRDefault="00BD3FC0" w:rsidP="002E59FA">
            <w:pPr>
              <w:jc w:val="center"/>
              <w:rPr>
                <w:bCs/>
                <w:iCs/>
                <w:sz w:val="18"/>
                <w:szCs w:val="18"/>
              </w:rPr>
            </w:pPr>
            <w:r w:rsidRPr="00A52345">
              <w:rPr>
                <w:bCs/>
                <w:iCs/>
                <w:sz w:val="18"/>
                <w:szCs w:val="18"/>
              </w:rPr>
              <w:t>8, 380</w:t>
            </w:r>
          </w:p>
        </w:tc>
        <w:tc>
          <w:tcPr>
            <w:tcW w:w="992" w:type="dxa"/>
          </w:tcPr>
          <w:p w:rsidR="00BD3FC0" w:rsidRPr="00A52345" w:rsidRDefault="00BD3FC0" w:rsidP="002E59FA">
            <w:pPr>
              <w:jc w:val="center"/>
              <w:rPr>
                <w:bCs/>
                <w:iCs/>
                <w:sz w:val="18"/>
                <w:szCs w:val="18"/>
              </w:rPr>
            </w:pPr>
            <w:r w:rsidRPr="00A52345">
              <w:rPr>
                <w:bCs/>
                <w:iCs/>
                <w:sz w:val="18"/>
                <w:szCs w:val="18"/>
              </w:rPr>
              <w:t>8, 380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8, 380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межбюджетные трансферты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0420164700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540</w:t>
            </w:r>
          </w:p>
        </w:tc>
        <w:tc>
          <w:tcPr>
            <w:tcW w:w="1276" w:type="dxa"/>
          </w:tcPr>
          <w:p w:rsidR="00BD3FC0" w:rsidRPr="00A52345" w:rsidRDefault="00BD3FC0" w:rsidP="002E59FA">
            <w:pPr>
              <w:jc w:val="center"/>
              <w:rPr>
                <w:bCs/>
                <w:iCs/>
                <w:sz w:val="18"/>
                <w:szCs w:val="18"/>
              </w:rPr>
            </w:pPr>
            <w:r w:rsidRPr="00A52345">
              <w:rPr>
                <w:bCs/>
                <w:iCs/>
                <w:sz w:val="18"/>
                <w:szCs w:val="18"/>
              </w:rPr>
              <w:t>8, 380</w:t>
            </w:r>
          </w:p>
        </w:tc>
        <w:tc>
          <w:tcPr>
            <w:tcW w:w="992" w:type="dxa"/>
          </w:tcPr>
          <w:p w:rsidR="00BD3FC0" w:rsidRPr="00A52345" w:rsidRDefault="00BD3FC0" w:rsidP="002E59FA">
            <w:pPr>
              <w:jc w:val="center"/>
              <w:rPr>
                <w:bCs/>
                <w:iCs/>
                <w:sz w:val="18"/>
                <w:szCs w:val="18"/>
              </w:rPr>
            </w:pPr>
            <w:r w:rsidRPr="00A52345">
              <w:rPr>
                <w:bCs/>
                <w:iCs/>
                <w:sz w:val="18"/>
                <w:szCs w:val="18"/>
              </w:rPr>
              <w:t>8, 380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8, 380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tcPr>
          <w:p w:rsidR="00BD3FC0" w:rsidRPr="00A52345" w:rsidRDefault="00BD3FC0" w:rsidP="002E59FA">
            <w:pPr>
              <w:jc w:val="center"/>
              <w:rPr>
                <w:bCs/>
                <w:iCs/>
                <w:sz w:val="18"/>
                <w:szCs w:val="18"/>
                <w:lang w:val="en-US"/>
              </w:rPr>
            </w:pPr>
            <w:r w:rsidRPr="00A52345">
              <w:rPr>
                <w:bCs/>
                <w:iCs/>
                <w:sz w:val="18"/>
                <w:szCs w:val="18"/>
                <w:lang w:val="en-US"/>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06</w:t>
            </w: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9, 319</w:t>
            </w:r>
          </w:p>
        </w:tc>
        <w:tc>
          <w:tcPr>
            <w:tcW w:w="992" w:type="dxa"/>
          </w:tcPr>
          <w:p w:rsidR="00BD3FC0" w:rsidRPr="00A52345" w:rsidRDefault="00BD3FC0" w:rsidP="002E59FA">
            <w:pPr>
              <w:jc w:val="center"/>
              <w:rPr>
                <w:bCs/>
                <w:iCs/>
                <w:sz w:val="18"/>
                <w:szCs w:val="18"/>
              </w:rPr>
            </w:pPr>
            <w:r w:rsidRPr="00A52345">
              <w:rPr>
                <w:bCs/>
                <w:iCs/>
                <w:sz w:val="18"/>
                <w:szCs w:val="18"/>
              </w:rPr>
              <w:t>9, 319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9, 319</w:t>
            </w:r>
          </w:p>
        </w:tc>
      </w:tr>
      <w:tr w:rsidR="00BD3FC0" w:rsidRPr="00A52345" w:rsidTr="00BD3FC0">
        <w:trPr>
          <w:trHeight w:val="670"/>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06</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8000000000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9, 319</w:t>
            </w:r>
          </w:p>
        </w:tc>
        <w:tc>
          <w:tcPr>
            <w:tcW w:w="992" w:type="dxa"/>
          </w:tcPr>
          <w:p w:rsidR="00BD3FC0" w:rsidRPr="00A52345" w:rsidRDefault="00BD3FC0" w:rsidP="002E59FA">
            <w:pPr>
              <w:jc w:val="center"/>
              <w:rPr>
                <w:bCs/>
                <w:iCs/>
                <w:sz w:val="18"/>
                <w:szCs w:val="18"/>
              </w:rPr>
            </w:pPr>
            <w:r w:rsidRPr="00A52345">
              <w:rPr>
                <w:bCs/>
                <w:iCs/>
                <w:sz w:val="18"/>
                <w:szCs w:val="18"/>
              </w:rPr>
              <w:t>9, 319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9, 319</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Передача отдельных полномочий поселения району по исполнению вопросов местного значения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06</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8020000000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9, 319</w:t>
            </w:r>
          </w:p>
        </w:tc>
        <w:tc>
          <w:tcPr>
            <w:tcW w:w="992" w:type="dxa"/>
          </w:tcPr>
          <w:p w:rsidR="00BD3FC0" w:rsidRPr="00A52345" w:rsidRDefault="00BD3FC0" w:rsidP="002E59FA">
            <w:pPr>
              <w:jc w:val="center"/>
              <w:rPr>
                <w:bCs/>
                <w:iCs/>
                <w:sz w:val="18"/>
                <w:szCs w:val="18"/>
              </w:rPr>
            </w:pPr>
            <w:r w:rsidRPr="00A52345">
              <w:rPr>
                <w:bCs/>
                <w:iCs/>
                <w:sz w:val="18"/>
                <w:szCs w:val="18"/>
              </w:rPr>
              <w:t>9, 319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9, 319</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Передача полномочий по осуществлению внутреннего муниципального финансового контроля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06</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8020064750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9, 319</w:t>
            </w:r>
          </w:p>
        </w:tc>
        <w:tc>
          <w:tcPr>
            <w:tcW w:w="992" w:type="dxa"/>
          </w:tcPr>
          <w:p w:rsidR="00BD3FC0" w:rsidRPr="00A52345" w:rsidRDefault="00BD3FC0" w:rsidP="002E59FA">
            <w:pPr>
              <w:jc w:val="center"/>
              <w:rPr>
                <w:bCs/>
                <w:iCs/>
                <w:sz w:val="18"/>
                <w:szCs w:val="18"/>
              </w:rPr>
            </w:pPr>
            <w:r w:rsidRPr="00A52345">
              <w:rPr>
                <w:bCs/>
                <w:iCs/>
                <w:sz w:val="18"/>
                <w:szCs w:val="18"/>
              </w:rPr>
              <w:t>9, 319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9, 319</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Межбюджетные трансферты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06</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8020064750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500</w:t>
            </w:r>
          </w:p>
        </w:tc>
        <w:tc>
          <w:tcPr>
            <w:tcW w:w="1276" w:type="dxa"/>
          </w:tcPr>
          <w:p w:rsidR="00BD3FC0" w:rsidRPr="00A52345" w:rsidRDefault="00BD3FC0" w:rsidP="002E59FA">
            <w:pPr>
              <w:jc w:val="center"/>
              <w:rPr>
                <w:bCs/>
                <w:iCs/>
                <w:sz w:val="18"/>
                <w:szCs w:val="18"/>
              </w:rPr>
            </w:pPr>
            <w:r w:rsidRPr="00A52345">
              <w:rPr>
                <w:bCs/>
                <w:iCs/>
                <w:sz w:val="18"/>
                <w:szCs w:val="18"/>
              </w:rPr>
              <w:t>9, 319</w:t>
            </w:r>
          </w:p>
        </w:tc>
        <w:tc>
          <w:tcPr>
            <w:tcW w:w="992" w:type="dxa"/>
          </w:tcPr>
          <w:p w:rsidR="00BD3FC0" w:rsidRPr="00A52345" w:rsidRDefault="00BD3FC0" w:rsidP="002E59FA">
            <w:pPr>
              <w:jc w:val="center"/>
              <w:rPr>
                <w:bCs/>
                <w:iCs/>
                <w:sz w:val="18"/>
                <w:szCs w:val="18"/>
              </w:rPr>
            </w:pPr>
            <w:r w:rsidRPr="00A52345">
              <w:rPr>
                <w:bCs/>
                <w:iCs/>
                <w:sz w:val="18"/>
                <w:szCs w:val="18"/>
              </w:rPr>
              <w:t>9, 319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9, 319</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межбюджетные трансферты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06</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8020064750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540</w:t>
            </w:r>
          </w:p>
        </w:tc>
        <w:tc>
          <w:tcPr>
            <w:tcW w:w="1276" w:type="dxa"/>
          </w:tcPr>
          <w:p w:rsidR="00BD3FC0" w:rsidRPr="00A52345" w:rsidRDefault="00BD3FC0" w:rsidP="002E59FA">
            <w:pPr>
              <w:jc w:val="center"/>
              <w:rPr>
                <w:bCs/>
                <w:iCs/>
                <w:sz w:val="18"/>
                <w:szCs w:val="18"/>
              </w:rPr>
            </w:pPr>
            <w:r w:rsidRPr="00A52345">
              <w:rPr>
                <w:bCs/>
                <w:iCs/>
                <w:sz w:val="18"/>
                <w:szCs w:val="18"/>
              </w:rPr>
              <w:t>9, 319</w:t>
            </w:r>
          </w:p>
        </w:tc>
        <w:tc>
          <w:tcPr>
            <w:tcW w:w="992" w:type="dxa"/>
          </w:tcPr>
          <w:p w:rsidR="00BD3FC0" w:rsidRPr="00A52345" w:rsidRDefault="00BD3FC0" w:rsidP="002E59FA">
            <w:pPr>
              <w:jc w:val="center"/>
              <w:rPr>
                <w:bCs/>
                <w:iCs/>
                <w:sz w:val="18"/>
                <w:szCs w:val="18"/>
              </w:rPr>
            </w:pPr>
            <w:r w:rsidRPr="00A52345">
              <w:rPr>
                <w:bCs/>
                <w:iCs/>
                <w:sz w:val="18"/>
                <w:szCs w:val="18"/>
              </w:rPr>
              <w:t>9, 319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9, 319</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Резервные фонды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11</w:t>
            </w: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5, 000</w:t>
            </w:r>
          </w:p>
        </w:tc>
        <w:tc>
          <w:tcPr>
            <w:tcW w:w="992" w:type="dxa"/>
          </w:tcPr>
          <w:p w:rsidR="00BD3FC0" w:rsidRPr="00A52345" w:rsidRDefault="00BD3FC0" w:rsidP="002E59FA">
            <w:pPr>
              <w:jc w:val="center"/>
              <w:rPr>
                <w:bCs/>
                <w:iCs/>
                <w:sz w:val="18"/>
                <w:szCs w:val="18"/>
              </w:rPr>
            </w:pPr>
            <w:r w:rsidRPr="00A52345">
              <w:rPr>
                <w:bCs/>
                <w:iCs/>
                <w:sz w:val="18"/>
                <w:szCs w:val="18"/>
              </w:rPr>
              <w:t>1, 513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1, 000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8000000000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5, 000</w:t>
            </w:r>
          </w:p>
        </w:tc>
        <w:tc>
          <w:tcPr>
            <w:tcW w:w="992" w:type="dxa"/>
          </w:tcPr>
          <w:p w:rsidR="00BD3FC0" w:rsidRPr="00A52345" w:rsidRDefault="00BD3FC0" w:rsidP="002E59FA">
            <w:pPr>
              <w:jc w:val="center"/>
              <w:rPr>
                <w:bCs/>
                <w:iCs/>
                <w:sz w:val="18"/>
                <w:szCs w:val="18"/>
              </w:rPr>
            </w:pPr>
            <w:r w:rsidRPr="00A52345">
              <w:rPr>
                <w:bCs/>
                <w:iCs/>
                <w:sz w:val="18"/>
                <w:szCs w:val="18"/>
              </w:rPr>
              <w:t>1, 513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1, 000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Резервные фонды местных администраций</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8010020500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5, 000</w:t>
            </w:r>
          </w:p>
        </w:tc>
        <w:tc>
          <w:tcPr>
            <w:tcW w:w="992" w:type="dxa"/>
          </w:tcPr>
          <w:p w:rsidR="00BD3FC0" w:rsidRPr="00A52345" w:rsidRDefault="00BD3FC0" w:rsidP="002E59FA">
            <w:pPr>
              <w:jc w:val="center"/>
              <w:rPr>
                <w:bCs/>
                <w:iCs/>
                <w:sz w:val="18"/>
                <w:szCs w:val="18"/>
              </w:rPr>
            </w:pPr>
            <w:r w:rsidRPr="00A52345">
              <w:rPr>
                <w:bCs/>
                <w:iCs/>
                <w:sz w:val="18"/>
                <w:szCs w:val="18"/>
              </w:rPr>
              <w:t>1, 513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1, 000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бюджетные ассигнования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8010020500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800</w:t>
            </w:r>
          </w:p>
        </w:tc>
        <w:tc>
          <w:tcPr>
            <w:tcW w:w="1276" w:type="dxa"/>
          </w:tcPr>
          <w:p w:rsidR="00BD3FC0" w:rsidRPr="00A52345" w:rsidRDefault="00BD3FC0" w:rsidP="002E59FA">
            <w:pPr>
              <w:jc w:val="center"/>
              <w:rPr>
                <w:bCs/>
                <w:iCs/>
                <w:sz w:val="18"/>
                <w:szCs w:val="18"/>
              </w:rPr>
            </w:pPr>
            <w:r w:rsidRPr="00A52345">
              <w:rPr>
                <w:bCs/>
                <w:iCs/>
                <w:sz w:val="18"/>
                <w:szCs w:val="18"/>
              </w:rPr>
              <w:t>5, 000</w:t>
            </w:r>
          </w:p>
        </w:tc>
        <w:tc>
          <w:tcPr>
            <w:tcW w:w="992" w:type="dxa"/>
          </w:tcPr>
          <w:p w:rsidR="00BD3FC0" w:rsidRPr="00A52345" w:rsidRDefault="00BD3FC0" w:rsidP="002E59FA">
            <w:pPr>
              <w:jc w:val="center"/>
              <w:rPr>
                <w:bCs/>
                <w:iCs/>
                <w:sz w:val="18"/>
                <w:szCs w:val="18"/>
              </w:rPr>
            </w:pPr>
            <w:r w:rsidRPr="00A52345">
              <w:rPr>
                <w:bCs/>
                <w:iCs/>
                <w:sz w:val="18"/>
                <w:szCs w:val="18"/>
              </w:rPr>
              <w:t>1, 513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1, 000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Резервные средства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8010020500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870</w:t>
            </w:r>
          </w:p>
        </w:tc>
        <w:tc>
          <w:tcPr>
            <w:tcW w:w="1276" w:type="dxa"/>
          </w:tcPr>
          <w:p w:rsidR="00BD3FC0" w:rsidRPr="00A52345" w:rsidRDefault="00BD3FC0" w:rsidP="002E59FA">
            <w:pPr>
              <w:jc w:val="center"/>
              <w:rPr>
                <w:bCs/>
                <w:iCs/>
                <w:sz w:val="18"/>
                <w:szCs w:val="18"/>
              </w:rPr>
            </w:pPr>
            <w:r w:rsidRPr="00A52345">
              <w:rPr>
                <w:bCs/>
                <w:iCs/>
                <w:sz w:val="18"/>
                <w:szCs w:val="18"/>
              </w:rPr>
              <w:t>5, 000</w:t>
            </w:r>
          </w:p>
        </w:tc>
        <w:tc>
          <w:tcPr>
            <w:tcW w:w="992" w:type="dxa"/>
          </w:tcPr>
          <w:p w:rsidR="00BD3FC0" w:rsidRPr="00A52345" w:rsidRDefault="00BD3FC0" w:rsidP="002E59FA">
            <w:pPr>
              <w:jc w:val="center"/>
              <w:rPr>
                <w:bCs/>
                <w:iCs/>
                <w:sz w:val="18"/>
                <w:szCs w:val="18"/>
              </w:rPr>
            </w:pPr>
            <w:r w:rsidRPr="00A52345">
              <w:rPr>
                <w:bCs/>
                <w:iCs/>
                <w:sz w:val="18"/>
                <w:szCs w:val="18"/>
              </w:rPr>
              <w:t>1, 513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1, 000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Другие общегосударственные вопросы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13</w:t>
            </w: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160,000</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0300000000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160,000</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0330000000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160,000</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0330300000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160,000</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 xml:space="preserve">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w:t>
            </w:r>
            <w:r w:rsidRPr="00A52345">
              <w:rPr>
                <w:bCs/>
                <w:iCs/>
                <w:sz w:val="18"/>
                <w:szCs w:val="18"/>
              </w:rPr>
              <w:lastRenderedPageBreak/>
              <w:t>границах поселения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lastRenderedPageBreak/>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0330364440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160,000</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lastRenderedPageBreak/>
              <w:t>Закупка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0330364440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200</w:t>
            </w:r>
          </w:p>
        </w:tc>
        <w:tc>
          <w:tcPr>
            <w:tcW w:w="1276" w:type="dxa"/>
          </w:tcPr>
          <w:p w:rsidR="00BD3FC0" w:rsidRPr="00A52345" w:rsidRDefault="00BD3FC0" w:rsidP="002E59FA">
            <w:pPr>
              <w:jc w:val="center"/>
              <w:rPr>
                <w:bCs/>
                <w:iCs/>
                <w:sz w:val="18"/>
                <w:szCs w:val="18"/>
              </w:rPr>
            </w:pPr>
            <w:r w:rsidRPr="00A52345">
              <w:rPr>
                <w:bCs/>
                <w:iCs/>
                <w:sz w:val="18"/>
                <w:szCs w:val="18"/>
              </w:rPr>
              <w:t>160,000</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0330364440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240</w:t>
            </w:r>
          </w:p>
        </w:tc>
        <w:tc>
          <w:tcPr>
            <w:tcW w:w="1276" w:type="dxa"/>
          </w:tcPr>
          <w:p w:rsidR="00BD3FC0" w:rsidRPr="00A52345" w:rsidRDefault="00BD3FC0" w:rsidP="002E59FA">
            <w:pPr>
              <w:jc w:val="center"/>
              <w:rPr>
                <w:bCs/>
                <w:iCs/>
                <w:sz w:val="18"/>
                <w:szCs w:val="18"/>
              </w:rPr>
            </w:pPr>
            <w:r w:rsidRPr="00A52345">
              <w:rPr>
                <w:bCs/>
                <w:iCs/>
                <w:sz w:val="18"/>
                <w:szCs w:val="18"/>
              </w:rPr>
              <w:t>160,000</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НАЦИОНАЛЬНАЯ ОБОРОНА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02</w:t>
            </w:r>
          </w:p>
        </w:tc>
        <w:tc>
          <w:tcPr>
            <w:tcW w:w="709" w:type="dxa"/>
            <w:shd w:val="clear" w:color="auto" w:fill="auto"/>
          </w:tcPr>
          <w:p w:rsidR="00BD3FC0" w:rsidRPr="00A52345" w:rsidRDefault="00BD3FC0" w:rsidP="002E59FA">
            <w:pPr>
              <w:jc w:val="center"/>
              <w:rPr>
                <w:bCs/>
                <w:iCs/>
                <w:sz w:val="18"/>
                <w:szCs w:val="18"/>
              </w:rPr>
            </w:pP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80 ,900</w:t>
            </w:r>
          </w:p>
        </w:tc>
        <w:tc>
          <w:tcPr>
            <w:tcW w:w="992" w:type="dxa"/>
          </w:tcPr>
          <w:p w:rsidR="00BD3FC0" w:rsidRPr="00A52345" w:rsidRDefault="00BD3FC0" w:rsidP="002E59FA">
            <w:pPr>
              <w:jc w:val="center"/>
              <w:rPr>
                <w:bCs/>
                <w:iCs/>
                <w:sz w:val="18"/>
                <w:szCs w:val="18"/>
              </w:rPr>
            </w:pPr>
            <w:r w:rsidRPr="00A52345">
              <w:rPr>
                <w:bCs/>
                <w:iCs/>
                <w:sz w:val="18"/>
                <w:szCs w:val="18"/>
              </w:rPr>
              <w:t>81, 500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84, 600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Мобилизационная и вневойсковая подготовка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02</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80 ,900</w:t>
            </w:r>
          </w:p>
        </w:tc>
        <w:tc>
          <w:tcPr>
            <w:tcW w:w="992" w:type="dxa"/>
          </w:tcPr>
          <w:p w:rsidR="00BD3FC0" w:rsidRPr="00A52345" w:rsidRDefault="00BD3FC0" w:rsidP="002E59FA">
            <w:pPr>
              <w:jc w:val="center"/>
              <w:rPr>
                <w:bCs/>
                <w:iCs/>
                <w:sz w:val="18"/>
                <w:szCs w:val="18"/>
              </w:rPr>
            </w:pPr>
            <w:r w:rsidRPr="00A52345">
              <w:rPr>
                <w:bCs/>
                <w:iCs/>
                <w:sz w:val="18"/>
                <w:szCs w:val="18"/>
              </w:rPr>
              <w:t>81, 500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84, 600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02</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0100000000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80 ,900</w:t>
            </w:r>
          </w:p>
        </w:tc>
        <w:tc>
          <w:tcPr>
            <w:tcW w:w="992" w:type="dxa"/>
          </w:tcPr>
          <w:p w:rsidR="00BD3FC0" w:rsidRPr="00A52345" w:rsidRDefault="00BD3FC0" w:rsidP="002E59FA">
            <w:pPr>
              <w:jc w:val="center"/>
              <w:rPr>
                <w:bCs/>
                <w:iCs/>
                <w:sz w:val="18"/>
                <w:szCs w:val="18"/>
              </w:rPr>
            </w:pPr>
            <w:r w:rsidRPr="00A52345">
              <w:rPr>
                <w:bCs/>
                <w:iCs/>
                <w:sz w:val="18"/>
                <w:szCs w:val="18"/>
              </w:rPr>
              <w:t>81, 500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84, 600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02</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0110000000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80 ,900</w:t>
            </w:r>
          </w:p>
        </w:tc>
        <w:tc>
          <w:tcPr>
            <w:tcW w:w="992" w:type="dxa"/>
          </w:tcPr>
          <w:p w:rsidR="00BD3FC0" w:rsidRPr="00A52345" w:rsidRDefault="00BD3FC0" w:rsidP="002E59FA">
            <w:pPr>
              <w:jc w:val="center"/>
              <w:rPr>
                <w:bCs/>
                <w:iCs/>
                <w:sz w:val="18"/>
                <w:szCs w:val="18"/>
              </w:rPr>
            </w:pPr>
            <w:r w:rsidRPr="00A52345">
              <w:rPr>
                <w:bCs/>
                <w:iCs/>
                <w:sz w:val="18"/>
                <w:szCs w:val="18"/>
              </w:rPr>
              <w:t>81, 500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84, 600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02</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0110100000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80 ,900</w:t>
            </w:r>
          </w:p>
        </w:tc>
        <w:tc>
          <w:tcPr>
            <w:tcW w:w="992" w:type="dxa"/>
          </w:tcPr>
          <w:p w:rsidR="00BD3FC0" w:rsidRPr="00A52345" w:rsidRDefault="00BD3FC0" w:rsidP="002E59FA">
            <w:pPr>
              <w:jc w:val="center"/>
              <w:rPr>
                <w:bCs/>
                <w:iCs/>
                <w:sz w:val="18"/>
                <w:szCs w:val="18"/>
              </w:rPr>
            </w:pPr>
            <w:r w:rsidRPr="00A52345">
              <w:rPr>
                <w:bCs/>
                <w:iCs/>
                <w:sz w:val="18"/>
                <w:szCs w:val="18"/>
              </w:rPr>
              <w:t>81, 500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84, 600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Осуществление переданных полномочий по первичному воинскому учету на территории поселения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02</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0110151180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80 ,900</w:t>
            </w:r>
          </w:p>
        </w:tc>
        <w:tc>
          <w:tcPr>
            <w:tcW w:w="992" w:type="dxa"/>
          </w:tcPr>
          <w:p w:rsidR="00BD3FC0" w:rsidRPr="00A52345" w:rsidRDefault="00BD3FC0" w:rsidP="002E59FA">
            <w:pPr>
              <w:jc w:val="center"/>
              <w:rPr>
                <w:bCs/>
                <w:iCs/>
                <w:sz w:val="18"/>
                <w:szCs w:val="18"/>
              </w:rPr>
            </w:pPr>
            <w:r w:rsidRPr="00A52345">
              <w:rPr>
                <w:bCs/>
                <w:iCs/>
                <w:sz w:val="18"/>
                <w:szCs w:val="18"/>
              </w:rPr>
              <w:t>81, 500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84, 600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02</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0110151180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100</w:t>
            </w:r>
          </w:p>
        </w:tc>
        <w:tc>
          <w:tcPr>
            <w:tcW w:w="1276" w:type="dxa"/>
          </w:tcPr>
          <w:p w:rsidR="00BD3FC0" w:rsidRPr="00A52345" w:rsidRDefault="00BD3FC0" w:rsidP="002E59FA">
            <w:pPr>
              <w:jc w:val="center"/>
              <w:rPr>
                <w:bCs/>
                <w:iCs/>
                <w:sz w:val="18"/>
                <w:szCs w:val="18"/>
              </w:rPr>
            </w:pPr>
            <w:r w:rsidRPr="00A52345">
              <w:rPr>
                <w:bCs/>
                <w:iCs/>
                <w:sz w:val="18"/>
                <w:szCs w:val="18"/>
              </w:rPr>
              <w:t>80 ,900</w:t>
            </w:r>
          </w:p>
        </w:tc>
        <w:tc>
          <w:tcPr>
            <w:tcW w:w="992" w:type="dxa"/>
          </w:tcPr>
          <w:p w:rsidR="00BD3FC0" w:rsidRPr="00A52345" w:rsidRDefault="00BD3FC0" w:rsidP="002E59FA">
            <w:pPr>
              <w:jc w:val="center"/>
              <w:rPr>
                <w:bCs/>
                <w:iCs/>
                <w:sz w:val="18"/>
                <w:szCs w:val="18"/>
              </w:rPr>
            </w:pPr>
            <w:r w:rsidRPr="00A52345">
              <w:rPr>
                <w:bCs/>
                <w:iCs/>
                <w:sz w:val="18"/>
                <w:szCs w:val="18"/>
              </w:rPr>
              <w:t>81, 500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84, 600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на выплаты персоналу государственных (муниципальных) органов</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02</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0110151180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120</w:t>
            </w:r>
          </w:p>
        </w:tc>
        <w:tc>
          <w:tcPr>
            <w:tcW w:w="1276" w:type="dxa"/>
          </w:tcPr>
          <w:p w:rsidR="00BD3FC0" w:rsidRPr="00A52345" w:rsidRDefault="00BD3FC0" w:rsidP="002E59FA">
            <w:pPr>
              <w:jc w:val="center"/>
              <w:rPr>
                <w:bCs/>
                <w:iCs/>
                <w:sz w:val="18"/>
                <w:szCs w:val="18"/>
              </w:rPr>
            </w:pPr>
            <w:r w:rsidRPr="00A52345">
              <w:rPr>
                <w:bCs/>
                <w:iCs/>
                <w:sz w:val="18"/>
                <w:szCs w:val="18"/>
              </w:rPr>
              <w:t>80 ,900</w:t>
            </w:r>
          </w:p>
        </w:tc>
        <w:tc>
          <w:tcPr>
            <w:tcW w:w="992" w:type="dxa"/>
          </w:tcPr>
          <w:p w:rsidR="00BD3FC0" w:rsidRPr="00A52345" w:rsidRDefault="00BD3FC0" w:rsidP="002E59FA">
            <w:pPr>
              <w:jc w:val="center"/>
              <w:rPr>
                <w:bCs/>
                <w:iCs/>
                <w:sz w:val="18"/>
                <w:szCs w:val="18"/>
              </w:rPr>
            </w:pPr>
            <w:r w:rsidRPr="00A52345">
              <w:rPr>
                <w:bCs/>
                <w:iCs/>
                <w:sz w:val="18"/>
                <w:szCs w:val="18"/>
              </w:rPr>
              <w:t>81, 500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84, 600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НАЦИОНАЛЬНАЯ БЕЗОПАСНОСТЬ И ПРАВООХРАНИТЕЛЬНАЯ ДЕЯТЕЛЬНОСТЬ</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709" w:type="dxa"/>
            <w:shd w:val="clear" w:color="auto" w:fill="auto"/>
          </w:tcPr>
          <w:p w:rsidR="00BD3FC0" w:rsidRPr="00A52345" w:rsidRDefault="00BD3FC0" w:rsidP="002E59FA">
            <w:pPr>
              <w:jc w:val="center"/>
              <w:rPr>
                <w:bCs/>
                <w:iCs/>
                <w:sz w:val="18"/>
                <w:szCs w:val="18"/>
              </w:rPr>
            </w:pP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442, 603</w:t>
            </w:r>
          </w:p>
        </w:tc>
        <w:tc>
          <w:tcPr>
            <w:tcW w:w="992" w:type="dxa"/>
          </w:tcPr>
          <w:p w:rsidR="00BD3FC0" w:rsidRPr="00A52345" w:rsidRDefault="00BD3FC0" w:rsidP="002E59FA">
            <w:pPr>
              <w:jc w:val="center"/>
              <w:rPr>
                <w:bCs/>
                <w:iCs/>
                <w:sz w:val="18"/>
                <w:szCs w:val="18"/>
              </w:rPr>
            </w:pPr>
            <w:r w:rsidRPr="00A52345">
              <w:rPr>
                <w:bCs/>
                <w:iCs/>
                <w:sz w:val="18"/>
                <w:szCs w:val="18"/>
              </w:rPr>
              <w:t>442, 603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442, 603</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Обеспечение пожарной безопасности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442, 603</w:t>
            </w:r>
          </w:p>
        </w:tc>
        <w:tc>
          <w:tcPr>
            <w:tcW w:w="992" w:type="dxa"/>
          </w:tcPr>
          <w:p w:rsidR="00BD3FC0" w:rsidRPr="00A52345" w:rsidRDefault="00BD3FC0" w:rsidP="002E59FA">
            <w:pPr>
              <w:jc w:val="center"/>
              <w:rPr>
                <w:bCs/>
                <w:iCs/>
                <w:sz w:val="18"/>
                <w:szCs w:val="18"/>
              </w:rPr>
            </w:pPr>
            <w:r w:rsidRPr="00A52345">
              <w:rPr>
                <w:bCs/>
                <w:iCs/>
                <w:sz w:val="18"/>
                <w:szCs w:val="18"/>
              </w:rPr>
              <w:t>442, 603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442, 603</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0500000000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442, 603</w:t>
            </w:r>
          </w:p>
        </w:tc>
        <w:tc>
          <w:tcPr>
            <w:tcW w:w="992" w:type="dxa"/>
          </w:tcPr>
          <w:p w:rsidR="00BD3FC0" w:rsidRPr="00A52345" w:rsidRDefault="00BD3FC0" w:rsidP="002E59FA">
            <w:pPr>
              <w:jc w:val="center"/>
              <w:rPr>
                <w:bCs/>
                <w:iCs/>
                <w:sz w:val="18"/>
                <w:szCs w:val="18"/>
              </w:rPr>
            </w:pPr>
            <w:r w:rsidRPr="00A52345">
              <w:rPr>
                <w:bCs/>
                <w:iCs/>
                <w:sz w:val="18"/>
                <w:szCs w:val="18"/>
              </w:rPr>
              <w:t>442, 603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442, 603</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Основное мероприятие «Защита населения и территории поселения от пожаров и чрезвычайных ситуаций»</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0500100000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442, 603</w:t>
            </w:r>
          </w:p>
        </w:tc>
        <w:tc>
          <w:tcPr>
            <w:tcW w:w="992" w:type="dxa"/>
          </w:tcPr>
          <w:p w:rsidR="00BD3FC0" w:rsidRPr="00A52345" w:rsidRDefault="00BD3FC0" w:rsidP="002E59FA">
            <w:pPr>
              <w:jc w:val="center"/>
              <w:rPr>
                <w:bCs/>
                <w:iCs/>
                <w:sz w:val="18"/>
                <w:szCs w:val="18"/>
              </w:rPr>
            </w:pPr>
            <w:r w:rsidRPr="00A52345">
              <w:rPr>
                <w:bCs/>
                <w:iCs/>
                <w:sz w:val="18"/>
                <w:szCs w:val="18"/>
              </w:rPr>
              <w:t>442, 603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442, 603</w:t>
            </w:r>
          </w:p>
        </w:tc>
      </w:tr>
      <w:tr w:rsidR="00BD3FC0" w:rsidRPr="00A52345" w:rsidTr="00BD3FC0">
        <w:trPr>
          <w:trHeight w:val="400"/>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0500164720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442, 603</w:t>
            </w:r>
          </w:p>
        </w:tc>
        <w:tc>
          <w:tcPr>
            <w:tcW w:w="992" w:type="dxa"/>
          </w:tcPr>
          <w:p w:rsidR="00BD3FC0" w:rsidRPr="00A52345" w:rsidRDefault="00BD3FC0" w:rsidP="002E59FA">
            <w:pPr>
              <w:jc w:val="center"/>
              <w:rPr>
                <w:bCs/>
                <w:iCs/>
                <w:sz w:val="18"/>
                <w:szCs w:val="18"/>
              </w:rPr>
            </w:pPr>
            <w:r w:rsidRPr="00A52345">
              <w:rPr>
                <w:bCs/>
                <w:iCs/>
                <w:sz w:val="18"/>
                <w:szCs w:val="18"/>
              </w:rPr>
              <w:t>442, 603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442, 603</w:t>
            </w:r>
          </w:p>
        </w:tc>
      </w:tr>
      <w:tr w:rsidR="00BD3FC0" w:rsidRPr="00A52345" w:rsidTr="00BD3FC0">
        <w:trPr>
          <w:trHeight w:hRule="exact" w:val="3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Межбюджетные трансферты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0500164720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500</w:t>
            </w:r>
          </w:p>
        </w:tc>
        <w:tc>
          <w:tcPr>
            <w:tcW w:w="1276" w:type="dxa"/>
          </w:tcPr>
          <w:p w:rsidR="00BD3FC0" w:rsidRPr="00A52345" w:rsidRDefault="00BD3FC0" w:rsidP="002E59FA">
            <w:pPr>
              <w:jc w:val="center"/>
              <w:rPr>
                <w:bCs/>
                <w:iCs/>
                <w:sz w:val="18"/>
                <w:szCs w:val="18"/>
              </w:rPr>
            </w:pPr>
            <w:r w:rsidRPr="00A52345">
              <w:rPr>
                <w:bCs/>
                <w:iCs/>
                <w:sz w:val="18"/>
                <w:szCs w:val="18"/>
              </w:rPr>
              <w:t>442, 603</w:t>
            </w:r>
          </w:p>
        </w:tc>
        <w:tc>
          <w:tcPr>
            <w:tcW w:w="992" w:type="dxa"/>
          </w:tcPr>
          <w:p w:rsidR="00BD3FC0" w:rsidRPr="00A52345" w:rsidRDefault="00BD3FC0" w:rsidP="002E59FA">
            <w:pPr>
              <w:jc w:val="center"/>
              <w:rPr>
                <w:bCs/>
                <w:iCs/>
                <w:sz w:val="18"/>
                <w:szCs w:val="18"/>
              </w:rPr>
            </w:pPr>
            <w:r w:rsidRPr="00A52345">
              <w:rPr>
                <w:bCs/>
                <w:iCs/>
                <w:sz w:val="18"/>
                <w:szCs w:val="18"/>
              </w:rPr>
              <w:t>442, 603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442, 603</w:t>
            </w:r>
          </w:p>
        </w:tc>
      </w:tr>
      <w:tr w:rsidR="00BD3FC0" w:rsidRPr="00A52345" w:rsidTr="00BD3FC0">
        <w:trPr>
          <w:trHeight w:val="291"/>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межбюджетные трансферты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0500164720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540</w:t>
            </w:r>
          </w:p>
        </w:tc>
        <w:tc>
          <w:tcPr>
            <w:tcW w:w="1276" w:type="dxa"/>
          </w:tcPr>
          <w:p w:rsidR="00BD3FC0" w:rsidRPr="00A52345" w:rsidRDefault="00BD3FC0" w:rsidP="002E59FA">
            <w:pPr>
              <w:jc w:val="center"/>
              <w:rPr>
                <w:bCs/>
                <w:iCs/>
                <w:sz w:val="18"/>
                <w:szCs w:val="18"/>
              </w:rPr>
            </w:pPr>
            <w:r w:rsidRPr="00A52345">
              <w:rPr>
                <w:bCs/>
                <w:iCs/>
                <w:sz w:val="18"/>
                <w:szCs w:val="18"/>
              </w:rPr>
              <w:t>442, 603</w:t>
            </w:r>
          </w:p>
        </w:tc>
        <w:tc>
          <w:tcPr>
            <w:tcW w:w="992" w:type="dxa"/>
          </w:tcPr>
          <w:p w:rsidR="00BD3FC0" w:rsidRPr="00A52345" w:rsidRDefault="00BD3FC0" w:rsidP="002E59FA">
            <w:pPr>
              <w:jc w:val="center"/>
              <w:rPr>
                <w:bCs/>
                <w:iCs/>
                <w:sz w:val="18"/>
                <w:szCs w:val="18"/>
              </w:rPr>
            </w:pPr>
            <w:r w:rsidRPr="00A52345">
              <w:rPr>
                <w:bCs/>
                <w:iCs/>
                <w:sz w:val="18"/>
                <w:szCs w:val="18"/>
              </w:rPr>
              <w:t>442, 603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442, 603</w:t>
            </w:r>
          </w:p>
        </w:tc>
      </w:tr>
      <w:tr w:rsidR="00BD3FC0" w:rsidRPr="00A52345" w:rsidTr="00BD3FC0">
        <w:trPr>
          <w:trHeight w:hRule="exact" w:val="287"/>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НАЦИОНАЛЬНАЯ ЭКОНОМИКА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709" w:type="dxa"/>
            <w:shd w:val="clear" w:color="auto" w:fill="auto"/>
          </w:tcPr>
          <w:p w:rsidR="00BD3FC0" w:rsidRPr="00A52345" w:rsidRDefault="00BD3FC0" w:rsidP="002E59FA">
            <w:pPr>
              <w:jc w:val="center"/>
              <w:rPr>
                <w:bCs/>
                <w:iCs/>
                <w:sz w:val="18"/>
                <w:szCs w:val="18"/>
              </w:rPr>
            </w:pP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738,060-85</w:t>
            </w:r>
          </w:p>
        </w:tc>
        <w:tc>
          <w:tcPr>
            <w:tcW w:w="992" w:type="dxa"/>
          </w:tcPr>
          <w:p w:rsidR="00BD3FC0" w:rsidRPr="00A52345" w:rsidRDefault="00BD3FC0" w:rsidP="002E59FA">
            <w:pPr>
              <w:jc w:val="center"/>
              <w:rPr>
                <w:bCs/>
                <w:iCs/>
                <w:sz w:val="18"/>
                <w:szCs w:val="18"/>
              </w:rPr>
            </w:pPr>
            <w:r w:rsidRPr="00A52345">
              <w:rPr>
                <w:bCs/>
                <w:iCs/>
                <w:sz w:val="18"/>
                <w:szCs w:val="18"/>
              </w:rPr>
              <w:t>415, 000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415, 000</w:t>
            </w:r>
          </w:p>
        </w:tc>
      </w:tr>
      <w:tr w:rsidR="00BD3FC0" w:rsidRPr="00A52345" w:rsidTr="00BD3FC0">
        <w:trPr>
          <w:trHeight w:val="254"/>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Дорожное хозяйство (дорожные фонды)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09</w:t>
            </w: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738,060-85</w:t>
            </w:r>
          </w:p>
        </w:tc>
        <w:tc>
          <w:tcPr>
            <w:tcW w:w="992" w:type="dxa"/>
          </w:tcPr>
          <w:p w:rsidR="00BD3FC0" w:rsidRPr="00A52345" w:rsidRDefault="00BD3FC0" w:rsidP="002E59FA">
            <w:pPr>
              <w:jc w:val="center"/>
              <w:rPr>
                <w:bCs/>
                <w:iCs/>
                <w:sz w:val="18"/>
                <w:szCs w:val="18"/>
              </w:rPr>
            </w:pPr>
            <w:r w:rsidRPr="00A52345">
              <w:rPr>
                <w:bCs/>
                <w:iCs/>
                <w:sz w:val="18"/>
                <w:szCs w:val="18"/>
              </w:rPr>
              <w:t>415, 000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415, 000</w:t>
            </w:r>
          </w:p>
        </w:tc>
      </w:tr>
      <w:tr w:rsidR="00BD3FC0" w:rsidRPr="00A52345" w:rsidTr="00BD3FC0">
        <w:trPr>
          <w:trHeight w:val="268"/>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0300000000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738,060-85</w:t>
            </w:r>
          </w:p>
        </w:tc>
        <w:tc>
          <w:tcPr>
            <w:tcW w:w="992" w:type="dxa"/>
          </w:tcPr>
          <w:p w:rsidR="00BD3FC0" w:rsidRPr="00A52345" w:rsidRDefault="00BD3FC0" w:rsidP="002E59FA">
            <w:pPr>
              <w:jc w:val="center"/>
              <w:rPr>
                <w:bCs/>
                <w:iCs/>
                <w:sz w:val="18"/>
                <w:szCs w:val="18"/>
              </w:rPr>
            </w:pPr>
            <w:r w:rsidRPr="00A52345">
              <w:rPr>
                <w:bCs/>
                <w:iCs/>
                <w:sz w:val="18"/>
                <w:szCs w:val="18"/>
              </w:rPr>
              <w:t>415, 000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415, 000</w:t>
            </w:r>
          </w:p>
        </w:tc>
      </w:tr>
      <w:tr w:rsidR="00BD3FC0" w:rsidRPr="00A52345" w:rsidTr="00BD3FC0">
        <w:trPr>
          <w:trHeight w:val="25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 xml:space="preserve">Подпрограмма «Модернизация и развитие территориальной сети автомобильных дорог общего пользования местного значения в </w:t>
            </w:r>
            <w:r w:rsidRPr="00A52345">
              <w:rPr>
                <w:bCs/>
                <w:iCs/>
                <w:sz w:val="18"/>
                <w:szCs w:val="18"/>
              </w:rPr>
              <w:lastRenderedPageBreak/>
              <w:t>границах населенных пунктов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lastRenderedPageBreak/>
              <w:t>04</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0310000000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738,060-85</w:t>
            </w:r>
          </w:p>
        </w:tc>
        <w:tc>
          <w:tcPr>
            <w:tcW w:w="992" w:type="dxa"/>
          </w:tcPr>
          <w:p w:rsidR="00BD3FC0" w:rsidRPr="00A52345" w:rsidRDefault="00BD3FC0" w:rsidP="002E59FA">
            <w:pPr>
              <w:jc w:val="center"/>
              <w:rPr>
                <w:bCs/>
                <w:iCs/>
                <w:sz w:val="18"/>
                <w:szCs w:val="18"/>
              </w:rPr>
            </w:pPr>
            <w:r w:rsidRPr="00A52345">
              <w:rPr>
                <w:bCs/>
                <w:iCs/>
                <w:sz w:val="18"/>
                <w:szCs w:val="18"/>
              </w:rPr>
              <w:t>415, 000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415, 000</w:t>
            </w:r>
          </w:p>
        </w:tc>
      </w:tr>
      <w:tr w:rsidR="00BD3FC0" w:rsidRPr="00A52345" w:rsidTr="00BD3FC0">
        <w:trPr>
          <w:trHeight w:val="420"/>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lastRenderedPageBreak/>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0310100000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738,060-85</w:t>
            </w:r>
          </w:p>
        </w:tc>
        <w:tc>
          <w:tcPr>
            <w:tcW w:w="992" w:type="dxa"/>
          </w:tcPr>
          <w:p w:rsidR="00BD3FC0" w:rsidRPr="00A52345" w:rsidRDefault="00BD3FC0" w:rsidP="002E59FA">
            <w:pPr>
              <w:jc w:val="center"/>
              <w:rPr>
                <w:bCs/>
                <w:iCs/>
                <w:sz w:val="18"/>
                <w:szCs w:val="18"/>
              </w:rPr>
            </w:pPr>
            <w:r w:rsidRPr="00A52345">
              <w:rPr>
                <w:bCs/>
                <w:iCs/>
                <w:sz w:val="18"/>
                <w:szCs w:val="18"/>
              </w:rPr>
              <w:t>415, 000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415, 000</w:t>
            </w:r>
          </w:p>
        </w:tc>
      </w:tr>
      <w:tr w:rsidR="00BD3FC0" w:rsidRPr="00A52345" w:rsidTr="00BD3FC0">
        <w:trPr>
          <w:trHeight w:val="420"/>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Содержание автомобильных дорог и искусственных сооружений на них</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0310146010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310, 000</w:t>
            </w:r>
          </w:p>
        </w:tc>
        <w:tc>
          <w:tcPr>
            <w:tcW w:w="992" w:type="dxa"/>
          </w:tcPr>
          <w:p w:rsidR="00BD3FC0" w:rsidRPr="00A52345" w:rsidRDefault="00BD3FC0" w:rsidP="002E59FA">
            <w:pPr>
              <w:jc w:val="center"/>
              <w:rPr>
                <w:bCs/>
                <w:iCs/>
                <w:sz w:val="18"/>
                <w:szCs w:val="18"/>
              </w:rPr>
            </w:pPr>
            <w:r w:rsidRPr="00A52345">
              <w:rPr>
                <w:bCs/>
                <w:iCs/>
                <w:sz w:val="18"/>
                <w:szCs w:val="18"/>
              </w:rPr>
              <w:t>310, 000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310, 000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0310146010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200</w:t>
            </w:r>
          </w:p>
        </w:tc>
        <w:tc>
          <w:tcPr>
            <w:tcW w:w="1276" w:type="dxa"/>
          </w:tcPr>
          <w:p w:rsidR="00BD3FC0" w:rsidRPr="00A52345" w:rsidRDefault="00BD3FC0" w:rsidP="002E59FA">
            <w:pPr>
              <w:jc w:val="center"/>
              <w:rPr>
                <w:bCs/>
                <w:iCs/>
                <w:sz w:val="18"/>
                <w:szCs w:val="18"/>
              </w:rPr>
            </w:pPr>
            <w:r w:rsidRPr="00A52345">
              <w:rPr>
                <w:bCs/>
                <w:iCs/>
                <w:sz w:val="18"/>
                <w:szCs w:val="18"/>
              </w:rPr>
              <w:t>310, 000</w:t>
            </w:r>
          </w:p>
        </w:tc>
        <w:tc>
          <w:tcPr>
            <w:tcW w:w="992" w:type="dxa"/>
          </w:tcPr>
          <w:p w:rsidR="00BD3FC0" w:rsidRPr="00A52345" w:rsidRDefault="00BD3FC0" w:rsidP="002E59FA">
            <w:pPr>
              <w:jc w:val="center"/>
              <w:rPr>
                <w:bCs/>
                <w:iCs/>
                <w:sz w:val="18"/>
                <w:szCs w:val="18"/>
              </w:rPr>
            </w:pPr>
            <w:r w:rsidRPr="00A52345">
              <w:rPr>
                <w:bCs/>
                <w:iCs/>
                <w:sz w:val="18"/>
                <w:szCs w:val="18"/>
              </w:rPr>
              <w:t>310, 000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310, 000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0310146010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240</w:t>
            </w:r>
          </w:p>
        </w:tc>
        <w:tc>
          <w:tcPr>
            <w:tcW w:w="1276" w:type="dxa"/>
          </w:tcPr>
          <w:p w:rsidR="00BD3FC0" w:rsidRPr="00A52345" w:rsidRDefault="00BD3FC0" w:rsidP="002E59FA">
            <w:pPr>
              <w:jc w:val="center"/>
              <w:rPr>
                <w:bCs/>
                <w:iCs/>
                <w:sz w:val="18"/>
                <w:szCs w:val="18"/>
              </w:rPr>
            </w:pPr>
            <w:r w:rsidRPr="00A52345">
              <w:rPr>
                <w:bCs/>
                <w:iCs/>
                <w:sz w:val="18"/>
                <w:szCs w:val="18"/>
              </w:rPr>
              <w:t>310, 000</w:t>
            </w:r>
          </w:p>
        </w:tc>
        <w:tc>
          <w:tcPr>
            <w:tcW w:w="992" w:type="dxa"/>
          </w:tcPr>
          <w:p w:rsidR="00BD3FC0" w:rsidRPr="00A52345" w:rsidRDefault="00BD3FC0" w:rsidP="002E59FA">
            <w:pPr>
              <w:jc w:val="center"/>
              <w:rPr>
                <w:bCs/>
                <w:iCs/>
                <w:sz w:val="18"/>
                <w:szCs w:val="18"/>
              </w:rPr>
            </w:pPr>
            <w:r w:rsidRPr="00A52345">
              <w:rPr>
                <w:bCs/>
                <w:iCs/>
                <w:sz w:val="18"/>
                <w:szCs w:val="18"/>
              </w:rPr>
              <w:t>310, 000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310, 000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0310160200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428,060-85</w:t>
            </w:r>
          </w:p>
        </w:tc>
        <w:tc>
          <w:tcPr>
            <w:tcW w:w="992" w:type="dxa"/>
          </w:tcPr>
          <w:p w:rsidR="00BD3FC0" w:rsidRPr="00A52345" w:rsidRDefault="00BD3FC0" w:rsidP="002E59FA">
            <w:pPr>
              <w:jc w:val="center"/>
              <w:rPr>
                <w:bCs/>
                <w:iCs/>
                <w:sz w:val="18"/>
                <w:szCs w:val="18"/>
              </w:rPr>
            </w:pPr>
            <w:r w:rsidRPr="00A52345">
              <w:rPr>
                <w:bCs/>
                <w:iCs/>
                <w:sz w:val="18"/>
                <w:szCs w:val="18"/>
              </w:rPr>
              <w:t>105, 000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105, 000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0310160200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200</w:t>
            </w:r>
          </w:p>
        </w:tc>
        <w:tc>
          <w:tcPr>
            <w:tcW w:w="1276" w:type="dxa"/>
          </w:tcPr>
          <w:p w:rsidR="00BD3FC0" w:rsidRPr="00A52345" w:rsidRDefault="00BD3FC0" w:rsidP="002E59FA">
            <w:pPr>
              <w:jc w:val="center"/>
              <w:rPr>
                <w:bCs/>
                <w:iCs/>
                <w:sz w:val="18"/>
                <w:szCs w:val="18"/>
              </w:rPr>
            </w:pPr>
            <w:r w:rsidRPr="00A52345">
              <w:rPr>
                <w:bCs/>
                <w:iCs/>
                <w:sz w:val="18"/>
                <w:szCs w:val="18"/>
              </w:rPr>
              <w:t>428,060-85</w:t>
            </w:r>
          </w:p>
        </w:tc>
        <w:tc>
          <w:tcPr>
            <w:tcW w:w="992" w:type="dxa"/>
          </w:tcPr>
          <w:p w:rsidR="00BD3FC0" w:rsidRPr="00A52345" w:rsidRDefault="00BD3FC0" w:rsidP="002E59FA">
            <w:pPr>
              <w:jc w:val="center"/>
              <w:rPr>
                <w:bCs/>
                <w:iCs/>
                <w:sz w:val="18"/>
                <w:szCs w:val="18"/>
              </w:rPr>
            </w:pPr>
            <w:r w:rsidRPr="00A52345">
              <w:rPr>
                <w:bCs/>
                <w:iCs/>
                <w:sz w:val="18"/>
                <w:szCs w:val="18"/>
              </w:rPr>
              <w:t>105, 000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105, 000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04</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0310160200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240</w:t>
            </w:r>
          </w:p>
        </w:tc>
        <w:tc>
          <w:tcPr>
            <w:tcW w:w="1276" w:type="dxa"/>
          </w:tcPr>
          <w:p w:rsidR="00BD3FC0" w:rsidRPr="00A52345" w:rsidRDefault="00BD3FC0" w:rsidP="002E59FA">
            <w:pPr>
              <w:jc w:val="center"/>
              <w:rPr>
                <w:bCs/>
                <w:iCs/>
                <w:sz w:val="18"/>
                <w:szCs w:val="18"/>
              </w:rPr>
            </w:pPr>
            <w:r w:rsidRPr="00A52345">
              <w:rPr>
                <w:bCs/>
                <w:iCs/>
                <w:sz w:val="18"/>
                <w:szCs w:val="18"/>
              </w:rPr>
              <w:t>428,060-85</w:t>
            </w:r>
          </w:p>
        </w:tc>
        <w:tc>
          <w:tcPr>
            <w:tcW w:w="992" w:type="dxa"/>
          </w:tcPr>
          <w:p w:rsidR="00BD3FC0" w:rsidRPr="00A52345" w:rsidRDefault="00BD3FC0" w:rsidP="002E59FA">
            <w:pPr>
              <w:jc w:val="center"/>
              <w:rPr>
                <w:bCs/>
                <w:iCs/>
                <w:sz w:val="18"/>
                <w:szCs w:val="18"/>
              </w:rPr>
            </w:pPr>
            <w:r w:rsidRPr="00A52345">
              <w:rPr>
                <w:bCs/>
                <w:iCs/>
                <w:sz w:val="18"/>
                <w:szCs w:val="18"/>
              </w:rPr>
              <w:t>105, 000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105, 000</w:t>
            </w:r>
          </w:p>
        </w:tc>
      </w:tr>
      <w:tr w:rsidR="00BD3FC0" w:rsidRPr="00A52345" w:rsidTr="00BD3FC0">
        <w:trPr>
          <w:trHeight w:val="17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ЖИЛИЩНО-КОММУНАЛЬНОЕ ХОЗЯЙСТВО</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236,188-14</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16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Благоустройство</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236,188-14</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0600000000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233,038</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0600100000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229,788</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Организация уличного освещения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0600160100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229, 788</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0600160100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200</w:t>
            </w:r>
          </w:p>
        </w:tc>
        <w:tc>
          <w:tcPr>
            <w:tcW w:w="1276" w:type="dxa"/>
          </w:tcPr>
          <w:p w:rsidR="00BD3FC0" w:rsidRPr="00A52345" w:rsidRDefault="00BD3FC0" w:rsidP="002E59FA">
            <w:pPr>
              <w:jc w:val="center"/>
              <w:rPr>
                <w:bCs/>
                <w:iCs/>
                <w:sz w:val="18"/>
                <w:szCs w:val="18"/>
              </w:rPr>
            </w:pPr>
            <w:r w:rsidRPr="00A52345">
              <w:rPr>
                <w:bCs/>
                <w:iCs/>
                <w:sz w:val="18"/>
                <w:szCs w:val="18"/>
              </w:rPr>
              <w:t>229, 788</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0600160100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240</w:t>
            </w:r>
          </w:p>
        </w:tc>
        <w:tc>
          <w:tcPr>
            <w:tcW w:w="1276" w:type="dxa"/>
          </w:tcPr>
          <w:p w:rsidR="00BD3FC0" w:rsidRPr="00A52345" w:rsidRDefault="00BD3FC0" w:rsidP="002E59FA">
            <w:pPr>
              <w:jc w:val="center"/>
              <w:rPr>
                <w:bCs/>
                <w:iCs/>
                <w:sz w:val="18"/>
                <w:szCs w:val="18"/>
              </w:rPr>
            </w:pPr>
            <w:r w:rsidRPr="00A52345">
              <w:rPr>
                <w:bCs/>
                <w:iCs/>
                <w:sz w:val="18"/>
                <w:szCs w:val="18"/>
              </w:rPr>
              <w:t>229, 788</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Основное мероприятие</w:t>
            </w:r>
            <w:r w:rsidRPr="00A52345">
              <w:rPr>
                <w:sz w:val="18"/>
                <w:szCs w:val="18"/>
              </w:rPr>
              <w:t xml:space="preserve"> «Создание благоприятных условий для проживания граждан,поддержание санитарного состояния территории сельсовета на должном уровне, повышение экологической безопасности»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0600300000</w:t>
            </w:r>
          </w:p>
        </w:tc>
        <w:tc>
          <w:tcPr>
            <w:tcW w:w="709" w:type="dxa"/>
            <w:shd w:val="clear" w:color="auto" w:fill="auto"/>
          </w:tcPr>
          <w:p w:rsidR="00BD3FC0" w:rsidRPr="00A52345" w:rsidRDefault="00BD3FC0" w:rsidP="002E59FA">
            <w:pPr>
              <w:jc w:val="center"/>
              <w:rPr>
                <w:bCs/>
                <w:iCs/>
                <w:sz w:val="18"/>
                <w:szCs w:val="18"/>
                <w:lang w:val="en-US"/>
              </w:rPr>
            </w:pPr>
          </w:p>
        </w:tc>
        <w:tc>
          <w:tcPr>
            <w:tcW w:w="1276" w:type="dxa"/>
          </w:tcPr>
          <w:p w:rsidR="00BD3FC0" w:rsidRPr="00A52345" w:rsidRDefault="00BD3FC0" w:rsidP="002E59FA">
            <w:pPr>
              <w:jc w:val="center"/>
              <w:rPr>
                <w:bCs/>
                <w:iCs/>
                <w:sz w:val="18"/>
                <w:szCs w:val="18"/>
              </w:rPr>
            </w:pPr>
            <w:r w:rsidRPr="00A52345">
              <w:rPr>
                <w:bCs/>
                <w:iCs/>
                <w:sz w:val="18"/>
                <w:szCs w:val="18"/>
              </w:rPr>
              <w:t>3,250</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Субсидии на обеспечение комплексного развития сельских территорий (благоустройство сельских территорий)</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lang w:val="en-US"/>
              </w:rPr>
            </w:pPr>
            <w:r w:rsidRPr="00A52345">
              <w:rPr>
                <w:bCs/>
                <w:iCs/>
                <w:sz w:val="18"/>
                <w:szCs w:val="18"/>
              </w:rPr>
              <w:t>06003</w:t>
            </w:r>
            <w:r w:rsidRPr="00A52345">
              <w:rPr>
                <w:bCs/>
                <w:iCs/>
                <w:sz w:val="18"/>
                <w:szCs w:val="18"/>
                <w:lang w:val="en-US"/>
              </w:rPr>
              <w:t>L5765</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3,250</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lang w:val="en-US"/>
              </w:rPr>
            </w:pPr>
            <w:r w:rsidRPr="00A52345">
              <w:rPr>
                <w:bCs/>
                <w:iCs/>
                <w:sz w:val="18"/>
                <w:szCs w:val="18"/>
              </w:rPr>
              <w:t>06003</w:t>
            </w:r>
            <w:r w:rsidRPr="00A52345">
              <w:rPr>
                <w:bCs/>
                <w:iCs/>
                <w:sz w:val="18"/>
                <w:szCs w:val="18"/>
                <w:lang w:val="en-US"/>
              </w:rPr>
              <w:t>L5765</w:t>
            </w:r>
          </w:p>
        </w:tc>
        <w:tc>
          <w:tcPr>
            <w:tcW w:w="709" w:type="dxa"/>
            <w:shd w:val="clear" w:color="auto" w:fill="auto"/>
          </w:tcPr>
          <w:p w:rsidR="00BD3FC0" w:rsidRPr="00A52345" w:rsidRDefault="00BD3FC0" w:rsidP="002E59FA">
            <w:pPr>
              <w:jc w:val="center"/>
              <w:rPr>
                <w:bCs/>
                <w:iCs/>
                <w:sz w:val="18"/>
                <w:szCs w:val="18"/>
                <w:lang w:val="en-US"/>
              </w:rPr>
            </w:pPr>
            <w:r w:rsidRPr="00A52345">
              <w:rPr>
                <w:bCs/>
                <w:iCs/>
                <w:sz w:val="18"/>
                <w:szCs w:val="18"/>
                <w:lang w:val="en-US"/>
              </w:rPr>
              <w:t>200</w:t>
            </w:r>
          </w:p>
        </w:tc>
        <w:tc>
          <w:tcPr>
            <w:tcW w:w="1276" w:type="dxa"/>
          </w:tcPr>
          <w:p w:rsidR="00BD3FC0" w:rsidRPr="00A52345" w:rsidRDefault="00BD3FC0" w:rsidP="002E59FA">
            <w:pPr>
              <w:jc w:val="center"/>
              <w:rPr>
                <w:bCs/>
                <w:iCs/>
                <w:sz w:val="18"/>
                <w:szCs w:val="18"/>
              </w:rPr>
            </w:pPr>
            <w:r w:rsidRPr="00A52345">
              <w:rPr>
                <w:bCs/>
                <w:iCs/>
                <w:sz w:val="18"/>
                <w:szCs w:val="18"/>
              </w:rPr>
              <w:t>3,250</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lang w:val="en-US"/>
              </w:rPr>
            </w:pPr>
            <w:r w:rsidRPr="00A52345">
              <w:rPr>
                <w:bCs/>
                <w:iCs/>
                <w:sz w:val="18"/>
                <w:szCs w:val="18"/>
              </w:rPr>
              <w:t>06003</w:t>
            </w:r>
            <w:r w:rsidRPr="00A52345">
              <w:rPr>
                <w:bCs/>
                <w:iCs/>
                <w:sz w:val="18"/>
                <w:szCs w:val="18"/>
                <w:lang w:val="en-US"/>
              </w:rPr>
              <w:t>L5765</w:t>
            </w:r>
          </w:p>
        </w:tc>
        <w:tc>
          <w:tcPr>
            <w:tcW w:w="709" w:type="dxa"/>
            <w:shd w:val="clear" w:color="auto" w:fill="auto"/>
          </w:tcPr>
          <w:p w:rsidR="00BD3FC0" w:rsidRPr="00A52345" w:rsidRDefault="00BD3FC0" w:rsidP="002E59FA">
            <w:pPr>
              <w:jc w:val="center"/>
              <w:rPr>
                <w:bCs/>
                <w:iCs/>
                <w:sz w:val="18"/>
                <w:szCs w:val="18"/>
                <w:lang w:val="en-US"/>
              </w:rPr>
            </w:pPr>
            <w:r w:rsidRPr="00A52345">
              <w:rPr>
                <w:bCs/>
                <w:iCs/>
                <w:sz w:val="18"/>
                <w:szCs w:val="18"/>
                <w:lang w:val="en-US"/>
              </w:rPr>
              <w:t>240</w:t>
            </w:r>
          </w:p>
        </w:tc>
        <w:tc>
          <w:tcPr>
            <w:tcW w:w="1276" w:type="dxa"/>
          </w:tcPr>
          <w:p w:rsidR="00BD3FC0" w:rsidRPr="00A52345" w:rsidRDefault="00BD3FC0" w:rsidP="002E59FA">
            <w:pPr>
              <w:jc w:val="center"/>
              <w:rPr>
                <w:bCs/>
                <w:iCs/>
                <w:sz w:val="18"/>
                <w:szCs w:val="18"/>
              </w:rPr>
            </w:pPr>
            <w:r w:rsidRPr="00A52345">
              <w:rPr>
                <w:bCs/>
                <w:iCs/>
                <w:sz w:val="18"/>
                <w:szCs w:val="18"/>
              </w:rPr>
              <w:t>3,250</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6400000000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3,150-14</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Благоустройство населенных пунктов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6420000000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3,150-14</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snapToGrid w:val="0"/>
                <w:sz w:val="18"/>
                <w:szCs w:val="18"/>
              </w:rPr>
              <w:t>Организация уличного освещения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6420060100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3,150-14</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lastRenderedPageBreak/>
              <w:t>Закупка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6420060100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200</w:t>
            </w:r>
          </w:p>
        </w:tc>
        <w:tc>
          <w:tcPr>
            <w:tcW w:w="1276" w:type="dxa"/>
          </w:tcPr>
          <w:p w:rsidR="00BD3FC0" w:rsidRPr="00A52345" w:rsidRDefault="00BD3FC0" w:rsidP="002E59FA">
            <w:pPr>
              <w:jc w:val="center"/>
              <w:rPr>
                <w:bCs/>
                <w:iCs/>
                <w:sz w:val="18"/>
                <w:szCs w:val="18"/>
              </w:rPr>
            </w:pPr>
            <w:r w:rsidRPr="00A52345">
              <w:rPr>
                <w:bCs/>
                <w:iCs/>
                <w:sz w:val="18"/>
                <w:szCs w:val="18"/>
              </w:rPr>
              <w:t>3,150-14</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05</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03</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6420060100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240</w:t>
            </w:r>
          </w:p>
        </w:tc>
        <w:tc>
          <w:tcPr>
            <w:tcW w:w="1276" w:type="dxa"/>
          </w:tcPr>
          <w:p w:rsidR="00BD3FC0" w:rsidRPr="00A52345" w:rsidRDefault="00BD3FC0" w:rsidP="002E59FA">
            <w:pPr>
              <w:jc w:val="center"/>
              <w:rPr>
                <w:bCs/>
                <w:iCs/>
                <w:sz w:val="18"/>
                <w:szCs w:val="18"/>
              </w:rPr>
            </w:pPr>
            <w:r w:rsidRPr="00A52345">
              <w:rPr>
                <w:bCs/>
                <w:iCs/>
                <w:sz w:val="18"/>
                <w:szCs w:val="18"/>
              </w:rPr>
              <w:t>3,150-14</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hRule="exact" w:val="251"/>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КУЛЬТУРА, КИНЕМАТОГРАФИЯ</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08</w:t>
            </w:r>
          </w:p>
        </w:tc>
        <w:tc>
          <w:tcPr>
            <w:tcW w:w="709" w:type="dxa"/>
            <w:shd w:val="clear" w:color="auto" w:fill="auto"/>
          </w:tcPr>
          <w:p w:rsidR="00BD3FC0" w:rsidRPr="00A52345" w:rsidRDefault="00BD3FC0" w:rsidP="002E59FA">
            <w:pPr>
              <w:jc w:val="center"/>
              <w:rPr>
                <w:bCs/>
                <w:iCs/>
                <w:sz w:val="18"/>
                <w:szCs w:val="18"/>
              </w:rPr>
            </w:pP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640,347</w:t>
            </w:r>
          </w:p>
        </w:tc>
        <w:tc>
          <w:tcPr>
            <w:tcW w:w="992" w:type="dxa"/>
          </w:tcPr>
          <w:p w:rsidR="00BD3FC0" w:rsidRPr="00A52345" w:rsidRDefault="00BD3FC0" w:rsidP="002E59FA">
            <w:pPr>
              <w:jc w:val="center"/>
              <w:rPr>
                <w:bCs/>
                <w:iCs/>
                <w:sz w:val="18"/>
                <w:szCs w:val="18"/>
              </w:rPr>
            </w:pPr>
            <w:r w:rsidRPr="00A52345">
              <w:rPr>
                <w:bCs/>
                <w:iCs/>
                <w:sz w:val="18"/>
                <w:szCs w:val="18"/>
              </w:rPr>
              <w:t>556, 839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583, 635</w:t>
            </w:r>
          </w:p>
        </w:tc>
      </w:tr>
      <w:tr w:rsidR="00BD3FC0" w:rsidRPr="00A52345" w:rsidTr="00BD3FC0">
        <w:trPr>
          <w:trHeight w:val="264"/>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Культура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08</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640,347</w:t>
            </w:r>
          </w:p>
        </w:tc>
        <w:tc>
          <w:tcPr>
            <w:tcW w:w="992" w:type="dxa"/>
          </w:tcPr>
          <w:p w:rsidR="00BD3FC0" w:rsidRPr="00A52345" w:rsidRDefault="00BD3FC0" w:rsidP="002E59FA">
            <w:pPr>
              <w:jc w:val="center"/>
              <w:rPr>
                <w:bCs/>
                <w:iCs/>
                <w:sz w:val="18"/>
                <w:szCs w:val="18"/>
              </w:rPr>
            </w:pPr>
            <w:r w:rsidRPr="00A52345">
              <w:rPr>
                <w:bCs/>
                <w:iCs/>
                <w:sz w:val="18"/>
                <w:szCs w:val="18"/>
              </w:rPr>
              <w:t>556, 839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583, 635</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08</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0200000000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640,347</w:t>
            </w:r>
          </w:p>
        </w:tc>
        <w:tc>
          <w:tcPr>
            <w:tcW w:w="992" w:type="dxa"/>
          </w:tcPr>
          <w:p w:rsidR="00BD3FC0" w:rsidRPr="00A52345" w:rsidRDefault="00BD3FC0" w:rsidP="002E59FA">
            <w:pPr>
              <w:jc w:val="center"/>
              <w:rPr>
                <w:bCs/>
                <w:iCs/>
                <w:sz w:val="18"/>
                <w:szCs w:val="18"/>
              </w:rPr>
            </w:pPr>
            <w:r w:rsidRPr="00A52345">
              <w:rPr>
                <w:bCs/>
                <w:iCs/>
                <w:sz w:val="18"/>
                <w:szCs w:val="18"/>
              </w:rPr>
              <w:t>556, 839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583, 635</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08</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0200100000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640,347</w:t>
            </w:r>
          </w:p>
        </w:tc>
        <w:tc>
          <w:tcPr>
            <w:tcW w:w="992" w:type="dxa"/>
          </w:tcPr>
          <w:p w:rsidR="00BD3FC0" w:rsidRPr="00A52345" w:rsidRDefault="00BD3FC0" w:rsidP="002E59FA">
            <w:pPr>
              <w:jc w:val="center"/>
              <w:rPr>
                <w:bCs/>
                <w:iCs/>
                <w:sz w:val="18"/>
                <w:szCs w:val="18"/>
              </w:rPr>
            </w:pPr>
            <w:r w:rsidRPr="00A52345">
              <w:rPr>
                <w:bCs/>
                <w:iCs/>
                <w:sz w:val="18"/>
                <w:szCs w:val="18"/>
              </w:rPr>
              <w:t>556, 839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583, 635</w:t>
            </w:r>
          </w:p>
        </w:tc>
      </w:tr>
      <w:tr w:rsidR="00BD3FC0" w:rsidRPr="00A52345" w:rsidTr="00BD3FC0">
        <w:trPr>
          <w:trHeight w:val="435"/>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08</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0200105210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104,678</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08</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0200105210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200</w:t>
            </w:r>
          </w:p>
        </w:tc>
        <w:tc>
          <w:tcPr>
            <w:tcW w:w="1276" w:type="dxa"/>
          </w:tcPr>
          <w:p w:rsidR="00BD3FC0" w:rsidRPr="00A52345" w:rsidRDefault="00BD3FC0" w:rsidP="002E59FA">
            <w:pPr>
              <w:jc w:val="center"/>
              <w:rPr>
                <w:bCs/>
                <w:iCs/>
                <w:sz w:val="18"/>
                <w:szCs w:val="18"/>
              </w:rPr>
            </w:pPr>
            <w:r w:rsidRPr="00A52345">
              <w:rPr>
                <w:bCs/>
                <w:iCs/>
                <w:sz w:val="18"/>
                <w:szCs w:val="18"/>
              </w:rPr>
              <w:t>104,678</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08</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0200105210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240</w:t>
            </w:r>
          </w:p>
        </w:tc>
        <w:tc>
          <w:tcPr>
            <w:tcW w:w="1276" w:type="dxa"/>
          </w:tcPr>
          <w:p w:rsidR="00BD3FC0" w:rsidRPr="00A52345" w:rsidRDefault="00BD3FC0" w:rsidP="002E59FA">
            <w:pPr>
              <w:jc w:val="center"/>
              <w:rPr>
                <w:bCs/>
                <w:iCs/>
                <w:sz w:val="18"/>
                <w:szCs w:val="18"/>
              </w:rPr>
            </w:pPr>
            <w:r w:rsidRPr="00A52345">
              <w:rPr>
                <w:bCs/>
                <w:iCs/>
                <w:sz w:val="18"/>
                <w:szCs w:val="18"/>
              </w:rPr>
              <w:t>104,678</w:t>
            </w:r>
          </w:p>
        </w:tc>
        <w:tc>
          <w:tcPr>
            <w:tcW w:w="992" w:type="dxa"/>
          </w:tcPr>
          <w:p w:rsidR="00BD3FC0" w:rsidRPr="00A52345" w:rsidRDefault="00BD3FC0" w:rsidP="002E59FA">
            <w:pPr>
              <w:jc w:val="center"/>
              <w:rPr>
                <w:bCs/>
                <w:iCs/>
                <w:sz w:val="18"/>
                <w:szCs w:val="18"/>
              </w:rPr>
            </w:pPr>
            <w:r w:rsidRPr="00A52345">
              <w:rPr>
                <w:bCs/>
                <w:iCs/>
                <w:sz w:val="18"/>
                <w:szCs w:val="18"/>
              </w:rPr>
              <w:t>0,000</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08</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0200164730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535, 669</w:t>
            </w:r>
          </w:p>
        </w:tc>
        <w:tc>
          <w:tcPr>
            <w:tcW w:w="992" w:type="dxa"/>
          </w:tcPr>
          <w:p w:rsidR="00BD3FC0" w:rsidRPr="00A52345" w:rsidRDefault="00BD3FC0" w:rsidP="002E59FA">
            <w:pPr>
              <w:jc w:val="center"/>
              <w:rPr>
                <w:bCs/>
                <w:iCs/>
                <w:sz w:val="18"/>
                <w:szCs w:val="18"/>
              </w:rPr>
            </w:pPr>
            <w:r w:rsidRPr="00A52345">
              <w:rPr>
                <w:bCs/>
                <w:iCs/>
                <w:sz w:val="18"/>
                <w:szCs w:val="18"/>
              </w:rPr>
              <w:t>556, 839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583, 635</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Межбюджетные трансферты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08</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0200164730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500</w:t>
            </w:r>
          </w:p>
        </w:tc>
        <w:tc>
          <w:tcPr>
            <w:tcW w:w="1276" w:type="dxa"/>
          </w:tcPr>
          <w:p w:rsidR="00BD3FC0" w:rsidRPr="00A52345" w:rsidRDefault="00BD3FC0" w:rsidP="002E59FA">
            <w:pPr>
              <w:jc w:val="center"/>
              <w:rPr>
                <w:bCs/>
                <w:iCs/>
                <w:sz w:val="18"/>
                <w:szCs w:val="18"/>
              </w:rPr>
            </w:pPr>
            <w:r w:rsidRPr="00A52345">
              <w:rPr>
                <w:bCs/>
                <w:iCs/>
                <w:sz w:val="18"/>
                <w:szCs w:val="18"/>
              </w:rPr>
              <w:t>535, 669</w:t>
            </w:r>
          </w:p>
        </w:tc>
        <w:tc>
          <w:tcPr>
            <w:tcW w:w="992" w:type="dxa"/>
          </w:tcPr>
          <w:p w:rsidR="00BD3FC0" w:rsidRPr="00A52345" w:rsidRDefault="00BD3FC0" w:rsidP="002E59FA">
            <w:pPr>
              <w:jc w:val="center"/>
              <w:rPr>
                <w:bCs/>
                <w:iCs/>
                <w:sz w:val="18"/>
                <w:szCs w:val="18"/>
              </w:rPr>
            </w:pPr>
            <w:r w:rsidRPr="00A52345">
              <w:rPr>
                <w:bCs/>
                <w:iCs/>
                <w:sz w:val="18"/>
                <w:szCs w:val="18"/>
              </w:rPr>
              <w:t>556, 839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583, 635</w:t>
            </w:r>
          </w:p>
        </w:tc>
      </w:tr>
      <w:tr w:rsidR="00BD3FC0" w:rsidRPr="00A52345" w:rsidTr="00BD3FC0">
        <w:trPr>
          <w:trHeight w:val="214"/>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Иные межбюджетные трансферты</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08</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0200164730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540</w:t>
            </w:r>
          </w:p>
        </w:tc>
        <w:tc>
          <w:tcPr>
            <w:tcW w:w="1276" w:type="dxa"/>
          </w:tcPr>
          <w:p w:rsidR="00BD3FC0" w:rsidRPr="00A52345" w:rsidRDefault="00BD3FC0" w:rsidP="002E59FA">
            <w:pPr>
              <w:jc w:val="center"/>
              <w:rPr>
                <w:bCs/>
                <w:iCs/>
                <w:sz w:val="18"/>
                <w:szCs w:val="18"/>
              </w:rPr>
            </w:pPr>
            <w:r w:rsidRPr="00A52345">
              <w:rPr>
                <w:bCs/>
                <w:iCs/>
                <w:sz w:val="18"/>
                <w:szCs w:val="18"/>
              </w:rPr>
              <w:t>535, 669</w:t>
            </w:r>
          </w:p>
        </w:tc>
        <w:tc>
          <w:tcPr>
            <w:tcW w:w="992" w:type="dxa"/>
          </w:tcPr>
          <w:p w:rsidR="00BD3FC0" w:rsidRPr="00A52345" w:rsidRDefault="00BD3FC0" w:rsidP="002E59FA">
            <w:pPr>
              <w:jc w:val="center"/>
              <w:rPr>
                <w:bCs/>
                <w:iCs/>
                <w:sz w:val="18"/>
                <w:szCs w:val="18"/>
              </w:rPr>
            </w:pPr>
            <w:r w:rsidRPr="00A52345">
              <w:rPr>
                <w:bCs/>
                <w:iCs/>
                <w:sz w:val="18"/>
                <w:szCs w:val="18"/>
              </w:rPr>
              <w:t>556, 839</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583, 635</w:t>
            </w:r>
          </w:p>
        </w:tc>
      </w:tr>
      <w:tr w:rsidR="00BD3FC0" w:rsidRPr="00A52345" w:rsidTr="00BD3FC0">
        <w:trPr>
          <w:trHeight w:val="239"/>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СОЦИАЛЬНАЯ ПОЛИТИКА</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709" w:type="dxa"/>
            <w:shd w:val="clear" w:color="auto" w:fill="auto"/>
          </w:tcPr>
          <w:p w:rsidR="00BD3FC0" w:rsidRPr="00A52345" w:rsidRDefault="00BD3FC0" w:rsidP="002E59FA">
            <w:pPr>
              <w:jc w:val="center"/>
              <w:rPr>
                <w:bCs/>
                <w:iCs/>
                <w:sz w:val="18"/>
                <w:szCs w:val="18"/>
              </w:rPr>
            </w:pP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19, 878</w:t>
            </w:r>
          </w:p>
        </w:tc>
        <w:tc>
          <w:tcPr>
            <w:tcW w:w="992" w:type="dxa"/>
          </w:tcPr>
          <w:p w:rsidR="00BD3FC0" w:rsidRPr="00A52345" w:rsidRDefault="00BD3FC0" w:rsidP="002E59FA">
            <w:pPr>
              <w:jc w:val="center"/>
              <w:rPr>
                <w:bCs/>
                <w:iCs/>
                <w:sz w:val="18"/>
                <w:szCs w:val="18"/>
              </w:rPr>
            </w:pPr>
            <w:r w:rsidRPr="00A52345">
              <w:rPr>
                <w:bCs/>
                <w:iCs/>
                <w:sz w:val="18"/>
                <w:szCs w:val="18"/>
              </w:rPr>
              <w:t>19, 878</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Пенсионное обеспечение</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19, 878</w:t>
            </w:r>
          </w:p>
        </w:tc>
        <w:tc>
          <w:tcPr>
            <w:tcW w:w="992" w:type="dxa"/>
          </w:tcPr>
          <w:p w:rsidR="00BD3FC0" w:rsidRPr="00A52345" w:rsidRDefault="00BD3FC0" w:rsidP="002E59FA">
            <w:pPr>
              <w:jc w:val="center"/>
              <w:rPr>
                <w:bCs/>
                <w:iCs/>
                <w:sz w:val="18"/>
                <w:szCs w:val="18"/>
              </w:rPr>
            </w:pPr>
            <w:r w:rsidRPr="00A52345">
              <w:rPr>
                <w:bCs/>
                <w:iCs/>
                <w:sz w:val="18"/>
                <w:szCs w:val="18"/>
              </w:rPr>
              <w:t>19, 878</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0400000000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19, 878</w:t>
            </w:r>
          </w:p>
        </w:tc>
        <w:tc>
          <w:tcPr>
            <w:tcW w:w="992" w:type="dxa"/>
          </w:tcPr>
          <w:p w:rsidR="00BD3FC0" w:rsidRPr="00A52345" w:rsidRDefault="00BD3FC0" w:rsidP="002E59FA">
            <w:pPr>
              <w:jc w:val="center"/>
              <w:rPr>
                <w:bCs/>
                <w:iCs/>
                <w:sz w:val="18"/>
                <w:szCs w:val="18"/>
              </w:rPr>
            </w:pPr>
            <w:r w:rsidRPr="00A52345">
              <w:rPr>
                <w:bCs/>
                <w:iCs/>
                <w:sz w:val="18"/>
                <w:szCs w:val="18"/>
              </w:rPr>
              <w:t>19, 878</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Подпрограмма «Социальная поддержка граждан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0440000000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19, 878</w:t>
            </w:r>
          </w:p>
        </w:tc>
        <w:tc>
          <w:tcPr>
            <w:tcW w:w="992" w:type="dxa"/>
          </w:tcPr>
          <w:p w:rsidR="00BD3FC0" w:rsidRPr="00A52345" w:rsidRDefault="00BD3FC0" w:rsidP="002E59FA">
            <w:pPr>
              <w:jc w:val="center"/>
              <w:rPr>
                <w:bCs/>
                <w:iCs/>
                <w:sz w:val="18"/>
                <w:szCs w:val="18"/>
              </w:rPr>
            </w:pPr>
            <w:r w:rsidRPr="00A52345">
              <w:rPr>
                <w:bCs/>
                <w:iCs/>
                <w:sz w:val="18"/>
                <w:szCs w:val="18"/>
              </w:rPr>
              <w:t>19, 878</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0440100000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19, 878</w:t>
            </w:r>
          </w:p>
        </w:tc>
        <w:tc>
          <w:tcPr>
            <w:tcW w:w="992" w:type="dxa"/>
          </w:tcPr>
          <w:p w:rsidR="00BD3FC0" w:rsidRPr="00A52345" w:rsidRDefault="00BD3FC0" w:rsidP="002E59FA">
            <w:pPr>
              <w:jc w:val="center"/>
              <w:rPr>
                <w:bCs/>
                <w:iCs/>
                <w:sz w:val="18"/>
                <w:szCs w:val="18"/>
              </w:rPr>
            </w:pPr>
            <w:r w:rsidRPr="00A52345">
              <w:rPr>
                <w:bCs/>
                <w:iCs/>
                <w:sz w:val="18"/>
                <w:szCs w:val="18"/>
              </w:rPr>
              <w:t>19, 878</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0440164250</w:t>
            </w:r>
          </w:p>
        </w:tc>
        <w:tc>
          <w:tcPr>
            <w:tcW w:w="709" w:type="dxa"/>
            <w:shd w:val="clear" w:color="auto" w:fill="auto"/>
          </w:tcPr>
          <w:p w:rsidR="00BD3FC0" w:rsidRPr="00A52345" w:rsidRDefault="00BD3FC0" w:rsidP="002E59FA">
            <w:pPr>
              <w:jc w:val="center"/>
              <w:rPr>
                <w:bCs/>
                <w:iCs/>
                <w:sz w:val="18"/>
                <w:szCs w:val="18"/>
              </w:rPr>
            </w:pPr>
          </w:p>
        </w:tc>
        <w:tc>
          <w:tcPr>
            <w:tcW w:w="1276" w:type="dxa"/>
          </w:tcPr>
          <w:p w:rsidR="00BD3FC0" w:rsidRPr="00A52345" w:rsidRDefault="00BD3FC0" w:rsidP="002E59FA">
            <w:pPr>
              <w:jc w:val="center"/>
              <w:rPr>
                <w:bCs/>
                <w:iCs/>
                <w:sz w:val="18"/>
                <w:szCs w:val="18"/>
              </w:rPr>
            </w:pPr>
            <w:r w:rsidRPr="00A52345">
              <w:rPr>
                <w:bCs/>
                <w:iCs/>
                <w:sz w:val="18"/>
                <w:szCs w:val="18"/>
              </w:rPr>
              <w:t>19, 878</w:t>
            </w:r>
          </w:p>
        </w:tc>
        <w:tc>
          <w:tcPr>
            <w:tcW w:w="992" w:type="dxa"/>
          </w:tcPr>
          <w:p w:rsidR="00BD3FC0" w:rsidRPr="00A52345" w:rsidRDefault="00BD3FC0" w:rsidP="002E59FA">
            <w:pPr>
              <w:jc w:val="center"/>
              <w:rPr>
                <w:bCs/>
                <w:iCs/>
                <w:sz w:val="18"/>
                <w:szCs w:val="18"/>
              </w:rPr>
            </w:pPr>
            <w:r w:rsidRPr="00A52345">
              <w:rPr>
                <w:bCs/>
                <w:iCs/>
                <w:sz w:val="18"/>
                <w:szCs w:val="18"/>
              </w:rPr>
              <w:t>19, 878</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Социальное обеспечение и иные выплаты населению</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0440164250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300</w:t>
            </w:r>
          </w:p>
        </w:tc>
        <w:tc>
          <w:tcPr>
            <w:tcW w:w="1276" w:type="dxa"/>
          </w:tcPr>
          <w:p w:rsidR="00BD3FC0" w:rsidRPr="00A52345" w:rsidRDefault="00BD3FC0" w:rsidP="002E59FA">
            <w:pPr>
              <w:jc w:val="center"/>
              <w:rPr>
                <w:bCs/>
                <w:iCs/>
                <w:sz w:val="18"/>
                <w:szCs w:val="18"/>
              </w:rPr>
            </w:pPr>
            <w:r w:rsidRPr="00A52345">
              <w:rPr>
                <w:bCs/>
                <w:iCs/>
                <w:sz w:val="18"/>
                <w:szCs w:val="18"/>
              </w:rPr>
              <w:t>19, 878</w:t>
            </w:r>
          </w:p>
        </w:tc>
        <w:tc>
          <w:tcPr>
            <w:tcW w:w="992" w:type="dxa"/>
          </w:tcPr>
          <w:p w:rsidR="00BD3FC0" w:rsidRPr="00A52345" w:rsidRDefault="00BD3FC0" w:rsidP="002E59FA">
            <w:pPr>
              <w:jc w:val="center"/>
              <w:rPr>
                <w:bCs/>
                <w:iCs/>
                <w:sz w:val="18"/>
                <w:szCs w:val="18"/>
              </w:rPr>
            </w:pPr>
            <w:r w:rsidRPr="00A52345">
              <w:rPr>
                <w:bCs/>
                <w:iCs/>
                <w:sz w:val="18"/>
                <w:szCs w:val="18"/>
              </w:rPr>
              <w:t>19, 878</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4"/>
          <w:jc w:val="center"/>
        </w:trPr>
        <w:tc>
          <w:tcPr>
            <w:tcW w:w="3755" w:type="dxa"/>
            <w:shd w:val="clear" w:color="auto" w:fill="auto"/>
          </w:tcPr>
          <w:p w:rsidR="00BD3FC0" w:rsidRPr="00A52345" w:rsidRDefault="00BD3FC0" w:rsidP="002E59FA">
            <w:pPr>
              <w:rPr>
                <w:bCs/>
                <w:iCs/>
                <w:sz w:val="18"/>
                <w:szCs w:val="18"/>
              </w:rPr>
            </w:pPr>
            <w:r w:rsidRPr="00A52345">
              <w:rPr>
                <w:bCs/>
                <w:iCs/>
                <w:sz w:val="18"/>
                <w:szCs w:val="18"/>
              </w:rPr>
              <w:t>Публичные нормативные социальные выплаты гражданам</w:t>
            </w:r>
          </w:p>
        </w:tc>
        <w:tc>
          <w:tcPr>
            <w:tcW w:w="567" w:type="dxa"/>
            <w:shd w:val="clear" w:color="auto" w:fill="auto"/>
          </w:tcPr>
          <w:p w:rsidR="00BD3FC0" w:rsidRPr="00A52345" w:rsidRDefault="00BD3FC0" w:rsidP="002E59FA">
            <w:pPr>
              <w:jc w:val="center"/>
              <w:rPr>
                <w:bCs/>
                <w:iCs/>
                <w:sz w:val="18"/>
                <w:szCs w:val="18"/>
              </w:rPr>
            </w:pPr>
            <w:r w:rsidRPr="00A52345">
              <w:rPr>
                <w:bCs/>
                <w:iCs/>
                <w:sz w:val="18"/>
                <w:szCs w:val="18"/>
              </w:rPr>
              <w:t>10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01</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0440164250</w:t>
            </w:r>
          </w:p>
        </w:tc>
        <w:tc>
          <w:tcPr>
            <w:tcW w:w="709" w:type="dxa"/>
            <w:shd w:val="clear" w:color="auto" w:fill="auto"/>
          </w:tcPr>
          <w:p w:rsidR="00BD3FC0" w:rsidRPr="00A52345" w:rsidRDefault="00BD3FC0" w:rsidP="002E59FA">
            <w:pPr>
              <w:jc w:val="center"/>
              <w:rPr>
                <w:bCs/>
                <w:iCs/>
                <w:sz w:val="18"/>
                <w:szCs w:val="18"/>
              </w:rPr>
            </w:pPr>
            <w:r w:rsidRPr="00A52345">
              <w:rPr>
                <w:bCs/>
                <w:iCs/>
                <w:sz w:val="18"/>
                <w:szCs w:val="18"/>
              </w:rPr>
              <w:t>310</w:t>
            </w:r>
          </w:p>
        </w:tc>
        <w:tc>
          <w:tcPr>
            <w:tcW w:w="1276" w:type="dxa"/>
          </w:tcPr>
          <w:p w:rsidR="00BD3FC0" w:rsidRPr="00A52345" w:rsidRDefault="00BD3FC0" w:rsidP="002E59FA">
            <w:pPr>
              <w:jc w:val="center"/>
              <w:rPr>
                <w:bCs/>
                <w:iCs/>
                <w:sz w:val="18"/>
                <w:szCs w:val="18"/>
              </w:rPr>
            </w:pPr>
            <w:r w:rsidRPr="00A52345">
              <w:rPr>
                <w:bCs/>
                <w:iCs/>
                <w:sz w:val="18"/>
                <w:szCs w:val="18"/>
              </w:rPr>
              <w:t>19, 878</w:t>
            </w:r>
          </w:p>
        </w:tc>
        <w:tc>
          <w:tcPr>
            <w:tcW w:w="992" w:type="dxa"/>
          </w:tcPr>
          <w:p w:rsidR="00BD3FC0" w:rsidRPr="00A52345" w:rsidRDefault="00BD3FC0" w:rsidP="002E59FA">
            <w:pPr>
              <w:jc w:val="center"/>
              <w:rPr>
                <w:bCs/>
                <w:iCs/>
                <w:sz w:val="18"/>
                <w:szCs w:val="18"/>
              </w:rPr>
            </w:pPr>
            <w:r w:rsidRPr="00A52345">
              <w:rPr>
                <w:bCs/>
                <w:iCs/>
                <w:sz w:val="18"/>
                <w:szCs w:val="18"/>
              </w:rPr>
              <w:t>19, 878</w:t>
            </w:r>
          </w:p>
        </w:tc>
        <w:tc>
          <w:tcPr>
            <w:tcW w:w="992" w:type="dxa"/>
            <w:shd w:val="clear" w:color="auto" w:fill="auto"/>
          </w:tcPr>
          <w:p w:rsidR="00BD3FC0" w:rsidRPr="00A52345" w:rsidRDefault="00BD3FC0" w:rsidP="002E59FA">
            <w:pPr>
              <w:jc w:val="center"/>
              <w:rPr>
                <w:bCs/>
                <w:iCs/>
                <w:sz w:val="18"/>
                <w:szCs w:val="18"/>
              </w:rPr>
            </w:pPr>
            <w:r w:rsidRPr="00A52345">
              <w:rPr>
                <w:bCs/>
                <w:iCs/>
                <w:sz w:val="18"/>
                <w:szCs w:val="18"/>
              </w:rPr>
              <w:t>0,000</w:t>
            </w:r>
          </w:p>
        </w:tc>
      </w:tr>
      <w:tr w:rsidR="00BD3FC0" w:rsidRPr="00A52345" w:rsidTr="00BD3FC0">
        <w:trPr>
          <w:trHeight w:val="343"/>
          <w:jc w:val="center"/>
        </w:trPr>
        <w:tc>
          <w:tcPr>
            <w:tcW w:w="3755" w:type="dxa"/>
            <w:shd w:val="clear" w:color="auto" w:fill="auto"/>
          </w:tcPr>
          <w:p w:rsidR="00BD3FC0" w:rsidRPr="00A52345" w:rsidRDefault="00BD3FC0" w:rsidP="002E59FA">
            <w:pPr>
              <w:rPr>
                <w:bCs/>
                <w:sz w:val="18"/>
                <w:szCs w:val="18"/>
              </w:rPr>
            </w:pPr>
            <w:r w:rsidRPr="00A52345">
              <w:rPr>
                <w:bCs/>
                <w:sz w:val="18"/>
                <w:szCs w:val="18"/>
              </w:rPr>
              <w:t>ВСЕГО:</w:t>
            </w:r>
          </w:p>
        </w:tc>
        <w:tc>
          <w:tcPr>
            <w:tcW w:w="567" w:type="dxa"/>
            <w:shd w:val="clear" w:color="auto" w:fill="auto"/>
          </w:tcPr>
          <w:p w:rsidR="00BD3FC0" w:rsidRPr="00A52345" w:rsidRDefault="00BD3FC0" w:rsidP="002E59FA">
            <w:pPr>
              <w:jc w:val="center"/>
              <w:rPr>
                <w:bCs/>
                <w:sz w:val="18"/>
                <w:szCs w:val="18"/>
              </w:rPr>
            </w:pPr>
          </w:p>
        </w:tc>
        <w:tc>
          <w:tcPr>
            <w:tcW w:w="709" w:type="dxa"/>
            <w:shd w:val="clear" w:color="auto" w:fill="auto"/>
          </w:tcPr>
          <w:p w:rsidR="00BD3FC0" w:rsidRPr="00A52345" w:rsidRDefault="00BD3FC0" w:rsidP="002E59FA">
            <w:pPr>
              <w:jc w:val="center"/>
              <w:rPr>
                <w:bCs/>
                <w:sz w:val="18"/>
                <w:szCs w:val="18"/>
              </w:rPr>
            </w:pPr>
          </w:p>
        </w:tc>
        <w:tc>
          <w:tcPr>
            <w:tcW w:w="992" w:type="dxa"/>
            <w:shd w:val="clear" w:color="auto" w:fill="auto"/>
          </w:tcPr>
          <w:p w:rsidR="00BD3FC0" w:rsidRPr="00A52345" w:rsidRDefault="00BD3FC0" w:rsidP="002E59FA">
            <w:pPr>
              <w:jc w:val="center"/>
              <w:rPr>
                <w:bCs/>
                <w:sz w:val="18"/>
                <w:szCs w:val="18"/>
              </w:rPr>
            </w:pPr>
          </w:p>
        </w:tc>
        <w:tc>
          <w:tcPr>
            <w:tcW w:w="709" w:type="dxa"/>
            <w:shd w:val="clear" w:color="auto" w:fill="auto"/>
          </w:tcPr>
          <w:p w:rsidR="00BD3FC0" w:rsidRPr="00A52345" w:rsidRDefault="00BD3FC0" w:rsidP="002E59FA">
            <w:pPr>
              <w:jc w:val="center"/>
              <w:rPr>
                <w:bCs/>
                <w:sz w:val="18"/>
                <w:szCs w:val="18"/>
              </w:rPr>
            </w:pPr>
          </w:p>
        </w:tc>
        <w:tc>
          <w:tcPr>
            <w:tcW w:w="1276" w:type="dxa"/>
          </w:tcPr>
          <w:p w:rsidR="00BD3FC0" w:rsidRPr="00A52345" w:rsidRDefault="00BD3FC0" w:rsidP="002E59FA">
            <w:pPr>
              <w:jc w:val="center"/>
              <w:rPr>
                <w:bCs/>
                <w:sz w:val="18"/>
                <w:szCs w:val="18"/>
              </w:rPr>
            </w:pPr>
            <w:r w:rsidRPr="00A52345">
              <w:rPr>
                <w:bCs/>
                <w:sz w:val="18"/>
                <w:szCs w:val="18"/>
              </w:rPr>
              <w:t>4179,385-98</w:t>
            </w:r>
          </w:p>
        </w:tc>
        <w:tc>
          <w:tcPr>
            <w:tcW w:w="992" w:type="dxa"/>
          </w:tcPr>
          <w:p w:rsidR="00BD3FC0" w:rsidRPr="00A52345" w:rsidRDefault="00BD3FC0" w:rsidP="002E59FA">
            <w:pPr>
              <w:jc w:val="center"/>
              <w:rPr>
                <w:bCs/>
                <w:sz w:val="18"/>
                <w:szCs w:val="18"/>
              </w:rPr>
            </w:pPr>
            <w:r w:rsidRPr="00A52345">
              <w:rPr>
                <w:bCs/>
                <w:sz w:val="18"/>
                <w:szCs w:val="18"/>
              </w:rPr>
              <w:t>2 189, 693</w:t>
            </w:r>
          </w:p>
        </w:tc>
        <w:tc>
          <w:tcPr>
            <w:tcW w:w="992" w:type="dxa"/>
            <w:shd w:val="clear" w:color="auto" w:fill="auto"/>
          </w:tcPr>
          <w:p w:rsidR="00BD3FC0" w:rsidRPr="00A52345" w:rsidRDefault="00BD3FC0" w:rsidP="002E59FA">
            <w:pPr>
              <w:jc w:val="center"/>
              <w:rPr>
                <w:bCs/>
                <w:sz w:val="18"/>
                <w:szCs w:val="18"/>
              </w:rPr>
            </w:pPr>
            <w:r w:rsidRPr="00A52345">
              <w:rPr>
                <w:bCs/>
                <w:sz w:val="18"/>
                <w:szCs w:val="18"/>
              </w:rPr>
              <w:t>2 140, 151</w:t>
            </w:r>
          </w:p>
        </w:tc>
      </w:tr>
    </w:tbl>
    <w:p w:rsidR="00BD3FC0" w:rsidRPr="00A52345" w:rsidRDefault="00BD3FC0" w:rsidP="00BD3FC0">
      <w:pPr>
        <w:rPr>
          <w:sz w:val="18"/>
          <w:szCs w:val="18"/>
        </w:rPr>
      </w:pPr>
    </w:p>
    <w:p w:rsidR="00BD3FC0" w:rsidRPr="00B51A0F" w:rsidRDefault="00BD3FC0" w:rsidP="00BD3FC0">
      <w:pPr>
        <w:pStyle w:val="8"/>
        <w:tabs>
          <w:tab w:val="left" w:pos="0"/>
        </w:tabs>
        <w:spacing w:before="0" w:after="0"/>
        <w:jc w:val="center"/>
        <w:rPr>
          <w:i w:val="0"/>
          <w:sz w:val="18"/>
          <w:szCs w:val="18"/>
        </w:rPr>
      </w:pPr>
      <w:r w:rsidRPr="00BD3FC0">
        <w:rPr>
          <w:i w:val="0"/>
          <w:sz w:val="18"/>
          <w:szCs w:val="18"/>
        </w:rPr>
        <w:t>Приложение №</w:t>
      </w:r>
      <w:r>
        <w:rPr>
          <w:i w:val="0"/>
          <w:sz w:val="18"/>
          <w:szCs w:val="18"/>
        </w:rPr>
        <w:t xml:space="preserve"> 5</w:t>
      </w:r>
      <w:r w:rsidRPr="00BD3FC0">
        <w:rPr>
          <w:i w:val="0"/>
          <w:sz w:val="18"/>
          <w:szCs w:val="18"/>
        </w:rPr>
        <w:t xml:space="preserve"> к решению Комитета местного самоуправления Мошковского сельсовета от 26.02.2020 № 67-11/</w:t>
      </w:r>
      <w:r w:rsidRPr="00BD3FC0">
        <w:rPr>
          <w:i w:val="0"/>
          <w:sz w:val="18"/>
          <w:szCs w:val="18"/>
          <w:lang w:val="en-US"/>
        </w:rPr>
        <w:t>VII</w:t>
      </w:r>
    </w:p>
    <w:p w:rsidR="002E59FA" w:rsidRPr="00A52345" w:rsidRDefault="002E59FA" w:rsidP="002E59FA">
      <w:pPr>
        <w:jc w:val="center"/>
        <w:rPr>
          <w:b/>
          <w:sz w:val="18"/>
          <w:szCs w:val="18"/>
        </w:rPr>
      </w:pPr>
      <w:r w:rsidRPr="00A52345">
        <w:rPr>
          <w:b/>
          <w:sz w:val="18"/>
          <w:szCs w:val="18"/>
        </w:rPr>
        <w:t xml:space="preserve">Ведомственная структура расходов бюджета </w:t>
      </w:r>
      <w:r w:rsidRPr="00A52345">
        <w:rPr>
          <w:b/>
          <w:bCs/>
          <w:sz w:val="18"/>
          <w:szCs w:val="18"/>
        </w:rPr>
        <w:t>Мошковского</w:t>
      </w:r>
      <w:r w:rsidRPr="00A52345">
        <w:rPr>
          <w:b/>
          <w:sz w:val="18"/>
          <w:szCs w:val="18"/>
        </w:rPr>
        <w:t xml:space="preserve"> сельсовета на 2020 год и на плановый период </w:t>
      </w:r>
    </w:p>
    <w:p w:rsidR="002E59FA" w:rsidRPr="00A52345" w:rsidRDefault="002E59FA" w:rsidP="002E59FA">
      <w:pPr>
        <w:jc w:val="center"/>
        <w:rPr>
          <w:b/>
          <w:sz w:val="18"/>
          <w:szCs w:val="18"/>
        </w:rPr>
      </w:pPr>
      <w:r w:rsidRPr="00A52345">
        <w:rPr>
          <w:b/>
          <w:sz w:val="18"/>
          <w:szCs w:val="18"/>
        </w:rPr>
        <w:t>2021 и 2022 годов</w:t>
      </w:r>
    </w:p>
    <w:p w:rsidR="002E59FA" w:rsidRPr="00A52345" w:rsidRDefault="002E59FA" w:rsidP="002E59FA">
      <w:pPr>
        <w:rPr>
          <w:sz w:val="18"/>
          <w:szCs w:val="18"/>
        </w:rPr>
      </w:pPr>
    </w:p>
    <w:tbl>
      <w:tblPr>
        <w:tblW w:w="10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1"/>
        <w:gridCol w:w="708"/>
        <w:gridCol w:w="567"/>
        <w:gridCol w:w="709"/>
        <w:gridCol w:w="1134"/>
        <w:gridCol w:w="851"/>
        <w:gridCol w:w="1134"/>
        <w:gridCol w:w="992"/>
        <w:gridCol w:w="850"/>
      </w:tblGrid>
      <w:tr w:rsidR="002E59FA" w:rsidRPr="00A52345" w:rsidTr="002E59FA">
        <w:trPr>
          <w:trHeight w:hRule="exact" w:val="365"/>
          <w:jc w:val="center"/>
        </w:trPr>
        <w:tc>
          <w:tcPr>
            <w:tcW w:w="3231" w:type="dxa"/>
            <w:vMerge w:val="restart"/>
            <w:shd w:val="clear" w:color="auto" w:fill="auto"/>
          </w:tcPr>
          <w:p w:rsidR="002E59FA" w:rsidRPr="00A52345" w:rsidRDefault="002E59FA" w:rsidP="002E59FA">
            <w:pPr>
              <w:jc w:val="center"/>
              <w:rPr>
                <w:rFonts w:eastAsia="Calibri"/>
                <w:b/>
                <w:bCs/>
                <w:iCs/>
                <w:sz w:val="18"/>
                <w:szCs w:val="18"/>
              </w:rPr>
            </w:pPr>
            <w:r w:rsidRPr="00A52345">
              <w:rPr>
                <w:sz w:val="18"/>
                <w:szCs w:val="18"/>
              </w:rPr>
              <w:lastRenderedPageBreak/>
              <w:t>Наименование показателя</w:t>
            </w:r>
          </w:p>
        </w:tc>
        <w:tc>
          <w:tcPr>
            <w:tcW w:w="3969" w:type="dxa"/>
            <w:gridSpan w:val="5"/>
          </w:tcPr>
          <w:p w:rsidR="002E59FA" w:rsidRPr="00A52345" w:rsidRDefault="002E59FA" w:rsidP="002E59FA">
            <w:pPr>
              <w:jc w:val="center"/>
              <w:rPr>
                <w:rFonts w:eastAsia="Calibri"/>
                <w:b/>
                <w:bCs/>
                <w:iCs/>
                <w:sz w:val="18"/>
                <w:szCs w:val="18"/>
              </w:rPr>
            </w:pPr>
            <w:r w:rsidRPr="00A52345">
              <w:rPr>
                <w:sz w:val="18"/>
                <w:szCs w:val="18"/>
              </w:rPr>
              <w:t>Код бюджетной классификации</w:t>
            </w:r>
          </w:p>
          <w:p w:rsidR="002E59FA" w:rsidRPr="00A52345" w:rsidRDefault="002E59FA" w:rsidP="002E59FA">
            <w:pPr>
              <w:jc w:val="center"/>
              <w:rPr>
                <w:rFonts w:eastAsia="Calibri"/>
                <w:b/>
                <w:bCs/>
                <w:iCs/>
                <w:sz w:val="18"/>
                <w:szCs w:val="18"/>
              </w:rPr>
            </w:pPr>
          </w:p>
        </w:tc>
        <w:tc>
          <w:tcPr>
            <w:tcW w:w="2976" w:type="dxa"/>
            <w:gridSpan w:val="3"/>
          </w:tcPr>
          <w:p w:rsidR="002E59FA" w:rsidRPr="00A52345" w:rsidRDefault="002E59FA" w:rsidP="002E59FA">
            <w:pPr>
              <w:jc w:val="center"/>
              <w:rPr>
                <w:rFonts w:eastAsia="Calibri"/>
                <w:bCs/>
                <w:iCs/>
                <w:sz w:val="18"/>
                <w:szCs w:val="18"/>
              </w:rPr>
            </w:pPr>
            <w:r w:rsidRPr="00A52345">
              <w:rPr>
                <w:sz w:val="18"/>
                <w:szCs w:val="18"/>
              </w:rPr>
              <w:t>Сумма, тыс. рублей</w:t>
            </w:r>
          </w:p>
        </w:tc>
      </w:tr>
      <w:tr w:rsidR="002E59FA" w:rsidRPr="00A52345" w:rsidTr="002E59FA">
        <w:trPr>
          <w:trHeight w:val="510"/>
          <w:jc w:val="center"/>
        </w:trPr>
        <w:tc>
          <w:tcPr>
            <w:tcW w:w="3231" w:type="dxa"/>
            <w:vMerge/>
            <w:shd w:val="clear" w:color="auto" w:fill="auto"/>
          </w:tcPr>
          <w:p w:rsidR="002E59FA" w:rsidRPr="00A52345" w:rsidRDefault="002E59FA" w:rsidP="002E59FA">
            <w:pPr>
              <w:jc w:val="center"/>
              <w:rPr>
                <w:sz w:val="18"/>
                <w:szCs w:val="18"/>
              </w:rPr>
            </w:pPr>
          </w:p>
        </w:tc>
        <w:tc>
          <w:tcPr>
            <w:tcW w:w="708" w:type="dxa"/>
          </w:tcPr>
          <w:p w:rsidR="002E59FA" w:rsidRPr="00A52345" w:rsidRDefault="002E59FA" w:rsidP="002E59FA">
            <w:pPr>
              <w:jc w:val="center"/>
              <w:rPr>
                <w:sz w:val="18"/>
                <w:szCs w:val="18"/>
              </w:rPr>
            </w:pPr>
            <w:r w:rsidRPr="00A52345">
              <w:rPr>
                <w:sz w:val="18"/>
                <w:szCs w:val="18"/>
              </w:rPr>
              <w:t>Код ведомства</w:t>
            </w:r>
          </w:p>
        </w:tc>
        <w:tc>
          <w:tcPr>
            <w:tcW w:w="567" w:type="dxa"/>
            <w:shd w:val="clear" w:color="auto" w:fill="auto"/>
          </w:tcPr>
          <w:p w:rsidR="002E59FA" w:rsidRPr="00A52345" w:rsidRDefault="002E59FA" w:rsidP="002E59FA">
            <w:pPr>
              <w:jc w:val="center"/>
              <w:rPr>
                <w:sz w:val="18"/>
                <w:szCs w:val="18"/>
              </w:rPr>
            </w:pPr>
            <w:r w:rsidRPr="00A52345">
              <w:rPr>
                <w:sz w:val="18"/>
                <w:szCs w:val="18"/>
              </w:rPr>
              <w:t>Раз</w:t>
            </w:r>
          </w:p>
          <w:p w:rsidR="002E59FA" w:rsidRPr="00A52345" w:rsidRDefault="002E59FA" w:rsidP="002E59FA">
            <w:pPr>
              <w:jc w:val="center"/>
              <w:rPr>
                <w:rFonts w:eastAsia="Calibri"/>
                <w:b/>
                <w:bCs/>
                <w:iCs/>
                <w:sz w:val="18"/>
                <w:szCs w:val="18"/>
              </w:rPr>
            </w:pPr>
            <w:r w:rsidRPr="00A52345">
              <w:rPr>
                <w:sz w:val="18"/>
                <w:szCs w:val="18"/>
              </w:rPr>
              <w:t>дел</w:t>
            </w:r>
          </w:p>
        </w:tc>
        <w:tc>
          <w:tcPr>
            <w:tcW w:w="709" w:type="dxa"/>
            <w:shd w:val="clear" w:color="auto" w:fill="auto"/>
          </w:tcPr>
          <w:p w:rsidR="002E59FA" w:rsidRPr="00A52345" w:rsidRDefault="002E59FA" w:rsidP="002E59FA">
            <w:pPr>
              <w:jc w:val="center"/>
              <w:rPr>
                <w:sz w:val="18"/>
                <w:szCs w:val="18"/>
              </w:rPr>
            </w:pPr>
            <w:r w:rsidRPr="00A52345">
              <w:rPr>
                <w:sz w:val="18"/>
                <w:szCs w:val="18"/>
              </w:rPr>
              <w:t>Под</w:t>
            </w:r>
          </w:p>
          <w:p w:rsidR="002E59FA" w:rsidRPr="00A52345" w:rsidRDefault="002E59FA" w:rsidP="002E59FA">
            <w:pPr>
              <w:jc w:val="center"/>
              <w:rPr>
                <w:rFonts w:eastAsia="Calibri"/>
                <w:b/>
                <w:bCs/>
                <w:iCs/>
                <w:sz w:val="18"/>
                <w:szCs w:val="18"/>
              </w:rPr>
            </w:pPr>
            <w:r w:rsidRPr="00A52345">
              <w:rPr>
                <w:sz w:val="18"/>
                <w:szCs w:val="18"/>
              </w:rPr>
              <w:t>раздел</w:t>
            </w:r>
          </w:p>
        </w:tc>
        <w:tc>
          <w:tcPr>
            <w:tcW w:w="1134" w:type="dxa"/>
            <w:shd w:val="clear" w:color="auto" w:fill="auto"/>
          </w:tcPr>
          <w:p w:rsidR="002E59FA" w:rsidRPr="00A52345" w:rsidRDefault="002E59FA" w:rsidP="002E59FA">
            <w:pPr>
              <w:jc w:val="center"/>
              <w:rPr>
                <w:rFonts w:eastAsia="Calibri"/>
                <w:b/>
                <w:bCs/>
                <w:iCs/>
                <w:sz w:val="18"/>
                <w:szCs w:val="18"/>
              </w:rPr>
            </w:pPr>
            <w:r w:rsidRPr="00A52345">
              <w:rPr>
                <w:sz w:val="18"/>
                <w:szCs w:val="18"/>
              </w:rPr>
              <w:t>Целевая статья</w:t>
            </w:r>
          </w:p>
        </w:tc>
        <w:tc>
          <w:tcPr>
            <w:tcW w:w="851" w:type="dxa"/>
            <w:shd w:val="clear" w:color="auto" w:fill="auto"/>
          </w:tcPr>
          <w:p w:rsidR="002E59FA" w:rsidRPr="00A52345" w:rsidRDefault="002E59FA" w:rsidP="002E59FA">
            <w:pPr>
              <w:jc w:val="center"/>
              <w:rPr>
                <w:rFonts w:eastAsia="Calibri"/>
                <w:b/>
                <w:bCs/>
                <w:iCs/>
                <w:sz w:val="18"/>
                <w:szCs w:val="18"/>
              </w:rPr>
            </w:pPr>
            <w:r w:rsidRPr="00A52345">
              <w:rPr>
                <w:sz w:val="18"/>
                <w:szCs w:val="18"/>
              </w:rPr>
              <w:t>Вид расхода</w:t>
            </w:r>
          </w:p>
        </w:tc>
        <w:tc>
          <w:tcPr>
            <w:tcW w:w="1134" w:type="dxa"/>
          </w:tcPr>
          <w:p w:rsidR="002E59FA" w:rsidRPr="00A52345" w:rsidRDefault="002E59FA" w:rsidP="002E59FA">
            <w:pPr>
              <w:jc w:val="center"/>
              <w:rPr>
                <w:sz w:val="18"/>
                <w:szCs w:val="18"/>
              </w:rPr>
            </w:pPr>
            <w:r w:rsidRPr="00A52345">
              <w:rPr>
                <w:sz w:val="18"/>
                <w:szCs w:val="18"/>
              </w:rPr>
              <w:t>2020 год</w:t>
            </w:r>
          </w:p>
        </w:tc>
        <w:tc>
          <w:tcPr>
            <w:tcW w:w="992" w:type="dxa"/>
          </w:tcPr>
          <w:p w:rsidR="002E59FA" w:rsidRPr="00A52345" w:rsidRDefault="002E59FA" w:rsidP="002E59FA">
            <w:pPr>
              <w:jc w:val="center"/>
              <w:rPr>
                <w:sz w:val="18"/>
                <w:szCs w:val="18"/>
              </w:rPr>
            </w:pPr>
            <w:r w:rsidRPr="00A52345">
              <w:rPr>
                <w:sz w:val="18"/>
                <w:szCs w:val="18"/>
              </w:rPr>
              <w:t>2021 год</w:t>
            </w:r>
          </w:p>
        </w:tc>
        <w:tc>
          <w:tcPr>
            <w:tcW w:w="850" w:type="dxa"/>
          </w:tcPr>
          <w:p w:rsidR="002E59FA" w:rsidRPr="00A52345" w:rsidRDefault="002E59FA" w:rsidP="002E59FA">
            <w:pPr>
              <w:jc w:val="center"/>
              <w:rPr>
                <w:sz w:val="18"/>
                <w:szCs w:val="18"/>
              </w:rPr>
            </w:pPr>
            <w:r w:rsidRPr="00A52345">
              <w:rPr>
                <w:sz w:val="18"/>
                <w:szCs w:val="18"/>
              </w:rPr>
              <w:t>2022 год</w:t>
            </w:r>
          </w:p>
        </w:tc>
      </w:tr>
      <w:tr w:rsidR="002E59FA" w:rsidRPr="00A52345" w:rsidTr="002E59FA">
        <w:trPr>
          <w:trHeight w:val="293"/>
          <w:jc w:val="center"/>
        </w:trPr>
        <w:tc>
          <w:tcPr>
            <w:tcW w:w="3231" w:type="dxa"/>
            <w:shd w:val="clear" w:color="auto" w:fill="auto"/>
          </w:tcPr>
          <w:p w:rsidR="002E59FA" w:rsidRPr="00A52345" w:rsidRDefault="002E59FA" w:rsidP="002E59FA">
            <w:pPr>
              <w:jc w:val="center"/>
              <w:rPr>
                <w:sz w:val="18"/>
                <w:szCs w:val="18"/>
              </w:rPr>
            </w:pPr>
            <w:r w:rsidRPr="00A52345">
              <w:rPr>
                <w:sz w:val="18"/>
                <w:szCs w:val="18"/>
              </w:rPr>
              <w:t>1</w:t>
            </w:r>
          </w:p>
        </w:tc>
        <w:tc>
          <w:tcPr>
            <w:tcW w:w="708" w:type="dxa"/>
          </w:tcPr>
          <w:p w:rsidR="002E59FA" w:rsidRPr="00A52345" w:rsidRDefault="002E59FA" w:rsidP="002E59FA">
            <w:pPr>
              <w:jc w:val="center"/>
              <w:rPr>
                <w:sz w:val="18"/>
                <w:szCs w:val="18"/>
              </w:rPr>
            </w:pPr>
            <w:r w:rsidRPr="00A52345">
              <w:rPr>
                <w:sz w:val="18"/>
                <w:szCs w:val="18"/>
              </w:rPr>
              <w:t>2</w:t>
            </w:r>
          </w:p>
        </w:tc>
        <w:tc>
          <w:tcPr>
            <w:tcW w:w="567" w:type="dxa"/>
            <w:shd w:val="clear" w:color="auto" w:fill="auto"/>
          </w:tcPr>
          <w:p w:rsidR="002E59FA" w:rsidRPr="00A52345" w:rsidRDefault="002E59FA" w:rsidP="002E59FA">
            <w:pPr>
              <w:jc w:val="center"/>
              <w:rPr>
                <w:sz w:val="18"/>
                <w:szCs w:val="18"/>
              </w:rPr>
            </w:pPr>
            <w:r w:rsidRPr="00A52345">
              <w:rPr>
                <w:sz w:val="18"/>
                <w:szCs w:val="18"/>
              </w:rPr>
              <w:t>3</w:t>
            </w:r>
          </w:p>
        </w:tc>
        <w:tc>
          <w:tcPr>
            <w:tcW w:w="709" w:type="dxa"/>
            <w:shd w:val="clear" w:color="auto" w:fill="auto"/>
          </w:tcPr>
          <w:p w:rsidR="002E59FA" w:rsidRPr="00A52345" w:rsidRDefault="002E59FA" w:rsidP="002E59FA">
            <w:pPr>
              <w:jc w:val="center"/>
              <w:rPr>
                <w:sz w:val="18"/>
                <w:szCs w:val="18"/>
              </w:rPr>
            </w:pPr>
            <w:r w:rsidRPr="00A52345">
              <w:rPr>
                <w:sz w:val="18"/>
                <w:szCs w:val="18"/>
              </w:rPr>
              <w:t>4</w:t>
            </w:r>
          </w:p>
        </w:tc>
        <w:tc>
          <w:tcPr>
            <w:tcW w:w="1134" w:type="dxa"/>
            <w:shd w:val="clear" w:color="auto" w:fill="auto"/>
          </w:tcPr>
          <w:p w:rsidR="002E59FA" w:rsidRPr="00A52345" w:rsidRDefault="002E59FA" w:rsidP="002E59FA">
            <w:pPr>
              <w:jc w:val="center"/>
              <w:rPr>
                <w:sz w:val="18"/>
                <w:szCs w:val="18"/>
              </w:rPr>
            </w:pPr>
            <w:r w:rsidRPr="00A52345">
              <w:rPr>
                <w:sz w:val="18"/>
                <w:szCs w:val="18"/>
              </w:rPr>
              <w:t>5</w:t>
            </w:r>
          </w:p>
        </w:tc>
        <w:tc>
          <w:tcPr>
            <w:tcW w:w="851" w:type="dxa"/>
            <w:shd w:val="clear" w:color="auto" w:fill="auto"/>
          </w:tcPr>
          <w:p w:rsidR="002E59FA" w:rsidRPr="00A52345" w:rsidRDefault="002E59FA" w:rsidP="002E59FA">
            <w:pPr>
              <w:jc w:val="center"/>
              <w:rPr>
                <w:sz w:val="18"/>
                <w:szCs w:val="18"/>
              </w:rPr>
            </w:pPr>
            <w:r w:rsidRPr="00A52345">
              <w:rPr>
                <w:sz w:val="18"/>
                <w:szCs w:val="18"/>
              </w:rPr>
              <w:t>6</w:t>
            </w:r>
          </w:p>
        </w:tc>
        <w:tc>
          <w:tcPr>
            <w:tcW w:w="1134" w:type="dxa"/>
          </w:tcPr>
          <w:p w:rsidR="002E59FA" w:rsidRPr="00A52345" w:rsidRDefault="002E59FA" w:rsidP="002E59FA">
            <w:pPr>
              <w:jc w:val="center"/>
              <w:rPr>
                <w:rFonts w:eastAsia="Calibri"/>
                <w:bCs/>
                <w:iCs/>
                <w:sz w:val="18"/>
                <w:szCs w:val="18"/>
              </w:rPr>
            </w:pPr>
            <w:r w:rsidRPr="00A52345">
              <w:rPr>
                <w:rFonts w:eastAsia="Calibri"/>
                <w:bCs/>
                <w:iCs/>
                <w:sz w:val="18"/>
                <w:szCs w:val="18"/>
              </w:rPr>
              <w:t>7</w:t>
            </w:r>
          </w:p>
        </w:tc>
        <w:tc>
          <w:tcPr>
            <w:tcW w:w="992" w:type="dxa"/>
          </w:tcPr>
          <w:p w:rsidR="002E59FA" w:rsidRPr="00A52345" w:rsidRDefault="002E59FA" w:rsidP="002E59FA">
            <w:pPr>
              <w:jc w:val="center"/>
              <w:rPr>
                <w:rFonts w:eastAsia="Calibri"/>
                <w:bCs/>
                <w:iCs/>
                <w:sz w:val="18"/>
                <w:szCs w:val="18"/>
              </w:rPr>
            </w:pPr>
            <w:r w:rsidRPr="00A52345">
              <w:rPr>
                <w:rFonts w:eastAsia="Calibri"/>
                <w:bCs/>
                <w:iCs/>
                <w:sz w:val="18"/>
                <w:szCs w:val="18"/>
              </w:rPr>
              <w:t>8</w:t>
            </w:r>
          </w:p>
        </w:tc>
        <w:tc>
          <w:tcPr>
            <w:tcW w:w="850" w:type="dxa"/>
            <w:shd w:val="clear" w:color="auto" w:fill="auto"/>
          </w:tcPr>
          <w:p w:rsidR="002E59FA" w:rsidRPr="00A52345" w:rsidRDefault="002E59FA" w:rsidP="002E59FA">
            <w:pPr>
              <w:jc w:val="center"/>
              <w:rPr>
                <w:rFonts w:eastAsia="Calibri"/>
                <w:bCs/>
                <w:iCs/>
                <w:sz w:val="18"/>
                <w:szCs w:val="18"/>
              </w:rPr>
            </w:pPr>
            <w:r w:rsidRPr="00A52345">
              <w:rPr>
                <w:rFonts w:eastAsia="Calibri"/>
                <w:bCs/>
                <w:iCs/>
                <w:sz w:val="18"/>
                <w:szCs w:val="18"/>
              </w:rPr>
              <w:t>9</w:t>
            </w:r>
          </w:p>
        </w:tc>
      </w:tr>
      <w:tr w:rsidR="002E59FA" w:rsidRPr="00A52345" w:rsidTr="002E59FA">
        <w:trPr>
          <w:trHeight w:hRule="exact" w:val="489"/>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ОБЩЕГОСУДАРСТВЕННЫЕ ВОПРОСЫ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2021,408-99</w:t>
            </w:r>
          </w:p>
        </w:tc>
        <w:tc>
          <w:tcPr>
            <w:tcW w:w="992" w:type="dxa"/>
          </w:tcPr>
          <w:p w:rsidR="002E59FA" w:rsidRPr="00A52345" w:rsidRDefault="002E59FA" w:rsidP="002E59FA">
            <w:pPr>
              <w:jc w:val="center"/>
              <w:rPr>
                <w:bCs/>
                <w:iCs/>
                <w:sz w:val="18"/>
                <w:szCs w:val="18"/>
              </w:rPr>
            </w:pPr>
            <w:r w:rsidRPr="00A52345">
              <w:rPr>
                <w:bCs/>
                <w:iCs/>
                <w:sz w:val="18"/>
                <w:szCs w:val="18"/>
              </w:rPr>
              <w:t>673, 873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614, 313</w:t>
            </w:r>
          </w:p>
        </w:tc>
      </w:tr>
      <w:tr w:rsidR="002E59FA" w:rsidRPr="00A52345" w:rsidTr="002E59FA">
        <w:trPr>
          <w:trHeight w:val="80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1847,089-99</w:t>
            </w:r>
          </w:p>
        </w:tc>
        <w:tc>
          <w:tcPr>
            <w:tcW w:w="992" w:type="dxa"/>
          </w:tcPr>
          <w:p w:rsidR="002E59FA" w:rsidRPr="00A52345" w:rsidRDefault="002E59FA" w:rsidP="002E59FA">
            <w:pPr>
              <w:jc w:val="center"/>
              <w:rPr>
                <w:bCs/>
                <w:iCs/>
                <w:sz w:val="18"/>
                <w:szCs w:val="18"/>
              </w:rPr>
            </w:pPr>
            <w:r w:rsidRPr="00A52345">
              <w:rPr>
                <w:bCs/>
                <w:iCs/>
                <w:sz w:val="18"/>
                <w:szCs w:val="18"/>
              </w:rPr>
              <w:t>663, 041</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603, 994</w:t>
            </w:r>
          </w:p>
        </w:tc>
      </w:tr>
      <w:tr w:rsidR="002E59FA" w:rsidRPr="00A52345" w:rsidTr="002E59FA">
        <w:trPr>
          <w:trHeight w:val="1162"/>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0400000000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1847,089-99</w:t>
            </w:r>
          </w:p>
        </w:tc>
        <w:tc>
          <w:tcPr>
            <w:tcW w:w="992" w:type="dxa"/>
          </w:tcPr>
          <w:p w:rsidR="002E59FA" w:rsidRPr="00A52345" w:rsidRDefault="002E59FA" w:rsidP="002E59FA">
            <w:pPr>
              <w:jc w:val="center"/>
              <w:rPr>
                <w:bCs/>
                <w:iCs/>
                <w:sz w:val="18"/>
                <w:szCs w:val="18"/>
              </w:rPr>
            </w:pPr>
            <w:r w:rsidRPr="00A52345">
              <w:rPr>
                <w:bCs/>
                <w:iCs/>
                <w:sz w:val="18"/>
                <w:szCs w:val="18"/>
              </w:rPr>
              <w:t>663, 041</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603, 994</w:t>
            </w:r>
          </w:p>
        </w:tc>
      </w:tr>
      <w:tr w:rsidR="002E59FA" w:rsidRPr="00A52345" w:rsidTr="002E59FA">
        <w:trPr>
          <w:trHeight w:val="274"/>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1838,709-99</w:t>
            </w:r>
          </w:p>
        </w:tc>
        <w:tc>
          <w:tcPr>
            <w:tcW w:w="992" w:type="dxa"/>
          </w:tcPr>
          <w:p w:rsidR="002E59FA" w:rsidRPr="00A52345" w:rsidRDefault="002E59FA" w:rsidP="002E59FA">
            <w:pPr>
              <w:jc w:val="center"/>
              <w:rPr>
                <w:bCs/>
                <w:iCs/>
                <w:sz w:val="18"/>
                <w:szCs w:val="18"/>
              </w:rPr>
            </w:pPr>
            <w:r w:rsidRPr="00A52345">
              <w:rPr>
                <w:bCs/>
                <w:iCs/>
                <w:sz w:val="18"/>
                <w:szCs w:val="18"/>
              </w:rPr>
              <w:t>654, 661</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595, 614</w:t>
            </w:r>
          </w:p>
        </w:tc>
      </w:tr>
      <w:tr w:rsidR="002E59FA" w:rsidRPr="00A52345" w:rsidTr="002E59FA">
        <w:trPr>
          <w:trHeight w:val="169"/>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Основное мероприятие «Расходы на содержание органов местного самоуправления»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1838,709-99</w:t>
            </w:r>
          </w:p>
        </w:tc>
        <w:tc>
          <w:tcPr>
            <w:tcW w:w="992" w:type="dxa"/>
          </w:tcPr>
          <w:p w:rsidR="002E59FA" w:rsidRPr="00A52345" w:rsidRDefault="002E59FA" w:rsidP="002E59FA">
            <w:pPr>
              <w:jc w:val="center"/>
              <w:rPr>
                <w:bCs/>
                <w:iCs/>
                <w:sz w:val="18"/>
                <w:szCs w:val="18"/>
              </w:rPr>
            </w:pPr>
            <w:r w:rsidRPr="00A52345">
              <w:rPr>
                <w:bCs/>
                <w:iCs/>
                <w:sz w:val="18"/>
                <w:szCs w:val="18"/>
              </w:rPr>
              <w:t>654, 661</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595, 614</w:t>
            </w:r>
          </w:p>
        </w:tc>
      </w:tr>
      <w:tr w:rsidR="002E59FA" w:rsidRPr="00A52345" w:rsidTr="002E59FA">
        <w:trPr>
          <w:trHeight w:val="97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0410102100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954, 248</w:t>
            </w:r>
          </w:p>
        </w:tc>
        <w:tc>
          <w:tcPr>
            <w:tcW w:w="992" w:type="dxa"/>
          </w:tcPr>
          <w:p w:rsidR="002E59FA" w:rsidRPr="00A52345" w:rsidRDefault="002E59FA" w:rsidP="002E59FA">
            <w:pPr>
              <w:jc w:val="center"/>
              <w:rPr>
                <w:bCs/>
                <w:iCs/>
                <w:sz w:val="18"/>
                <w:szCs w:val="18"/>
              </w:rPr>
            </w:pPr>
            <w:r w:rsidRPr="00A52345">
              <w:rPr>
                <w:bCs/>
                <w:iCs/>
                <w:sz w:val="18"/>
                <w:szCs w:val="18"/>
              </w:rPr>
              <w:t>428, 388</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422, 586</w:t>
            </w:r>
          </w:p>
        </w:tc>
      </w:tr>
      <w:tr w:rsidR="002E59FA" w:rsidRPr="00A52345" w:rsidTr="002E59FA">
        <w:trPr>
          <w:trHeight w:val="1119"/>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0410102100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100</w:t>
            </w:r>
          </w:p>
        </w:tc>
        <w:tc>
          <w:tcPr>
            <w:tcW w:w="1134" w:type="dxa"/>
          </w:tcPr>
          <w:p w:rsidR="002E59FA" w:rsidRPr="00A52345" w:rsidRDefault="002E59FA" w:rsidP="002E59FA">
            <w:pPr>
              <w:jc w:val="center"/>
              <w:rPr>
                <w:bCs/>
                <w:iCs/>
                <w:sz w:val="18"/>
                <w:szCs w:val="18"/>
              </w:rPr>
            </w:pPr>
            <w:r w:rsidRPr="00A52345">
              <w:rPr>
                <w:bCs/>
                <w:iCs/>
                <w:sz w:val="18"/>
                <w:szCs w:val="18"/>
              </w:rPr>
              <w:t>954, 248</w:t>
            </w:r>
          </w:p>
        </w:tc>
        <w:tc>
          <w:tcPr>
            <w:tcW w:w="992" w:type="dxa"/>
          </w:tcPr>
          <w:p w:rsidR="002E59FA" w:rsidRPr="00A52345" w:rsidRDefault="002E59FA" w:rsidP="002E59FA">
            <w:pPr>
              <w:jc w:val="center"/>
              <w:rPr>
                <w:bCs/>
                <w:iCs/>
                <w:sz w:val="18"/>
                <w:szCs w:val="18"/>
              </w:rPr>
            </w:pPr>
            <w:r w:rsidRPr="00A52345">
              <w:rPr>
                <w:bCs/>
                <w:iCs/>
                <w:sz w:val="18"/>
                <w:szCs w:val="18"/>
              </w:rPr>
              <w:t>428, 388</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422, 586</w:t>
            </w:r>
          </w:p>
        </w:tc>
      </w:tr>
      <w:tr w:rsidR="002E59FA" w:rsidRPr="00A52345" w:rsidTr="002E59FA">
        <w:trPr>
          <w:trHeight w:val="412"/>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выплаты персоналу государственных (муниципальных) органов</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0410102100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120</w:t>
            </w:r>
          </w:p>
        </w:tc>
        <w:tc>
          <w:tcPr>
            <w:tcW w:w="1134" w:type="dxa"/>
          </w:tcPr>
          <w:p w:rsidR="002E59FA" w:rsidRPr="00A52345" w:rsidRDefault="002E59FA" w:rsidP="002E59FA">
            <w:pPr>
              <w:jc w:val="center"/>
              <w:rPr>
                <w:bCs/>
                <w:iCs/>
                <w:sz w:val="18"/>
                <w:szCs w:val="18"/>
              </w:rPr>
            </w:pPr>
            <w:r w:rsidRPr="00A52345">
              <w:rPr>
                <w:bCs/>
                <w:iCs/>
                <w:sz w:val="18"/>
                <w:szCs w:val="18"/>
              </w:rPr>
              <w:t>954, 248</w:t>
            </w:r>
          </w:p>
        </w:tc>
        <w:tc>
          <w:tcPr>
            <w:tcW w:w="992" w:type="dxa"/>
          </w:tcPr>
          <w:p w:rsidR="002E59FA" w:rsidRPr="00A52345" w:rsidRDefault="002E59FA" w:rsidP="002E59FA">
            <w:pPr>
              <w:jc w:val="center"/>
              <w:rPr>
                <w:bCs/>
                <w:iCs/>
                <w:sz w:val="18"/>
                <w:szCs w:val="18"/>
              </w:rPr>
            </w:pPr>
            <w:r w:rsidRPr="00A52345">
              <w:rPr>
                <w:bCs/>
                <w:iCs/>
                <w:sz w:val="18"/>
                <w:szCs w:val="18"/>
              </w:rPr>
              <w:t>428, 388</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422, 586</w:t>
            </w:r>
          </w:p>
        </w:tc>
      </w:tr>
      <w:tr w:rsidR="002E59FA" w:rsidRPr="00A52345" w:rsidTr="002E59FA">
        <w:trPr>
          <w:trHeight w:val="549"/>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выплаты по оплате труда Главы администрации Мошковского сельсовета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0410102110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724, 835</w:t>
            </w:r>
          </w:p>
        </w:tc>
        <w:tc>
          <w:tcPr>
            <w:tcW w:w="992" w:type="dxa"/>
          </w:tcPr>
          <w:p w:rsidR="002E59FA" w:rsidRPr="00A52345" w:rsidRDefault="002E59FA" w:rsidP="002E59FA">
            <w:pPr>
              <w:jc w:val="center"/>
              <w:rPr>
                <w:bCs/>
                <w:iCs/>
                <w:sz w:val="18"/>
                <w:szCs w:val="18"/>
              </w:rPr>
            </w:pPr>
            <w:r w:rsidRPr="00A52345">
              <w:rPr>
                <w:bCs/>
                <w:iCs/>
                <w:sz w:val="18"/>
                <w:szCs w:val="18"/>
              </w:rPr>
              <w:t>212, 981</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159, 736</w:t>
            </w:r>
          </w:p>
        </w:tc>
      </w:tr>
      <w:tr w:rsidR="002E59FA" w:rsidRPr="00A52345" w:rsidTr="002E59FA">
        <w:trPr>
          <w:trHeight w:val="1136"/>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0410102110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100</w:t>
            </w:r>
          </w:p>
        </w:tc>
        <w:tc>
          <w:tcPr>
            <w:tcW w:w="1134" w:type="dxa"/>
          </w:tcPr>
          <w:p w:rsidR="002E59FA" w:rsidRPr="00A52345" w:rsidRDefault="002E59FA" w:rsidP="002E59FA">
            <w:pPr>
              <w:jc w:val="center"/>
              <w:rPr>
                <w:bCs/>
                <w:iCs/>
                <w:sz w:val="18"/>
                <w:szCs w:val="18"/>
              </w:rPr>
            </w:pPr>
            <w:r w:rsidRPr="00A52345">
              <w:rPr>
                <w:bCs/>
                <w:iCs/>
                <w:sz w:val="18"/>
                <w:szCs w:val="18"/>
              </w:rPr>
              <w:t>724, 835</w:t>
            </w:r>
          </w:p>
        </w:tc>
        <w:tc>
          <w:tcPr>
            <w:tcW w:w="992" w:type="dxa"/>
          </w:tcPr>
          <w:p w:rsidR="002E59FA" w:rsidRPr="00A52345" w:rsidRDefault="002E59FA" w:rsidP="002E59FA">
            <w:pPr>
              <w:jc w:val="center"/>
              <w:rPr>
                <w:bCs/>
                <w:iCs/>
                <w:sz w:val="18"/>
                <w:szCs w:val="18"/>
              </w:rPr>
            </w:pPr>
            <w:r w:rsidRPr="00A52345">
              <w:rPr>
                <w:bCs/>
                <w:iCs/>
                <w:sz w:val="18"/>
                <w:szCs w:val="18"/>
              </w:rPr>
              <w:t>212, 981</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159, 736</w:t>
            </w:r>
          </w:p>
        </w:tc>
      </w:tr>
      <w:tr w:rsidR="002E59FA" w:rsidRPr="00A52345" w:rsidTr="002E59FA">
        <w:trPr>
          <w:trHeight w:val="529"/>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выплаты персоналу государственных (муниципальных) органов</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0410102110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120</w:t>
            </w:r>
          </w:p>
        </w:tc>
        <w:tc>
          <w:tcPr>
            <w:tcW w:w="1134" w:type="dxa"/>
          </w:tcPr>
          <w:p w:rsidR="002E59FA" w:rsidRPr="00A52345" w:rsidRDefault="002E59FA" w:rsidP="002E59FA">
            <w:pPr>
              <w:jc w:val="center"/>
              <w:rPr>
                <w:bCs/>
                <w:iCs/>
                <w:sz w:val="18"/>
                <w:szCs w:val="18"/>
              </w:rPr>
            </w:pPr>
            <w:r w:rsidRPr="00A52345">
              <w:rPr>
                <w:bCs/>
                <w:iCs/>
                <w:sz w:val="18"/>
                <w:szCs w:val="18"/>
              </w:rPr>
              <w:t>724, 835</w:t>
            </w:r>
          </w:p>
        </w:tc>
        <w:tc>
          <w:tcPr>
            <w:tcW w:w="992" w:type="dxa"/>
          </w:tcPr>
          <w:p w:rsidR="002E59FA" w:rsidRPr="00A52345" w:rsidRDefault="002E59FA" w:rsidP="002E59FA">
            <w:pPr>
              <w:jc w:val="center"/>
              <w:rPr>
                <w:bCs/>
                <w:iCs/>
                <w:sz w:val="18"/>
                <w:szCs w:val="18"/>
              </w:rPr>
            </w:pPr>
            <w:r w:rsidRPr="00A52345">
              <w:rPr>
                <w:bCs/>
                <w:iCs/>
                <w:sz w:val="18"/>
                <w:szCs w:val="18"/>
              </w:rPr>
              <w:t>212, 981</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159, 736</w:t>
            </w:r>
          </w:p>
        </w:tc>
      </w:tr>
      <w:tr w:rsidR="002E59FA" w:rsidRPr="00A52345" w:rsidTr="002E59FA">
        <w:trPr>
          <w:trHeight w:val="788"/>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обеспечение функций администрации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0410102200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146,334-99</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7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0410102200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200</w:t>
            </w:r>
          </w:p>
        </w:tc>
        <w:tc>
          <w:tcPr>
            <w:tcW w:w="1134" w:type="dxa"/>
          </w:tcPr>
          <w:p w:rsidR="002E59FA" w:rsidRPr="00A52345" w:rsidRDefault="002E59FA" w:rsidP="002E59FA">
            <w:pPr>
              <w:jc w:val="center"/>
              <w:rPr>
                <w:bCs/>
                <w:iCs/>
                <w:sz w:val="18"/>
                <w:szCs w:val="18"/>
              </w:rPr>
            </w:pPr>
            <w:r w:rsidRPr="00A52345">
              <w:rPr>
                <w:bCs/>
                <w:iCs/>
                <w:sz w:val="18"/>
                <w:szCs w:val="18"/>
              </w:rPr>
              <w:t>121,418-99</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68"/>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0410102200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240</w:t>
            </w:r>
          </w:p>
        </w:tc>
        <w:tc>
          <w:tcPr>
            <w:tcW w:w="1134" w:type="dxa"/>
          </w:tcPr>
          <w:p w:rsidR="002E59FA" w:rsidRPr="00A52345" w:rsidRDefault="002E59FA" w:rsidP="002E59FA">
            <w:pPr>
              <w:jc w:val="center"/>
              <w:rPr>
                <w:bCs/>
                <w:iCs/>
                <w:sz w:val="18"/>
                <w:szCs w:val="18"/>
              </w:rPr>
            </w:pPr>
            <w:r w:rsidRPr="00A52345">
              <w:rPr>
                <w:bCs/>
                <w:iCs/>
                <w:sz w:val="18"/>
                <w:szCs w:val="18"/>
              </w:rPr>
              <w:t>121,418-99</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24"/>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бюджетные ассигнования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0410102200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800</w:t>
            </w:r>
          </w:p>
        </w:tc>
        <w:tc>
          <w:tcPr>
            <w:tcW w:w="1134" w:type="dxa"/>
          </w:tcPr>
          <w:p w:rsidR="002E59FA" w:rsidRPr="00A52345" w:rsidRDefault="002E59FA" w:rsidP="002E59FA">
            <w:pPr>
              <w:jc w:val="center"/>
              <w:rPr>
                <w:bCs/>
                <w:iCs/>
                <w:sz w:val="18"/>
                <w:szCs w:val="18"/>
              </w:rPr>
            </w:pPr>
            <w:r w:rsidRPr="00A52345">
              <w:rPr>
                <w:bCs/>
                <w:iCs/>
                <w:sz w:val="18"/>
                <w:szCs w:val="18"/>
              </w:rPr>
              <w:t>24 ,916</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72"/>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 xml:space="preserve">Уплата налогов, сборов и иных </w:t>
            </w:r>
            <w:r w:rsidRPr="00A52345">
              <w:rPr>
                <w:bCs/>
                <w:iCs/>
                <w:sz w:val="18"/>
                <w:szCs w:val="18"/>
              </w:rPr>
              <w:lastRenderedPageBreak/>
              <w:t>платежей</w:t>
            </w:r>
          </w:p>
        </w:tc>
        <w:tc>
          <w:tcPr>
            <w:tcW w:w="708" w:type="dxa"/>
          </w:tcPr>
          <w:p w:rsidR="002E59FA" w:rsidRPr="00A52345" w:rsidRDefault="002E59FA" w:rsidP="002E59FA">
            <w:pPr>
              <w:jc w:val="center"/>
              <w:rPr>
                <w:bCs/>
                <w:iCs/>
                <w:sz w:val="18"/>
                <w:szCs w:val="18"/>
              </w:rPr>
            </w:pPr>
            <w:r w:rsidRPr="00A52345">
              <w:rPr>
                <w:bCs/>
                <w:iCs/>
                <w:sz w:val="18"/>
                <w:szCs w:val="18"/>
              </w:rPr>
              <w:lastRenderedPageBreak/>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0410102200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850</w:t>
            </w:r>
          </w:p>
        </w:tc>
        <w:tc>
          <w:tcPr>
            <w:tcW w:w="1134" w:type="dxa"/>
          </w:tcPr>
          <w:p w:rsidR="002E59FA" w:rsidRPr="00A52345" w:rsidRDefault="002E59FA" w:rsidP="002E59FA">
            <w:pPr>
              <w:jc w:val="center"/>
              <w:rPr>
                <w:bCs/>
                <w:iCs/>
                <w:sz w:val="18"/>
                <w:szCs w:val="18"/>
              </w:rPr>
            </w:pPr>
            <w:r w:rsidRPr="00A52345">
              <w:rPr>
                <w:bCs/>
                <w:iCs/>
                <w:sz w:val="18"/>
                <w:szCs w:val="18"/>
              </w:rPr>
              <w:t>24 ,916</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84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lastRenderedPageBreak/>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0410164710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13, 292</w:t>
            </w:r>
          </w:p>
        </w:tc>
        <w:tc>
          <w:tcPr>
            <w:tcW w:w="992" w:type="dxa"/>
          </w:tcPr>
          <w:p w:rsidR="002E59FA" w:rsidRPr="00A52345" w:rsidRDefault="002E59FA" w:rsidP="002E59FA">
            <w:pPr>
              <w:jc w:val="center"/>
              <w:rPr>
                <w:bCs/>
                <w:iCs/>
                <w:sz w:val="18"/>
                <w:szCs w:val="18"/>
              </w:rPr>
            </w:pPr>
            <w:r w:rsidRPr="00A52345">
              <w:rPr>
                <w:bCs/>
                <w:iCs/>
                <w:sz w:val="18"/>
                <w:szCs w:val="18"/>
              </w:rPr>
              <w:t>13, 292</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13, 292</w:t>
            </w:r>
          </w:p>
        </w:tc>
      </w:tr>
      <w:tr w:rsidR="002E59FA" w:rsidRPr="00A52345" w:rsidTr="002E59FA">
        <w:trPr>
          <w:trHeight w:val="30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0410164710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100</w:t>
            </w:r>
          </w:p>
        </w:tc>
        <w:tc>
          <w:tcPr>
            <w:tcW w:w="1134" w:type="dxa"/>
          </w:tcPr>
          <w:p w:rsidR="002E59FA" w:rsidRPr="00A52345" w:rsidRDefault="002E59FA" w:rsidP="002E59FA">
            <w:pPr>
              <w:jc w:val="center"/>
              <w:rPr>
                <w:bCs/>
                <w:iCs/>
                <w:sz w:val="18"/>
                <w:szCs w:val="18"/>
              </w:rPr>
            </w:pPr>
            <w:r w:rsidRPr="00A52345">
              <w:rPr>
                <w:bCs/>
                <w:iCs/>
                <w:sz w:val="18"/>
                <w:szCs w:val="18"/>
              </w:rPr>
              <w:t>13, 292</w:t>
            </w:r>
          </w:p>
        </w:tc>
        <w:tc>
          <w:tcPr>
            <w:tcW w:w="992" w:type="dxa"/>
          </w:tcPr>
          <w:p w:rsidR="002E59FA" w:rsidRPr="00A52345" w:rsidRDefault="002E59FA" w:rsidP="002E59FA">
            <w:pPr>
              <w:jc w:val="center"/>
              <w:rPr>
                <w:bCs/>
                <w:iCs/>
                <w:sz w:val="18"/>
                <w:szCs w:val="18"/>
              </w:rPr>
            </w:pPr>
            <w:r w:rsidRPr="00A52345">
              <w:rPr>
                <w:bCs/>
                <w:iCs/>
                <w:sz w:val="18"/>
                <w:szCs w:val="18"/>
              </w:rPr>
              <w:t>13, 292</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13, 292</w:t>
            </w:r>
          </w:p>
        </w:tc>
      </w:tr>
      <w:tr w:rsidR="002E59FA" w:rsidRPr="00A52345" w:rsidTr="002E59FA">
        <w:trPr>
          <w:trHeight w:val="33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выплаты персоналу государственных (муниципальных) органов</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0410164710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120</w:t>
            </w:r>
          </w:p>
        </w:tc>
        <w:tc>
          <w:tcPr>
            <w:tcW w:w="1134" w:type="dxa"/>
          </w:tcPr>
          <w:p w:rsidR="002E59FA" w:rsidRPr="00A52345" w:rsidRDefault="002E59FA" w:rsidP="002E59FA">
            <w:pPr>
              <w:jc w:val="center"/>
              <w:rPr>
                <w:bCs/>
                <w:iCs/>
                <w:sz w:val="18"/>
                <w:szCs w:val="18"/>
              </w:rPr>
            </w:pPr>
            <w:r w:rsidRPr="00A52345">
              <w:rPr>
                <w:bCs/>
                <w:iCs/>
                <w:sz w:val="18"/>
                <w:szCs w:val="18"/>
              </w:rPr>
              <w:t>13, 292</w:t>
            </w:r>
          </w:p>
        </w:tc>
        <w:tc>
          <w:tcPr>
            <w:tcW w:w="992" w:type="dxa"/>
          </w:tcPr>
          <w:p w:rsidR="002E59FA" w:rsidRPr="00A52345" w:rsidRDefault="002E59FA" w:rsidP="002E59FA">
            <w:pPr>
              <w:jc w:val="center"/>
              <w:rPr>
                <w:bCs/>
                <w:iCs/>
                <w:sz w:val="18"/>
                <w:szCs w:val="18"/>
              </w:rPr>
            </w:pPr>
            <w:r w:rsidRPr="00A52345">
              <w:rPr>
                <w:bCs/>
                <w:iCs/>
                <w:sz w:val="18"/>
                <w:szCs w:val="18"/>
              </w:rPr>
              <w:t>13, 292</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13, 292</w:t>
            </w:r>
          </w:p>
        </w:tc>
      </w:tr>
      <w:tr w:rsidR="002E59FA" w:rsidRPr="00A52345" w:rsidTr="002E59FA">
        <w:trPr>
          <w:trHeight w:val="27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0420000000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8, 380</w:t>
            </w:r>
          </w:p>
        </w:tc>
        <w:tc>
          <w:tcPr>
            <w:tcW w:w="992" w:type="dxa"/>
          </w:tcPr>
          <w:p w:rsidR="002E59FA" w:rsidRPr="00A52345" w:rsidRDefault="002E59FA" w:rsidP="002E59FA">
            <w:pPr>
              <w:jc w:val="center"/>
              <w:rPr>
                <w:bCs/>
                <w:iCs/>
                <w:sz w:val="18"/>
                <w:szCs w:val="18"/>
              </w:rPr>
            </w:pPr>
            <w:r w:rsidRPr="00A52345">
              <w:rPr>
                <w:bCs/>
                <w:iCs/>
                <w:sz w:val="18"/>
                <w:szCs w:val="18"/>
              </w:rPr>
              <w:t>8, 380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8, 380</w:t>
            </w:r>
          </w:p>
        </w:tc>
      </w:tr>
      <w:tr w:rsidR="002E59FA" w:rsidRPr="00A52345" w:rsidTr="002E59FA">
        <w:trPr>
          <w:trHeight w:hRule="exact" w:val="887"/>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Основное мероприятие «Осуществление муниципальных закупок для муниципальных нужд Мошковского сельсовета»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0420100000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8, 380</w:t>
            </w:r>
          </w:p>
        </w:tc>
        <w:tc>
          <w:tcPr>
            <w:tcW w:w="992" w:type="dxa"/>
          </w:tcPr>
          <w:p w:rsidR="002E59FA" w:rsidRPr="00A52345" w:rsidRDefault="002E59FA" w:rsidP="002E59FA">
            <w:pPr>
              <w:jc w:val="center"/>
              <w:rPr>
                <w:bCs/>
                <w:iCs/>
                <w:sz w:val="18"/>
                <w:szCs w:val="18"/>
              </w:rPr>
            </w:pPr>
            <w:r w:rsidRPr="00A52345">
              <w:rPr>
                <w:bCs/>
                <w:iCs/>
                <w:sz w:val="18"/>
                <w:szCs w:val="18"/>
              </w:rPr>
              <w:t>8, 380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8, 380</w:t>
            </w:r>
          </w:p>
        </w:tc>
      </w:tr>
      <w:tr w:rsidR="002E59FA" w:rsidRPr="00A52345" w:rsidTr="002E59FA">
        <w:trPr>
          <w:trHeight w:hRule="exact" w:val="128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0420164700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8, 380</w:t>
            </w:r>
          </w:p>
        </w:tc>
        <w:tc>
          <w:tcPr>
            <w:tcW w:w="992" w:type="dxa"/>
          </w:tcPr>
          <w:p w:rsidR="002E59FA" w:rsidRPr="00A52345" w:rsidRDefault="002E59FA" w:rsidP="002E59FA">
            <w:pPr>
              <w:jc w:val="center"/>
              <w:rPr>
                <w:bCs/>
                <w:iCs/>
                <w:sz w:val="18"/>
                <w:szCs w:val="18"/>
              </w:rPr>
            </w:pPr>
            <w:r w:rsidRPr="00A52345">
              <w:rPr>
                <w:bCs/>
                <w:iCs/>
                <w:sz w:val="18"/>
                <w:szCs w:val="18"/>
              </w:rPr>
              <w:t>8, 380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8, 380</w:t>
            </w:r>
          </w:p>
        </w:tc>
      </w:tr>
      <w:tr w:rsidR="002E59FA" w:rsidRPr="00A52345" w:rsidTr="002E59FA">
        <w:trPr>
          <w:trHeight w:val="30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Межбюджетные трансферты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0420164700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500</w:t>
            </w:r>
          </w:p>
        </w:tc>
        <w:tc>
          <w:tcPr>
            <w:tcW w:w="1134" w:type="dxa"/>
          </w:tcPr>
          <w:p w:rsidR="002E59FA" w:rsidRPr="00A52345" w:rsidRDefault="002E59FA" w:rsidP="002E59FA">
            <w:pPr>
              <w:jc w:val="center"/>
              <w:rPr>
                <w:bCs/>
                <w:iCs/>
                <w:sz w:val="18"/>
                <w:szCs w:val="18"/>
              </w:rPr>
            </w:pPr>
            <w:r w:rsidRPr="00A52345">
              <w:rPr>
                <w:bCs/>
                <w:iCs/>
                <w:sz w:val="18"/>
                <w:szCs w:val="18"/>
              </w:rPr>
              <w:t>8, 380</w:t>
            </w:r>
          </w:p>
        </w:tc>
        <w:tc>
          <w:tcPr>
            <w:tcW w:w="992" w:type="dxa"/>
          </w:tcPr>
          <w:p w:rsidR="002E59FA" w:rsidRPr="00A52345" w:rsidRDefault="002E59FA" w:rsidP="002E59FA">
            <w:pPr>
              <w:jc w:val="center"/>
              <w:rPr>
                <w:bCs/>
                <w:iCs/>
                <w:sz w:val="18"/>
                <w:szCs w:val="18"/>
              </w:rPr>
            </w:pPr>
            <w:r w:rsidRPr="00A52345">
              <w:rPr>
                <w:bCs/>
                <w:iCs/>
                <w:sz w:val="18"/>
                <w:szCs w:val="18"/>
              </w:rPr>
              <w:t>8, 380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8, 380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межбюджетные трансферты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0420164700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540</w:t>
            </w:r>
          </w:p>
        </w:tc>
        <w:tc>
          <w:tcPr>
            <w:tcW w:w="1134" w:type="dxa"/>
          </w:tcPr>
          <w:p w:rsidR="002E59FA" w:rsidRPr="00A52345" w:rsidRDefault="002E59FA" w:rsidP="002E59FA">
            <w:pPr>
              <w:jc w:val="center"/>
              <w:rPr>
                <w:bCs/>
                <w:iCs/>
                <w:sz w:val="18"/>
                <w:szCs w:val="18"/>
              </w:rPr>
            </w:pPr>
            <w:r w:rsidRPr="00A52345">
              <w:rPr>
                <w:bCs/>
                <w:iCs/>
                <w:sz w:val="18"/>
                <w:szCs w:val="18"/>
              </w:rPr>
              <w:t>8, 380</w:t>
            </w:r>
          </w:p>
        </w:tc>
        <w:tc>
          <w:tcPr>
            <w:tcW w:w="992" w:type="dxa"/>
          </w:tcPr>
          <w:p w:rsidR="002E59FA" w:rsidRPr="00A52345" w:rsidRDefault="002E59FA" w:rsidP="002E59FA">
            <w:pPr>
              <w:jc w:val="center"/>
              <w:rPr>
                <w:bCs/>
                <w:iCs/>
                <w:sz w:val="18"/>
                <w:szCs w:val="18"/>
              </w:rPr>
            </w:pPr>
            <w:r w:rsidRPr="00A52345">
              <w:rPr>
                <w:bCs/>
                <w:iCs/>
                <w:sz w:val="18"/>
                <w:szCs w:val="18"/>
              </w:rPr>
              <w:t>8, 380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8, 380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lang w:val="en-US"/>
              </w:rPr>
            </w:pPr>
            <w:r w:rsidRPr="00A52345">
              <w:rPr>
                <w:bCs/>
                <w:iCs/>
                <w:sz w:val="18"/>
                <w:szCs w:val="18"/>
                <w:lang w:val="en-US"/>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06</w:t>
            </w: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9, 319</w:t>
            </w:r>
          </w:p>
        </w:tc>
        <w:tc>
          <w:tcPr>
            <w:tcW w:w="992" w:type="dxa"/>
          </w:tcPr>
          <w:p w:rsidR="002E59FA" w:rsidRPr="00A52345" w:rsidRDefault="002E59FA" w:rsidP="002E59FA">
            <w:pPr>
              <w:jc w:val="center"/>
              <w:rPr>
                <w:bCs/>
                <w:iCs/>
                <w:sz w:val="18"/>
                <w:szCs w:val="18"/>
              </w:rPr>
            </w:pPr>
            <w:r w:rsidRPr="00A52345">
              <w:rPr>
                <w:bCs/>
                <w:iCs/>
                <w:sz w:val="18"/>
                <w:szCs w:val="18"/>
              </w:rPr>
              <w:t>9, 319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9, 319</w:t>
            </w:r>
          </w:p>
        </w:tc>
      </w:tr>
      <w:tr w:rsidR="002E59FA" w:rsidRPr="00A52345" w:rsidTr="002E59FA">
        <w:trPr>
          <w:trHeight w:val="67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06</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8000000000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9, 319</w:t>
            </w:r>
          </w:p>
        </w:tc>
        <w:tc>
          <w:tcPr>
            <w:tcW w:w="992" w:type="dxa"/>
          </w:tcPr>
          <w:p w:rsidR="002E59FA" w:rsidRPr="00A52345" w:rsidRDefault="002E59FA" w:rsidP="002E59FA">
            <w:pPr>
              <w:jc w:val="center"/>
              <w:rPr>
                <w:bCs/>
                <w:iCs/>
                <w:sz w:val="18"/>
                <w:szCs w:val="18"/>
              </w:rPr>
            </w:pPr>
            <w:r w:rsidRPr="00A52345">
              <w:rPr>
                <w:bCs/>
                <w:iCs/>
                <w:sz w:val="18"/>
                <w:szCs w:val="18"/>
              </w:rPr>
              <w:t>9, 319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9, 319</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Передача отдельных полномочий поселения району по исполнению вопросов местного значения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06</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8020000000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9, 319</w:t>
            </w:r>
          </w:p>
        </w:tc>
        <w:tc>
          <w:tcPr>
            <w:tcW w:w="992" w:type="dxa"/>
          </w:tcPr>
          <w:p w:rsidR="002E59FA" w:rsidRPr="00A52345" w:rsidRDefault="002E59FA" w:rsidP="002E59FA">
            <w:pPr>
              <w:jc w:val="center"/>
              <w:rPr>
                <w:bCs/>
                <w:iCs/>
                <w:sz w:val="18"/>
                <w:szCs w:val="18"/>
              </w:rPr>
            </w:pPr>
            <w:r w:rsidRPr="00A52345">
              <w:rPr>
                <w:bCs/>
                <w:iCs/>
                <w:sz w:val="18"/>
                <w:szCs w:val="18"/>
              </w:rPr>
              <w:t>9, 319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9, 319</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Передача полномочий по осуществлению внутреннего муниципального финансового контроля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06</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8020064750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9, 319</w:t>
            </w:r>
          </w:p>
        </w:tc>
        <w:tc>
          <w:tcPr>
            <w:tcW w:w="992" w:type="dxa"/>
          </w:tcPr>
          <w:p w:rsidR="002E59FA" w:rsidRPr="00A52345" w:rsidRDefault="002E59FA" w:rsidP="002E59FA">
            <w:pPr>
              <w:jc w:val="center"/>
              <w:rPr>
                <w:bCs/>
                <w:iCs/>
                <w:sz w:val="18"/>
                <w:szCs w:val="18"/>
              </w:rPr>
            </w:pPr>
            <w:r w:rsidRPr="00A52345">
              <w:rPr>
                <w:bCs/>
                <w:iCs/>
                <w:sz w:val="18"/>
                <w:szCs w:val="18"/>
              </w:rPr>
              <w:t>9, 319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9, 319</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Межбюджетные трансферты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06</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8020064750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500</w:t>
            </w:r>
          </w:p>
        </w:tc>
        <w:tc>
          <w:tcPr>
            <w:tcW w:w="1134" w:type="dxa"/>
          </w:tcPr>
          <w:p w:rsidR="002E59FA" w:rsidRPr="00A52345" w:rsidRDefault="002E59FA" w:rsidP="002E59FA">
            <w:pPr>
              <w:jc w:val="center"/>
              <w:rPr>
                <w:bCs/>
                <w:iCs/>
                <w:sz w:val="18"/>
                <w:szCs w:val="18"/>
              </w:rPr>
            </w:pPr>
            <w:r w:rsidRPr="00A52345">
              <w:rPr>
                <w:bCs/>
                <w:iCs/>
                <w:sz w:val="18"/>
                <w:szCs w:val="18"/>
              </w:rPr>
              <w:t>9, 319</w:t>
            </w:r>
          </w:p>
        </w:tc>
        <w:tc>
          <w:tcPr>
            <w:tcW w:w="992" w:type="dxa"/>
          </w:tcPr>
          <w:p w:rsidR="002E59FA" w:rsidRPr="00A52345" w:rsidRDefault="002E59FA" w:rsidP="002E59FA">
            <w:pPr>
              <w:jc w:val="center"/>
              <w:rPr>
                <w:bCs/>
                <w:iCs/>
                <w:sz w:val="18"/>
                <w:szCs w:val="18"/>
              </w:rPr>
            </w:pPr>
            <w:r w:rsidRPr="00A52345">
              <w:rPr>
                <w:bCs/>
                <w:iCs/>
                <w:sz w:val="18"/>
                <w:szCs w:val="18"/>
              </w:rPr>
              <w:t>9, 319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9, 319</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межбюджетные трансферты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06</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8020064750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540</w:t>
            </w:r>
          </w:p>
        </w:tc>
        <w:tc>
          <w:tcPr>
            <w:tcW w:w="1134" w:type="dxa"/>
          </w:tcPr>
          <w:p w:rsidR="002E59FA" w:rsidRPr="00A52345" w:rsidRDefault="002E59FA" w:rsidP="002E59FA">
            <w:pPr>
              <w:jc w:val="center"/>
              <w:rPr>
                <w:bCs/>
                <w:iCs/>
                <w:sz w:val="18"/>
                <w:szCs w:val="18"/>
              </w:rPr>
            </w:pPr>
            <w:r w:rsidRPr="00A52345">
              <w:rPr>
                <w:bCs/>
                <w:iCs/>
                <w:sz w:val="18"/>
                <w:szCs w:val="18"/>
              </w:rPr>
              <w:t>9, 319</w:t>
            </w:r>
          </w:p>
        </w:tc>
        <w:tc>
          <w:tcPr>
            <w:tcW w:w="992" w:type="dxa"/>
          </w:tcPr>
          <w:p w:rsidR="002E59FA" w:rsidRPr="00A52345" w:rsidRDefault="002E59FA" w:rsidP="002E59FA">
            <w:pPr>
              <w:jc w:val="center"/>
              <w:rPr>
                <w:bCs/>
                <w:iCs/>
                <w:sz w:val="18"/>
                <w:szCs w:val="18"/>
              </w:rPr>
            </w:pPr>
            <w:r w:rsidRPr="00A52345">
              <w:rPr>
                <w:bCs/>
                <w:iCs/>
                <w:sz w:val="18"/>
                <w:szCs w:val="18"/>
              </w:rPr>
              <w:t>9, 319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9, 319</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Резервные фонды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11</w:t>
            </w: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5, 000</w:t>
            </w:r>
          </w:p>
        </w:tc>
        <w:tc>
          <w:tcPr>
            <w:tcW w:w="992" w:type="dxa"/>
          </w:tcPr>
          <w:p w:rsidR="002E59FA" w:rsidRPr="00A52345" w:rsidRDefault="002E59FA" w:rsidP="002E59FA">
            <w:pPr>
              <w:jc w:val="center"/>
              <w:rPr>
                <w:bCs/>
                <w:iCs/>
                <w:sz w:val="18"/>
                <w:szCs w:val="18"/>
              </w:rPr>
            </w:pPr>
            <w:r w:rsidRPr="00A52345">
              <w:rPr>
                <w:bCs/>
                <w:iCs/>
                <w:sz w:val="18"/>
                <w:szCs w:val="18"/>
              </w:rPr>
              <w:t>1, 513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1, 000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8000000000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5, 000</w:t>
            </w:r>
          </w:p>
        </w:tc>
        <w:tc>
          <w:tcPr>
            <w:tcW w:w="992" w:type="dxa"/>
          </w:tcPr>
          <w:p w:rsidR="002E59FA" w:rsidRPr="00A52345" w:rsidRDefault="002E59FA" w:rsidP="002E59FA">
            <w:pPr>
              <w:jc w:val="center"/>
              <w:rPr>
                <w:bCs/>
                <w:iCs/>
                <w:sz w:val="18"/>
                <w:szCs w:val="18"/>
              </w:rPr>
            </w:pPr>
            <w:r w:rsidRPr="00A52345">
              <w:rPr>
                <w:bCs/>
                <w:iCs/>
                <w:sz w:val="18"/>
                <w:szCs w:val="18"/>
              </w:rPr>
              <w:t>1, 513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1, 000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Резервные фонды местных администраций</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8010020500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5, 000</w:t>
            </w:r>
          </w:p>
        </w:tc>
        <w:tc>
          <w:tcPr>
            <w:tcW w:w="992" w:type="dxa"/>
          </w:tcPr>
          <w:p w:rsidR="002E59FA" w:rsidRPr="00A52345" w:rsidRDefault="002E59FA" w:rsidP="002E59FA">
            <w:pPr>
              <w:jc w:val="center"/>
              <w:rPr>
                <w:bCs/>
                <w:iCs/>
                <w:sz w:val="18"/>
                <w:szCs w:val="18"/>
              </w:rPr>
            </w:pPr>
            <w:r w:rsidRPr="00A52345">
              <w:rPr>
                <w:bCs/>
                <w:iCs/>
                <w:sz w:val="18"/>
                <w:szCs w:val="18"/>
              </w:rPr>
              <w:t>1, 513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1, 000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бюджетные ассигнования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8010020500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800</w:t>
            </w:r>
          </w:p>
        </w:tc>
        <w:tc>
          <w:tcPr>
            <w:tcW w:w="1134" w:type="dxa"/>
          </w:tcPr>
          <w:p w:rsidR="002E59FA" w:rsidRPr="00A52345" w:rsidRDefault="002E59FA" w:rsidP="002E59FA">
            <w:pPr>
              <w:jc w:val="center"/>
              <w:rPr>
                <w:bCs/>
                <w:iCs/>
                <w:sz w:val="18"/>
                <w:szCs w:val="18"/>
              </w:rPr>
            </w:pPr>
            <w:r w:rsidRPr="00A52345">
              <w:rPr>
                <w:bCs/>
                <w:iCs/>
                <w:sz w:val="18"/>
                <w:szCs w:val="18"/>
              </w:rPr>
              <w:t>5, 000</w:t>
            </w:r>
          </w:p>
        </w:tc>
        <w:tc>
          <w:tcPr>
            <w:tcW w:w="992" w:type="dxa"/>
          </w:tcPr>
          <w:p w:rsidR="002E59FA" w:rsidRPr="00A52345" w:rsidRDefault="002E59FA" w:rsidP="002E59FA">
            <w:pPr>
              <w:jc w:val="center"/>
              <w:rPr>
                <w:bCs/>
                <w:iCs/>
                <w:sz w:val="18"/>
                <w:szCs w:val="18"/>
              </w:rPr>
            </w:pPr>
            <w:r w:rsidRPr="00A52345">
              <w:rPr>
                <w:bCs/>
                <w:iCs/>
                <w:sz w:val="18"/>
                <w:szCs w:val="18"/>
              </w:rPr>
              <w:t>1, 513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1, 000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Резервные средства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8010020500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870</w:t>
            </w:r>
          </w:p>
        </w:tc>
        <w:tc>
          <w:tcPr>
            <w:tcW w:w="1134" w:type="dxa"/>
          </w:tcPr>
          <w:p w:rsidR="002E59FA" w:rsidRPr="00A52345" w:rsidRDefault="002E59FA" w:rsidP="002E59FA">
            <w:pPr>
              <w:jc w:val="center"/>
              <w:rPr>
                <w:bCs/>
                <w:iCs/>
                <w:sz w:val="18"/>
                <w:szCs w:val="18"/>
              </w:rPr>
            </w:pPr>
            <w:r w:rsidRPr="00A52345">
              <w:rPr>
                <w:bCs/>
                <w:iCs/>
                <w:sz w:val="18"/>
                <w:szCs w:val="18"/>
              </w:rPr>
              <w:t>5, 000</w:t>
            </w:r>
          </w:p>
        </w:tc>
        <w:tc>
          <w:tcPr>
            <w:tcW w:w="992" w:type="dxa"/>
          </w:tcPr>
          <w:p w:rsidR="002E59FA" w:rsidRPr="00A52345" w:rsidRDefault="002E59FA" w:rsidP="002E59FA">
            <w:pPr>
              <w:jc w:val="center"/>
              <w:rPr>
                <w:bCs/>
                <w:iCs/>
                <w:sz w:val="18"/>
                <w:szCs w:val="18"/>
              </w:rPr>
            </w:pPr>
            <w:r w:rsidRPr="00A52345">
              <w:rPr>
                <w:bCs/>
                <w:iCs/>
                <w:sz w:val="18"/>
                <w:szCs w:val="18"/>
              </w:rPr>
              <w:t>1, 513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1, 000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lastRenderedPageBreak/>
              <w:t>Другие общегосударственные вопросы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13</w:t>
            </w: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160,000</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0300000000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160,000</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0330000000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160,000</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0330300000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160,000</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0330364440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160,000</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0330364440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200</w:t>
            </w:r>
          </w:p>
        </w:tc>
        <w:tc>
          <w:tcPr>
            <w:tcW w:w="1134" w:type="dxa"/>
          </w:tcPr>
          <w:p w:rsidR="002E59FA" w:rsidRPr="00A52345" w:rsidRDefault="002E59FA" w:rsidP="002E59FA">
            <w:pPr>
              <w:jc w:val="center"/>
              <w:rPr>
                <w:bCs/>
                <w:iCs/>
                <w:sz w:val="18"/>
                <w:szCs w:val="18"/>
              </w:rPr>
            </w:pPr>
            <w:r w:rsidRPr="00A52345">
              <w:rPr>
                <w:bCs/>
                <w:iCs/>
                <w:sz w:val="18"/>
                <w:szCs w:val="18"/>
              </w:rPr>
              <w:t>160,000</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0330364440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240</w:t>
            </w:r>
          </w:p>
        </w:tc>
        <w:tc>
          <w:tcPr>
            <w:tcW w:w="1134" w:type="dxa"/>
          </w:tcPr>
          <w:p w:rsidR="002E59FA" w:rsidRPr="00A52345" w:rsidRDefault="002E59FA" w:rsidP="002E59FA">
            <w:pPr>
              <w:jc w:val="center"/>
              <w:rPr>
                <w:bCs/>
                <w:iCs/>
                <w:sz w:val="18"/>
                <w:szCs w:val="18"/>
              </w:rPr>
            </w:pPr>
            <w:r w:rsidRPr="00A52345">
              <w:rPr>
                <w:bCs/>
                <w:iCs/>
                <w:sz w:val="18"/>
                <w:szCs w:val="18"/>
              </w:rPr>
              <w:t>160,000</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НАЦИОНАЛЬНАЯ ОБОРОНА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02</w:t>
            </w:r>
          </w:p>
        </w:tc>
        <w:tc>
          <w:tcPr>
            <w:tcW w:w="709" w:type="dxa"/>
            <w:shd w:val="clear" w:color="auto" w:fill="auto"/>
          </w:tcPr>
          <w:p w:rsidR="002E59FA" w:rsidRPr="00A52345" w:rsidRDefault="002E59FA" w:rsidP="002E59FA">
            <w:pPr>
              <w:jc w:val="center"/>
              <w:rPr>
                <w:bCs/>
                <w:iCs/>
                <w:sz w:val="18"/>
                <w:szCs w:val="18"/>
              </w:rPr>
            </w:pP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80 ,900</w:t>
            </w:r>
          </w:p>
        </w:tc>
        <w:tc>
          <w:tcPr>
            <w:tcW w:w="992" w:type="dxa"/>
          </w:tcPr>
          <w:p w:rsidR="002E59FA" w:rsidRPr="00A52345" w:rsidRDefault="002E59FA" w:rsidP="002E59FA">
            <w:pPr>
              <w:jc w:val="center"/>
              <w:rPr>
                <w:bCs/>
                <w:iCs/>
                <w:sz w:val="18"/>
                <w:szCs w:val="18"/>
              </w:rPr>
            </w:pPr>
            <w:r w:rsidRPr="00A52345">
              <w:rPr>
                <w:bCs/>
                <w:iCs/>
                <w:sz w:val="18"/>
                <w:szCs w:val="18"/>
              </w:rPr>
              <w:t>81, 500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84, 600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Мобилизационная и вневойсковая подготовка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02</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80 ,900</w:t>
            </w:r>
          </w:p>
        </w:tc>
        <w:tc>
          <w:tcPr>
            <w:tcW w:w="992" w:type="dxa"/>
          </w:tcPr>
          <w:p w:rsidR="002E59FA" w:rsidRPr="00A52345" w:rsidRDefault="002E59FA" w:rsidP="002E59FA">
            <w:pPr>
              <w:jc w:val="center"/>
              <w:rPr>
                <w:bCs/>
                <w:iCs/>
                <w:sz w:val="18"/>
                <w:szCs w:val="18"/>
              </w:rPr>
            </w:pPr>
            <w:r w:rsidRPr="00A52345">
              <w:rPr>
                <w:bCs/>
                <w:iCs/>
                <w:sz w:val="18"/>
                <w:szCs w:val="18"/>
              </w:rPr>
              <w:t>81, 500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84, 600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02</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0100000000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80 ,900</w:t>
            </w:r>
          </w:p>
        </w:tc>
        <w:tc>
          <w:tcPr>
            <w:tcW w:w="992" w:type="dxa"/>
          </w:tcPr>
          <w:p w:rsidR="002E59FA" w:rsidRPr="00A52345" w:rsidRDefault="002E59FA" w:rsidP="002E59FA">
            <w:pPr>
              <w:jc w:val="center"/>
              <w:rPr>
                <w:bCs/>
                <w:iCs/>
                <w:sz w:val="18"/>
                <w:szCs w:val="18"/>
              </w:rPr>
            </w:pPr>
            <w:r w:rsidRPr="00A52345">
              <w:rPr>
                <w:bCs/>
                <w:iCs/>
                <w:sz w:val="18"/>
                <w:szCs w:val="18"/>
              </w:rPr>
              <w:t>81, 500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84, 600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02</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0110000000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80 ,900</w:t>
            </w:r>
          </w:p>
        </w:tc>
        <w:tc>
          <w:tcPr>
            <w:tcW w:w="992" w:type="dxa"/>
          </w:tcPr>
          <w:p w:rsidR="002E59FA" w:rsidRPr="00A52345" w:rsidRDefault="002E59FA" w:rsidP="002E59FA">
            <w:pPr>
              <w:jc w:val="center"/>
              <w:rPr>
                <w:bCs/>
                <w:iCs/>
                <w:sz w:val="18"/>
                <w:szCs w:val="18"/>
              </w:rPr>
            </w:pPr>
            <w:r w:rsidRPr="00A52345">
              <w:rPr>
                <w:bCs/>
                <w:iCs/>
                <w:sz w:val="18"/>
                <w:szCs w:val="18"/>
              </w:rPr>
              <w:t>81, 500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84, 600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02</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0110100000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80 ,900</w:t>
            </w:r>
          </w:p>
        </w:tc>
        <w:tc>
          <w:tcPr>
            <w:tcW w:w="992" w:type="dxa"/>
          </w:tcPr>
          <w:p w:rsidR="002E59FA" w:rsidRPr="00A52345" w:rsidRDefault="002E59FA" w:rsidP="002E59FA">
            <w:pPr>
              <w:jc w:val="center"/>
              <w:rPr>
                <w:bCs/>
                <w:iCs/>
                <w:sz w:val="18"/>
                <w:szCs w:val="18"/>
              </w:rPr>
            </w:pPr>
            <w:r w:rsidRPr="00A52345">
              <w:rPr>
                <w:bCs/>
                <w:iCs/>
                <w:sz w:val="18"/>
                <w:szCs w:val="18"/>
              </w:rPr>
              <w:t>81, 500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84, 600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Осуществление переданных полномочий по первичному воинскому учету на территории поселения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02</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0110151180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80 ,900</w:t>
            </w:r>
          </w:p>
        </w:tc>
        <w:tc>
          <w:tcPr>
            <w:tcW w:w="992" w:type="dxa"/>
          </w:tcPr>
          <w:p w:rsidR="002E59FA" w:rsidRPr="00A52345" w:rsidRDefault="002E59FA" w:rsidP="002E59FA">
            <w:pPr>
              <w:jc w:val="center"/>
              <w:rPr>
                <w:bCs/>
                <w:iCs/>
                <w:sz w:val="18"/>
                <w:szCs w:val="18"/>
              </w:rPr>
            </w:pPr>
            <w:r w:rsidRPr="00A52345">
              <w:rPr>
                <w:bCs/>
                <w:iCs/>
                <w:sz w:val="18"/>
                <w:szCs w:val="18"/>
              </w:rPr>
              <w:t>81, 500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84, 600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02</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0110151180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100</w:t>
            </w:r>
          </w:p>
        </w:tc>
        <w:tc>
          <w:tcPr>
            <w:tcW w:w="1134" w:type="dxa"/>
          </w:tcPr>
          <w:p w:rsidR="002E59FA" w:rsidRPr="00A52345" w:rsidRDefault="002E59FA" w:rsidP="002E59FA">
            <w:pPr>
              <w:jc w:val="center"/>
              <w:rPr>
                <w:bCs/>
                <w:iCs/>
                <w:sz w:val="18"/>
                <w:szCs w:val="18"/>
              </w:rPr>
            </w:pPr>
            <w:r w:rsidRPr="00A52345">
              <w:rPr>
                <w:bCs/>
                <w:iCs/>
                <w:sz w:val="18"/>
                <w:szCs w:val="18"/>
              </w:rPr>
              <w:t>80 ,900</w:t>
            </w:r>
          </w:p>
        </w:tc>
        <w:tc>
          <w:tcPr>
            <w:tcW w:w="992" w:type="dxa"/>
          </w:tcPr>
          <w:p w:rsidR="002E59FA" w:rsidRPr="00A52345" w:rsidRDefault="002E59FA" w:rsidP="002E59FA">
            <w:pPr>
              <w:jc w:val="center"/>
              <w:rPr>
                <w:bCs/>
                <w:iCs/>
                <w:sz w:val="18"/>
                <w:szCs w:val="18"/>
              </w:rPr>
            </w:pPr>
            <w:r w:rsidRPr="00A52345">
              <w:rPr>
                <w:bCs/>
                <w:iCs/>
                <w:sz w:val="18"/>
                <w:szCs w:val="18"/>
              </w:rPr>
              <w:t>81, 500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84, 600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на выплаты персоналу государственных (муниципальных) органов</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02</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0110151180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120</w:t>
            </w:r>
          </w:p>
        </w:tc>
        <w:tc>
          <w:tcPr>
            <w:tcW w:w="1134" w:type="dxa"/>
          </w:tcPr>
          <w:p w:rsidR="002E59FA" w:rsidRPr="00A52345" w:rsidRDefault="002E59FA" w:rsidP="002E59FA">
            <w:pPr>
              <w:jc w:val="center"/>
              <w:rPr>
                <w:bCs/>
                <w:iCs/>
                <w:sz w:val="18"/>
                <w:szCs w:val="18"/>
              </w:rPr>
            </w:pPr>
            <w:r w:rsidRPr="00A52345">
              <w:rPr>
                <w:bCs/>
                <w:iCs/>
                <w:sz w:val="18"/>
                <w:szCs w:val="18"/>
              </w:rPr>
              <w:t>80 ,900</w:t>
            </w:r>
          </w:p>
        </w:tc>
        <w:tc>
          <w:tcPr>
            <w:tcW w:w="992" w:type="dxa"/>
          </w:tcPr>
          <w:p w:rsidR="002E59FA" w:rsidRPr="00A52345" w:rsidRDefault="002E59FA" w:rsidP="002E59FA">
            <w:pPr>
              <w:jc w:val="center"/>
              <w:rPr>
                <w:bCs/>
                <w:iCs/>
                <w:sz w:val="18"/>
                <w:szCs w:val="18"/>
              </w:rPr>
            </w:pPr>
            <w:r w:rsidRPr="00A52345">
              <w:rPr>
                <w:bCs/>
                <w:iCs/>
                <w:sz w:val="18"/>
                <w:szCs w:val="18"/>
              </w:rPr>
              <w:t>81, 500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84, 600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НАЦИОНАЛЬНАЯ БЕЗОПАСНОСТЬ И ПРАВООХРАНИТЕЛЬНАЯ ДЕЯТЕЛЬНОСТЬ</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709" w:type="dxa"/>
            <w:shd w:val="clear" w:color="auto" w:fill="auto"/>
          </w:tcPr>
          <w:p w:rsidR="002E59FA" w:rsidRPr="00A52345" w:rsidRDefault="002E59FA" w:rsidP="002E59FA">
            <w:pPr>
              <w:jc w:val="center"/>
              <w:rPr>
                <w:bCs/>
                <w:iCs/>
                <w:sz w:val="18"/>
                <w:szCs w:val="18"/>
              </w:rPr>
            </w:pP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442, 603</w:t>
            </w:r>
          </w:p>
        </w:tc>
        <w:tc>
          <w:tcPr>
            <w:tcW w:w="992" w:type="dxa"/>
          </w:tcPr>
          <w:p w:rsidR="002E59FA" w:rsidRPr="00A52345" w:rsidRDefault="002E59FA" w:rsidP="002E59FA">
            <w:pPr>
              <w:jc w:val="center"/>
              <w:rPr>
                <w:bCs/>
                <w:iCs/>
                <w:sz w:val="18"/>
                <w:szCs w:val="18"/>
              </w:rPr>
            </w:pPr>
            <w:r w:rsidRPr="00A52345">
              <w:rPr>
                <w:bCs/>
                <w:iCs/>
                <w:sz w:val="18"/>
                <w:szCs w:val="18"/>
              </w:rPr>
              <w:t>442, 603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442, 603</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lastRenderedPageBreak/>
              <w:t>Обеспечение пожарной безопасности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442, 603</w:t>
            </w:r>
          </w:p>
        </w:tc>
        <w:tc>
          <w:tcPr>
            <w:tcW w:w="992" w:type="dxa"/>
          </w:tcPr>
          <w:p w:rsidR="002E59FA" w:rsidRPr="00A52345" w:rsidRDefault="002E59FA" w:rsidP="002E59FA">
            <w:pPr>
              <w:jc w:val="center"/>
              <w:rPr>
                <w:bCs/>
                <w:iCs/>
                <w:sz w:val="18"/>
                <w:szCs w:val="18"/>
              </w:rPr>
            </w:pPr>
            <w:r w:rsidRPr="00A52345">
              <w:rPr>
                <w:bCs/>
                <w:iCs/>
                <w:sz w:val="18"/>
                <w:szCs w:val="18"/>
              </w:rPr>
              <w:t>442, 603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442, 603</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0500000000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442, 603</w:t>
            </w:r>
          </w:p>
        </w:tc>
        <w:tc>
          <w:tcPr>
            <w:tcW w:w="992" w:type="dxa"/>
          </w:tcPr>
          <w:p w:rsidR="002E59FA" w:rsidRPr="00A52345" w:rsidRDefault="002E59FA" w:rsidP="002E59FA">
            <w:pPr>
              <w:jc w:val="center"/>
              <w:rPr>
                <w:bCs/>
                <w:iCs/>
                <w:sz w:val="18"/>
                <w:szCs w:val="18"/>
              </w:rPr>
            </w:pPr>
            <w:r w:rsidRPr="00A52345">
              <w:rPr>
                <w:bCs/>
                <w:iCs/>
                <w:sz w:val="18"/>
                <w:szCs w:val="18"/>
              </w:rPr>
              <w:t>442, 603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442, 603</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Основное мероприятие «Защита населения и территории поселения от пожаров и чрезвычайных ситуаций»</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0500100000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442, 603</w:t>
            </w:r>
          </w:p>
        </w:tc>
        <w:tc>
          <w:tcPr>
            <w:tcW w:w="992" w:type="dxa"/>
          </w:tcPr>
          <w:p w:rsidR="002E59FA" w:rsidRPr="00A52345" w:rsidRDefault="002E59FA" w:rsidP="002E59FA">
            <w:pPr>
              <w:jc w:val="center"/>
              <w:rPr>
                <w:bCs/>
                <w:iCs/>
                <w:sz w:val="18"/>
                <w:szCs w:val="18"/>
              </w:rPr>
            </w:pPr>
            <w:r w:rsidRPr="00A52345">
              <w:rPr>
                <w:bCs/>
                <w:iCs/>
                <w:sz w:val="18"/>
                <w:szCs w:val="18"/>
              </w:rPr>
              <w:t>442, 603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442, 603</w:t>
            </w:r>
          </w:p>
        </w:tc>
      </w:tr>
      <w:tr w:rsidR="002E59FA" w:rsidRPr="00A52345" w:rsidTr="002E59FA">
        <w:trPr>
          <w:trHeight w:val="40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Передача полномочий по обеспечению первичных мер пожарной безопасности в границах населенных пунктов</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0500164720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442, 603</w:t>
            </w:r>
          </w:p>
        </w:tc>
        <w:tc>
          <w:tcPr>
            <w:tcW w:w="992" w:type="dxa"/>
          </w:tcPr>
          <w:p w:rsidR="002E59FA" w:rsidRPr="00A52345" w:rsidRDefault="002E59FA" w:rsidP="002E59FA">
            <w:pPr>
              <w:jc w:val="center"/>
              <w:rPr>
                <w:bCs/>
                <w:iCs/>
                <w:sz w:val="18"/>
                <w:szCs w:val="18"/>
              </w:rPr>
            </w:pPr>
            <w:r w:rsidRPr="00A52345">
              <w:rPr>
                <w:bCs/>
                <w:iCs/>
                <w:sz w:val="18"/>
                <w:szCs w:val="18"/>
              </w:rPr>
              <w:t>442, 603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442, 603</w:t>
            </w:r>
          </w:p>
        </w:tc>
      </w:tr>
      <w:tr w:rsidR="002E59FA" w:rsidRPr="00A52345" w:rsidTr="002E59FA">
        <w:trPr>
          <w:trHeight w:hRule="exact" w:val="367"/>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Межбюджетные трансферты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0500164720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500</w:t>
            </w:r>
          </w:p>
        </w:tc>
        <w:tc>
          <w:tcPr>
            <w:tcW w:w="1134" w:type="dxa"/>
          </w:tcPr>
          <w:p w:rsidR="002E59FA" w:rsidRPr="00A52345" w:rsidRDefault="002E59FA" w:rsidP="002E59FA">
            <w:pPr>
              <w:jc w:val="center"/>
              <w:rPr>
                <w:bCs/>
                <w:iCs/>
                <w:sz w:val="18"/>
                <w:szCs w:val="18"/>
              </w:rPr>
            </w:pPr>
            <w:r w:rsidRPr="00A52345">
              <w:rPr>
                <w:bCs/>
                <w:iCs/>
                <w:sz w:val="18"/>
                <w:szCs w:val="18"/>
              </w:rPr>
              <w:t>442, 603</w:t>
            </w:r>
          </w:p>
        </w:tc>
        <w:tc>
          <w:tcPr>
            <w:tcW w:w="992" w:type="dxa"/>
          </w:tcPr>
          <w:p w:rsidR="002E59FA" w:rsidRPr="00A52345" w:rsidRDefault="002E59FA" w:rsidP="002E59FA">
            <w:pPr>
              <w:jc w:val="center"/>
              <w:rPr>
                <w:bCs/>
                <w:iCs/>
                <w:sz w:val="18"/>
                <w:szCs w:val="18"/>
              </w:rPr>
            </w:pPr>
            <w:r w:rsidRPr="00A52345">
              <w:rPr>
                <w:bCs/>
                <w:iCs/>
                <w:sz w:val="18"/>
                <w:szCs w:val="18"/>
              </w:rPr>
              <w:t>442, 603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442, 603</w:t>
            </w:r>
          </w:p>
        </w:tc>
      </w:tr>
      <w:tr w:rsidR="002E59FA" w:rsidRPr="00A52345" w:rsidTr="002E59FA">
        <w:trPr>
          <w:trHeight w:val="267"/>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межбюджетные трансферты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0500164720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540</w:t>
            </w:r>
          </w:p>
        </w:tc>
        <w:tc>
          <w:tcPr>
            <w:tcW w:w="1134" w:type="dxa"/>
          </w:tcPr>
          <w:p w:rsidR="002E59FA" w:rsidRPr="00A52345" w:rsidRDefault="002E59FA" w:rsidP="002E59FA">
            <w:pPr>
              <w:jc w:val="center"/>
              <w:rPr>
                <w:bCs/>
                <w:iCs/>
                <w:sz w:val="18"/>
                <w:szCs w:val="18"/>
              </w:rPr>
            </w:pPr>
            <w:r w:rsidRPr="00A52345">
              <w:rPr>
                <w:bCs/>
                <w:iCs/>
                <w:sz w:val="18"/>
                <w:szCs w:val="18"/>
              </w:rPr>
              <w:t>442, 603</w:t>
            </w:r>
          </w:p>
        </w:tc>
        <w:tc>
          <w:tcPr>
            <w:tcW w:w="992" w:type="dxa"/>
          </w:tcPr>
          <w:p w:rsidR="002E59FA" w:rsidRPr="00A52345" w:rsidRDefault="002E59FA" w:rsidP="002E59FA">
            <w:pPr>
              <w:jc w:val="center"/>
              <w:rPr>
                <w:bCs/>
                <w:iCs/>
                <w:sz w:val="18"/>
                <w:szCs w:val="18"/>
              </w:rPr>
            </w:pPr>
            <w:r w:rsidRPr="00A52345">
              <w:rPr>
                <w:bCs/>
                <w:iCs/>
                <w:sz w:val="18"/>
                <w:szCs w:val="18"/>
              </w:rPr>
              <w:t>442, 603</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442, 603</w:t>
            </w:r>
          </w:p>
        </w:tc>
      </w:tr>
      <w:tr w:rsidR="002E59FA" w:rsidRPr="00A52345" w:rsidTr="002E59FA">
        <w:trPr>
          <w:trHeight w:hRule="exact" w:val="277"/>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НАЦИОНАЛЬНАЯ ЭКОНОМИКА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709" w:type="dxa"/>
            <w:shd w:val="clear" w:color="auto" w:fill="auto"/>
          </w:tcPr>
          <w:p w:rsidR="002E59FA" w:rsidRPr="00A52345" w:rsidRDefault="002E59FA" w:rsidP="002E59FA">
            <w:pPr>
              <w:jc w:val="center"/>
              <w:rPr>
                <w:bCs/>
                <w:iCs/>
                <w:sz w:val="18"/>
                <w:szCs w:val="18"/>
              </w:rPr>
            </w:pP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738,060-85</w:t>
            </w:r>
          </w:p>
        </w:tc>
        <w:tc>
          <w:tcPr>
            <w:tcW w:w="992" w:type="dxa"/>
          </w:tcPr>
          <w:p w:rsidR="002E59FA" w:rsidRPr="00A52345" w:rsidRDefault="002E59FA" w:rsidP="002E59FA">
            <w:pPr>
              <w:jc w:val="center"/>
              <w:rPr>
                <w:bCs/>
                <w:iCs/>
                <w:sz w:val="18"/>
                <w:szCs w:val="18"/>
              </w:rPr>
            </w:pPr>
            <w:r w:rsidRPr="00A52345">
              <w:rPr>
                <w:bCs/>
                <w:iCs/>
                <w:sz w:val="18"/>
                <w:szCs w:val="18"/>
              </w:rPr>
              <w:t>415, 000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415, 000</w:t>
            </w:r>
          </w:p>
        </w:tc>
      </w:tr>
      <w:tr w:rsidR="002E59FA" w:rsidRPr="00A52345" w:rsidTr="002E59FA">
        <w:trPr>
          <w:trHeight w:val="36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Дорожное хозяйство (дорожные фонды)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09</w:t>
            </w: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738,060-85</w:t>
            </w:r>
          </w:p>
        </w:tc>
        <w:tc>
          <w:tcPr>
            <w:tcW w:w="992" w:type="dxa"/>
          </w:tcPr>
          <w:p w:rsidR="002E59FA" w:rsidRPr="00A52345" w:rsidRDefault="002E59FA" w:rsidP="002E59FA">
            <w:pPr>
              <w:jc w:val="center"/>
              <w:rPr>
                <w:bCs/>
                <w:iCs/>
                <w:sz w:val="18"/>
                <w:szCs w:val="18"/>
              </w:rPr>
            </w:pPr>
            <w:r w:rsidRPr="00A52345">
              <w:rPr>
                <w:bCs/>
                <w:iCs/>
                <w:sz w:val="18"/>
                <w:szCs w:val="18"/>
              </w:rPr>
              <w:t>415, 000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415, 000</w:t>
            </w:r>
          </w:p>
        </w:tc>
      </w:tr>
      <w:tr w:rsidR="002E59FA" w:rsidRPr="00A52345" w:rsidTr="002E59FA">
        <w:trPr>
          <w:trHeight w:val="268"/>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09</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0300000000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738,060-85</w:t>
            </w:r>
          </w:p>
        </w:tc>
        <w:tc>
          <w:tcPr>
            <w:tcW w:w="992" w:type="dxa"/>
          </w:tcPr>
          <w:p w:rsidR="002E59FA" w:rsidRPr="00A52345" w:rsidRDefault="002E59FA" w:rsidP="002E59FA">
            <w:pPr>
              <w:jc w:val="center"/>
              <w:rPr>
                <w:bCs/>
                <w:iCs/>
                <w:sz w:val="18"/>
                <w:szCs w:val="18"/>
              </w:rPr>
            </w:pPr>
            <w:r w:rsidRPr="00A52345">
              <w:rPr>
                <w:bCs/>
                <w:iCs/>
                <w:sz w:val="18"/>
                <w:szCs w:val="18"/>
              </w:rPr>
              <w:t>415, 000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415, 000</w:t>
            </w:r>
          </w:p>
        </w:tc>
      </w:tr>
      <w:tr w:rsidR="002E59FA" w:rsidRPr="00A52345" w:rsidTr="002E59FA">
        <w:trPr>
          <w:trHeight w:val="25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09</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0310000000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738,060-85</w:t>
            </w:r>
          </w:p>
        </w:tc>
        <w:tc>
          <w:tcPr>
            <w:tcW w:w="992" w:type="dxa"/>
          </w:tcPr>
          <w:p w:rsidR="002E59FA" w:rsidRPr="00A52345" w:rsidRDefault="002E59FA" w:rsidP="002E59FA">
            <w:pPr>
              <w:jc w:val="center"/>
              <w:rPr>
                <w:bCs/>
                <w:iCs/>
                <w:sz w:val="18"/>
                <w:szCs w:val="18"/>
              </w:rPr>
            </w:pPr>
            <w:r w:rsidRPr="00A52345">
              <w:rPr>
                <w:bCs/>
                <w:iCs/>
                <w:sz w:val="18"/>
                <w:szCs w:val="18"/>
              </w:rPr>
              <w:t>415, 000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415, 000</w:t>
            </w:r>
          </w:p>
        </w:tc>
      </w:tr>
      <w:tr w:rsidR="002E59FA" w:rsidRPr="00A52345" w:rsidTr="002E59FA">
        <w:trPr>
          <w:trHeight w:val="42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09</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0310100000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738,060-85</w:t>
            </w:r>
          </w:p>
        </w:tc>
        <w:tc>
          <w:tcPr>
            <w:tcW w:w="992" w:type="dxa"/>
          </w:tcPr>
          <w:p w:rsidR="002E59FA" w:rsidRPr="00A52345" w:rsidRDefault="002E59FA" w:rsidP="002E59FA">
            <w:pPr>
              <w:jc w:val="center"/>
              <w:rPr>
                <w:bCs/>
                <w:iCs/>
                <w:sz w:val="18"/>
                <w:szCs w:val="18"/>
              </w:rPr>
            </w:pPr>
            <w:r w:rsidRPr="00A52345">
              <w:rPr>
                <w:bCs/>
                <w:iCs/>
                <w:sz w:val="18"/>
                <w:szCs w:val="18"/>
              </w:rPr>
              <w:t>415, 000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415, 000</w:t>
            </w:r>
          </w:p>
        </w:tc>
      </w:tr>
      <w:tr w:rsidR="002E59FA" w:rsidRPr="00A52345" w:rsidTr="002E59FA">
        <w:trPr>
          <w:trHeight w:val="420"/>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Содержание автомобильных дорог и искусственных сооружений на них</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09</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0310146010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310, 000</w:t>
            </w:r>
          </w:p>
        </w:tc>
        <w:tc>
          <w:tcPr>
            <w:tcW w:w="992" w:type="dxa"/>
          </w:tcPr>
          <w:p w:rsidR="002E59FA" w:rsidRPr="00A52345" w:rsidRDefault="002E59FA" w:rsidP="002E59FA">
            <w:pPr>
              <w:jc w:val="center"/>
              <w:rPr>
                <w:bCs/>
                <w:iCs/>
                <w:sz w:val="18"/>
                <w:szCs w:val="18"/>
              </w:rPr>
            </w:pPr>
            <w:r w:rsidRPr="00A52345">
              <w:rPr>
                <w:bCs/>
                <w:iCs/>
                <w:sz w:val="18"/>
                <w:szCs w:val="18"/>
              </w:rPr>
              <w:t>310, 000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310, 000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09</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0310146010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200</w:t>
            </w:r>
          </w:p>
        </w:tc>
        <w:tc>
          <w:tcPr>
            <w:tcW w:w="1134" w:type="dxa"/>
          </w:tcPr>
          <w:p w:rsidR="002E59FA" w:rsidRPr="00A52345" w:rsidRDefault="002E59FA" w:rsidP="002E59FA">
            <w:pPr>
              <w:jc w:val="center"/>
              <w:rPr>
                <w:bCs/>
                <w:iCs/>
                <w:sz w:val="18"/>
                <w:szCs w:val="18"/>
              </w:rPr>
            </w:pPr>
            <w:r w:rsidRPr="00A52345">
              <w:rPr>
                <w:bCs/>
                <w:iCs/>
                <w:sz w:val="18"/>
                <w:szCs w:val="18"/>
              </w:rPr>
              <w:t>310, 000</w:t>
            </w:r>
          </w:p>
        </w:tc>
        <w:tc>
          <w:tcPr>
            <w:tcW w:w="992" w:type="dxa"/>
          </w:tcPr>
          <w:p w:rsidR="002E59FA" w:rsidRPr="00A52345" w:rsidRDefault="002E59FA" w:rsidP="002E59FA">
            <w:pPr>
              <w:jc w:val="center"/>
              <w:rPr>
                <w:bCs/>
                <w:iCs/>
                <w:sz w:val="18"/>
                <w:szCs w:val="18"/>
              </w:rPr>
            </w:pPr>
            <w:r w:rsidRPr="00A52345">
              <w:rPr>
                <w:bCs/>
                <w:iCs/>
                <w:sz w:val="18"/>
                <w:szCs w:val="18"/>
              </w:rPr>
              <w:t>310, 000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310, 000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09</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0310146010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240</w:t>
            </w:r>
          </w:p>
        </w:tc>
        <w:tc>
          <w:tcPr>
            <w:tcW w:w="1134" w:type="dxa"/>
          </w:tcPr>
          <w:p w:rsidR="002E59FA" w:rsidRPr="00A52345" w:rsidRDefault="002E59FA" w:rsidP="002E59FA">
            <w:pPr>
              <w:jc w:val="center"/>
              <w:rPr>
                <w:bCs/>
                <w:iCs/>
                <w:sz w:val="18"/>
                <w:szCs w:val="18"/>
              </w:rPr>
            </w:pPr>
            <w:r w:rsidRPr="00A52345">
              <w:rPr>
                <w:bCs/>
                <w:iCs/>
                <w:sz w:val="18"/>
                <w:szCs w:val="18"/>
              </w:rPr>
              <w:t>310, 000</w:t>
            </w:r>
          </w:p>
        </w:tc>
        <w:tc>
          <w:tcPr>
            <w:tcW w:w="992" w:type="dxa"/>
          </w:tcPr>
          <w:p w:rsidR="002E59FA" w:rsidRPr="00A52345" w:rsidRDefault="002E59FA" w:rsidP="002E59FA">
            <w:pPr>
              <w:jc w:val="center"/>
              <w:rPr>
                <w:bCs/>
                <w:iCs/>
                <w:sz w:val="18"/>
                <w:szCs w:val="18"/>
              </w:rPr>
            </w:pPr>
            <w:r w:rsidRPr="00A52345">
              <w:rPr>
                <w:bCs/>
                <w:iCs/>
                <w:sz w:val="18"/>
                <w:szCs w:val="18"/>
              </w:rPr>
              <w:t>310, 000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310, 000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Капитальный ремонт и ремонт автомобильных дорог общего пользования местного значения в границах поселения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09</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0310160200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428,060-85</w:t>
            </w:r>
          </w:p>
        </w:tc>
        <w:tc>
          <w:tcPr>
            <w:tcW w:w="992" w:type="dxa"/>
          </w:tcPr>
          <w:p w:rsidR="002E59FA" w:rsidRPr="00A52345" w:rsidRDefault="002E59FA" w:rsidP="002E59FA">
            <w:pPr>
              <w:jc w:val="center"/>
              <w:rPr>
                <w:bCs/>
                <w:iCs/>
                <w:sz w:val="18"/>
                <w:szCs w:val="18"/>
              </w:rPr>
            </w:pPr>
            <w:r w:rsidRPr="00A52345">
              <w:rPr>
                <w:bCs/>
                <w:iCs/>
                <w:sz w:val="18"/>
                <w:szCs w:val="18"/>
              </w:rPr>
              <w:t>105, 000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105, 000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09</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0310160200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200</w:t>
            </w:r>
          </w:p>
        </w:tc>
        <w:tc>
          <w:tcPr>
            <w:tcW w:w="1134" w:type="dxa"/>
          </w:tcPr>
          <w:p w:rsidR="002E59FA" w:rsidRPr="00A52345" w:rsidRDefault="002E59FA" w:rsidP="002E59FA">
            <w:pPr>
              <w:jc w:val="center"/>
              <w:rPr>
                <w:bCs/>
                <w:iCs/>
                <w:sz w:val="18"/>
                <w:szCs w:val="18"/>
              </w:rPr>
            </w:pPr>
            <w:r w:rsidRPr="00A52345">
              <w:rPr>
                <w:bCs/>
                <w:iCs/>
                <w:sz w:val="18"/>
                <w:szCs w:val="18"/>
              </w:rPr>
              <w:t>428,060-85</w:t>
            </w:r>
          </w:p>
        </w:tc>
        <w:tc>
          <w:tcPr>
            <w:tcW w:w="992" w:type="dxa"/>
          </w:tcPr>
          <w:p w:rsidR="002E59FA" w:rsidRPr="00A52345" w:rsidRDefault="002E59FA" w:rsidP="002E59FA">
            <w:pPr>
              <w:jc w:val="center"/>
              <w:rPr>
                <w:bCs/>
                <w:iCs/>
                <w:sz w:val="18"/>
                <w:szCs w:val="18"/>
              </w:rPr>
            </w:pPr>
            <w:r w:rsidRPr="00A52345">
              <w:rPr>
                <w:bCs/>
                <w:iCs/>
                <w:sz w:val="18"/>
                <w:szCs w:val="18"/>
              </w:rPr>
              <w:t>105, 000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105, 000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04</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09</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0310160200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240</w:t>
            </w:r>
          </w:p>
        </w:tc>
        <w:tc>
          <w:tcPr>
            <w:tcW w:w="1134" w:type="dxa"/>
          </w:tcPr>
          <w:p w:rsidR="002E59FA" w:rsidRPr="00A52345" w:rsidRDefault="002E59FA" w:rsidP="002E59FA">
            <w:pPr>
              <w:jc w:val="center"/>
              <w:rPr>
                <w:bCs/>
                <w:iCs/>
                <w:sz w:val="18"/>
                <w:szCs w:val="18"/>
              </w:rPr>
            </w:pPr>
            <w:r w:rsidRPr="00A52345">
              <w:rPr>
                <w:bCs/>
                <w:iCs/>
                <w:sz w:val="18"/>
                <w:szCs w:val="18"/>
              </w:rPr>
              <w:t>428,060-85</w:t>
            </w:r>
          </w:p>
        </w:tc>
        <w:tc>
          <w:tcPr>
            <w:tcW w:w="992" w:type="dxa"/>
          </w:tcPr>
          <w:p w:rsidR="002E59FA" w:rsidRPr="00A52345" w:rsidRDefault="002E59FA" w:rsidP="002E59FA">
            <w:pPr>
              <w:jc w:val="center"/>
              <w:rPr>
                <w:bCs/>
                <w:iCs/>
                <w:sz w:val="18"/>
                <w:szCs w:val="18"/>
              </w:rPr>
            </w:pPr>
            <w:r w:rsidRPr="00A52345">
              <w:rPr>
                <w:bCs/>
                <w:iCs/>
                <w:sz w:val="18"/>
                <w:szCs w:val="18"/>
              </w:rPr>
              <w:t>105, 000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105, 000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ЖИЛИЩНО-КОММУНАЛЬНОЕ ХОЗЯЙСТВО</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236,188-14</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7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Благоустройство</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236,188-14</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 xml:space="preserve">Программа Мошковского сельсовета Бековского района Пензенской области «Благоустройство населенных пунктов Мошковского сельсовета </w:t>
            </w:r>
            <w:r w:rsidRPr="00A52345">
              <w:rPr>
                <w:bCs/>
                <w:iCs/>
                <w:sz w:val="18"/>
                <w:szCs w:val="18"/>
              </w:rPr>
              <w:lastRenderedPageBreak/>
              <w:t>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lastRenderedPageBreak/>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0600000000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233,038</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lastRenderedPageBreak/>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0600100000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229, 788</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22"/>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Организация уличного освещения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0600160100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229, 788</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0600160100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200</w:t>
            </w:r>
          </w:p>
        </w:tc>
        <w:tc>
          <w:tcPr>
            <w:tcW w:w="1134" w:type="dxa"/>
          </w:tcPr>
          <w:p w:rsidR="002E59FA" w:rsidRPr="00A52345" w:rsidRDefault="002E59FA" w:rsidP="002E59FA">
            <w:pPr>
              <w:jc w:val="center"/>
              <w:rPr>
                <w:bCs/>
                <w:iCs/>
                <w:sz w:val="18"/>
                <w:szCs w:val="18"/>
              </w:rPr>
            </w:pPr>
            <w:r w:rsidRPr="00A52345">
              <w:rPr>
                <w:bCs/>
                <w:iCs/>
                <w:sz w:val="18"/>
                <w:szCs w:val="18"/>
              </w:rPr>
              <w:t>229, 788</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0600160100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240</w:t>
            </w:r>
          </w:p>
        </w:tc>
        <w:tc>
          <w:tcPr>
            <w:tcW w:w="1134" w:type="dxa"/>
          </w:tcPr>
          <w:p w:rsidR="002E59FA" w:rsidRPr="00A52345" w:rsidRDefault="002E59FA" w:rsidP="002E59FA">
            <w:pPr>
              <w:jc w:val="center"/>
              <w:rPr>
                <w:bCs/>
                <w:iCs/>
                <w:sz w:val="18"/>
                <w:szCs w:val="18"/>
              </w:rPr>
            </w:pPr>
            <w:r w:rsidRPr="00A52345">
              <w:rPr>
                <w:bCs/>
                <w:iCs/>
                <w:sz w:val="18"/>
                <w:szCs w:val="18"/>
              </w:rPr>
              <w:t>229, 788</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Основное мероприятие</w:t>
            </w:r>
            <w:r w:rsidRPr="00A52345">
              <w:rPr>
                <w:sz w:val="18"/>
                <w:szCs w:val="18"/>
              </w:rPr>
              <w:t xml:space="preserve"> «Создание благоприятных условий для проживания граждан,поддержание санитарного состояния территории сельсовета на должном уровне, повышение экологической безопасности»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lang w:val="en-US"/>
              </w:rPr>
            </w:pPr>
            <w:r w:rsidRPr="00A52345">
              <w:rPr>
                <w:bCs/>
                <w:iCs/>
                <w:sz w:val="18"/>
                <w:szCs w:val="18"/>
              </w:rPr>
              <w:t>0600300000</w:t>
            </w:r>
          </w:p>
        </w:tc>
        <w:tc>
          <w:tcPr>
            <w:tcW w:w="851" w:type="dxa"/>
            <w:shd w:val="clear" w:color="auto" w:fill="auto"/>
          </w:tcPr>
          <w:p w:rsidR="002E59FA" w:rsidRPr="00A52345" w:rsidRDefault="002E59FA" w:rsidP="002E59FA">
            <w:pPr>
              <w:jc w:val="center"/>
              <w:rPr>
                <w:bCs/>
                <w:iCs/>
                <w:sz w:val="18"/>
                <w:szCs w:val="18"/>
                <w:lang w:val="en-US"/>
              </w:rPr>
            </w:pPr>
          </w:p>
        </w:tc>
        <w:tc>
          <w:tcPr>
            <w:tcW w:w="1134" w:type="dxa"/>
          </w:tcPr>
          <w:p w:rsidR="002E59FA" w:rsidRPr="00A52345" w:rsidRDefault="002E59FA" w:rsidP="002E59FA">
            <w:pPr>
              <w:jc w:val="center"/>
              <w:rPr>
                <w:bCs/>
                <w:iCs/>
                <w:sz w:val="18"/>
                <w:szCs w:val="18"/>
              </w:rPr>
            </w:pPr>
            <w:r w:rsidRPr="00A52345">
              <w:rPr>
                <w:bCs/>
                <w:iCs/>
                <w:sz w:val="18"/>
                <w:szCs w:val="18"/>
              </w:rPr>
              <w:t>3,250</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Субсидии на обеспечение комплексного развития сельских территорий (благоустройство сельских территорий)</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lang w:val="en-US"/>
              </w:rPr>
            </w:pPr>
            <w:r w:rsidRPr="00A52345">
              <w:rPr>
                <w:bCs/>
                <w:iCs/>
                <w:sz w:val="18"/>
                <w:szCs w:val="18"/>
              </w:rPr>
              <w:t>06003</w:t>
            </w:r>
            <w:r w:rsidRPr="00A52345">
              <w:rPr>
                <w:bCs/>
                <w:iCs/>
                <w:sz w:val="18"/>
                <w:szCs w:val="18"/>
                <w:lang w:val="en-US"/>
              </w:rPr>
              <w:t>L5765</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3,250</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lang w:val="en-US"/>
              </w:rPr>
            </w:pPr>
            <w:r w:rsidRPr="00A52345">
              <w:rPr>
                <w:bCs/>
                <w:iCs/>
                <w:sz w:val="18"/>
                <w:szCs w:val="18"/>
              </w:rPr>
              <w:t>06003</w:t>
            </w:r>
            <w:r w:rsidRPr="00A52345">
              <w:rPr>
                <w:bCs/>
                <w:iCs/>
                <w:sz w:val="18"/>
                <w:szCs w:val="18"/>
                <w:lang w:val="en-US"/>
              </w:rPr>
              <w:t>L5765</w:t>
            </w:r>
          </w:p>
        </w:tc>
        <w:tc>
          <w:tcPr>
            <w:tcW w:w="851" w:type="dxa"/>
            <w:shd w:val="clear" w:color="auto" w:fill="auto"/>
          </w:tcPr>
          <w:p w:rsidR="002E59FA" w:rsidRPr="00A52345" w:rsidRDefault="002E59FA" w:rsidP="002E59FA">
            <w:pPr>
              <w:jc w:val="center"/>
              <w:rPr>
                <w:bCs/>
                <w:iCs/>
                <w:sz w:val="18"/>
                <w:szCs w:val="18"/>
                <w:lang w:val="en-US"/>
              </w:rPr>
            </w:pPr>
            <w:r w:rsidRPr="00A52345">
              <w:rPr>
                <w:bCs/>
                <w:iCs/>
                <w:sz w:val="18"/>
                <w:szCs w:val="18"/>
                <w:lang w:val="en-US"/>
              </w:rPr>
              <w:t>200</w:t>
            </w:r>
          </w:p>
        </w:tc>
        <w:tc>
          <w:tcPr>
            <w:tcW w:w="1134" w:type="dxa"/>
          </w:tcPr>
          <w:p w:rsidR="002E59FA" w:rsidRPr="00A52345" w:rsidRDefault="002E59FA" w:rsidP="002E59FA">
            <w:pPr>
              <w:jc w:val="center"/>
              <w:rPr>
                <w:bCs/>
                <w:iCs/>
                <w:sz w:val="18"/>
                <w:szCs w:val="18"/>
              </w:rPr>
            </w:pPr>
            <w:r w:rsidRPr="00A52345">
              <w:rPr>
                <w:bCs/>
                <w:iCs/>
                <w:sz w:val="18"/>
                <w:szCs w:val="18"/>
              </w:rPr>
              <w:t>3,250</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lang w:val="en-US"/>
              </w:rPr>
            </w:pPr>
            <w:r w:rsidRPr="00A52345">
              <w:rPr>
                <w:bCs/>
                <w:iCs/>
                <w:sz w:val="18"/>
                <w:szCs w:val="18"/>
              </w:rPr>
              <w:t>06003</w:t>
            </w:r>
            <w:r w:rsidRPr="00A52345">
              <w:rPr>
                <w:bCs/>
                <w:iCs/>
                <w:sz w:val="18"/>
                <w:szCs w:val="18"/>
                <w:lang w:val="en-US"/>
              </w:rPr>
              <w:t>L5765</w:t>
            </w:r>
          </w:p>
        </w:tc>
        <w:tc>
          <w:tcPr>
            <w:tcW w:w="851" w:type="dxa"/>
            <w:shd w:val="clear" w:color="auto" w:fill="auto"/>
          </w:tcPr>
          <w:p w:rsidR="002E59FA" w:rsidRPr="00A52345" w:rsidRDefault="002E59FA" w:rsidP="002E59FA">
            <w:pPr>
              <w:jc w:val="center"/>
              <w:rPr>
                <w:bCs/>
                <w:iCs/>
                <w:sz w:val="18"/>
                <w:szCs w:val="18"/>
                <w:lang w:val="en-US"/>
              </w:rPr>
            </w:pPr>
            <w:r w:rsidRPr="00A52345">
              <w:rPr>
                <w:bCs/>
                <w:iCs/>
                <w:sz w:val="18"/>
                <w:szCs w:val="18"/>
                <w:lang w:val="en-US"/>
              </w:rPr>
              <w:t>240</w:t>
            </w:r>
          </w:p>
        </w:tc>
        <w:tc>
          <w:tcPr>
            <w:tcW w:w="1134" w:type="dxa"/>
          </w:tcPr>
          <w:p w:rsidR="002E59FA" w:rsidRPr="00A52345" w:rsidRDefault="002E59FA" w:rsidP="002E59FA">
            <w:pPr>
              <w:jc w:val="center"/>
              <w:rPr>
                <w:bCs/>
                <w:iCs/>
                <w:sz w:val="18"/>
                <w:szCs w:val="18"/>
              </w:rPr>
            </w:pPr>
            <w:r w:rsidRPr="00A52345">
              <w:rPr>
                <w:bCs/>
                <w:iCs/>
                <w:sz w:val="18"/>
                <w:szCs w:val="18"/>
              </w:rPr>
              <w:t>3,250</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6400000000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3,150-14</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Благоустройство населенных пунктов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6420000000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3,150-14</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149"/>
          <w:jc w:val="center"/>
        </w:trPr>
        <w:tc>
          <w:tcPr>
            <w:tcW w:w="3231" w:type="dxa"/>
            <w:shd w:val="clear" w:color="auto" w:fill="auto"/>
          </w:tcPr>
          <w:p w:rsidR="002E59FA" w:rsidRPr="00A52345" w:rsidRDefault="002E59FA" w:rsidP="002E59FA">
            <w:pPr>
              <w:rPr>
                <w:bCs/>
                <w:iCs/>
                <w:sz w:val="18"/>
                <w:szCs w:val="18"/>
              </w:rPr>
            </w:pPr>
            <w:r w:rsidRPr="00A52345">
              <w:rPr>
                <w:snapToGrid w:val="0"/>
                <w:sz w:val="18"/>
                <w:szCs w:val="18"/>
              </w:rPr>
              <w:t>Организация уличного освещения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6420060100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3,150-14</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6420060100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200</w:t>
            </w:r>
          </w:p>
        </w:tc>
        <w:tc>
          <w:tcPr>
            <w:tcW w:w="1134" w:type="dxa"/>
          </w:tcPr>
          <w:p w:rsidR="002E59FA" w:rsidRPr="00A52345" w:rsidRDefault="002E59FA" w:rsidP="002E59FA">
            <w:pPr>
              <w:jc w:val="center"/>
              <w:rPr>
                <w:bCs/>
                <w:iCs/>
                <w:sz w:val="18"/>
                <w:szCs w:val="18"/>
              </w:rPr>
            </w:pPr>
            <w:r w:rsidRPr="00A52345">
              <w:rPr>
                <w:bCs/>
                <w:iCs/>
                <w:sz w:val="18"/>
                <w:szCs w:val="18"/>
              </w:rPr>
              <w:t>3,150-14</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05</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03</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6420060100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240</w:t>
            </w:r>
          </w:p>
        </w:tc>
        <w:tc>
          <w:tcPr>
            <w:tcW w:w="1134" w:type="dxa"/>
          </w:tcPr>
          <w:p w:rsidR="002E59FA" w:rsidRPr="00A52345" w:rsidRDefault="002E59FA" w:rsidP="002E59FA">
            <w:pPr>
              <w:jc w:val="center"/>
              <w:rPr>
                <w:bCs/>
                <w:iCs/>
                <w:sz w:val="18"/>
                <w:szCs w:val="18"/>
              </w:rPr>
            </w:pPr>
            <w:r w:rsidRPr="00A52345">
              <w:rPr>
                <w:bCs/>
                <w:iCs/>
                <w:sz w:val="18"/>
                <w:szCs w:val="18"/>
              </w:rPr>
              <w:t>3,150-14</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hRule="exact" w:val="262"/>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КУЛЬТУРА, КИНЕМАТОГРАФИЯ</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08</w:t>
            </w:r>
          </w:p>
        </w:tc>
        <w:tc>
          <w:tcPr>
            <w:tcW w:w="709" w:type="dxa"/>
            <w:shd w:val="clear" w:color="auto" w:fill="auto"/>
          </w:tcPr>
          <w:p w:rsidR="002E59FA" w:rsidRPr="00A52345" w:rsidRDefault="002E59FA" w:rsidP="002E59FA">
            <w:pPr>
              <w:jc w:val="center"/>
              <w:rPr>
                <w:bCs/>
                <w:iCs/>
                <w:sz w:val="18"/>
                <w:szCs w:val="18"/>
              </w:rPr>
            </w:pP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640,347</w:t>
            </w:r>
          </w:p>
        </w:tc>
        <w:tc>
          <w:tcPr>
            <w:tcW w:w="992" w:type="dxa"/>
          </w:tcPr>
          <w:p w:rsidR="002E59FA" w:rsidRPr="00A52345" w:rsidRDefault="002E59FA" w:rsidP="002E59FA">
            <w:pPr>
              <w:jc w:val="center"/>
              <w:rPr>
                <w:bCs/>
                <w:iCs/>
                <w:sz w:val="18"/>
                <w:szCs w:val="18"/>
              </w:rPr>
            </w:pPr>
            <w:r w:rsidRPr="00A52345">
              <w:rPr>
                <w:bCs/>
                <w:iCs/>
                <w:sz w:val="18"/>
                <w:szCs w:val="18"/>
              </w:rPr>
              <w:t>556, 839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583, 635</w:t>
            </w:r>
          </w:p>
        </w:tc>
      </w:tr>
      <w:tr w:rsidR="002E59FA" w:rsidRPr="00A52345" w:rsidTr="002E59FA">
        <w:trPr>
          <w:trHeight w:val="147"/>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Культура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08</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640,347</w:t>
            </w:r>
          </w:p>
        </w:tc>
        <w:tc>
          <w:tcPr>
            <w:tcW w:w="992" w:type="dxa"/>
          </w:tcPr>
          <w:p w:rsidR="002E59FA" w:rsidRPr="00A52345" w:rsidRDefault="002E59FA" w:rsidP="002E59FA">
            <w:pPr>
              <w:jc w:val="center"/>
              <w:rPr>
                <w:bCs/>
                <w:iCs/>
                <w:sz w:val="18"/>
                <w:szCs w:val="18"/>
              </w:rPr>
            </w:pPr>
            <w:r w:rsidRPr="00A52345">
              <w:rPr>
                <w:bCs/>
                <w:iCs/>
                <w:sz w:val="18"/>
                <w:szCs w:val="18"/>
              </w:rPr>
              <w:t>556, 839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583, 635</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08</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0200000000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640,347</w:t>
            </w:r>
          </w:p>
        </w:tc>
        <w:tc>
          <w:tcPr>
            <w:tcW w:w="992" w:type="dxa"/>
          </w:tcPr>
          <w:p w:rsidR="002E59FA" w:rsidRPr="00A52345" w:rsidRDefault="002E59FA" w:rsidP="002E59FA">
            <w:pPr>
              <w:jc w:val="center"/>
              <w:rPr>
                <w:bCs/>
                <w:iCs/>
                <w:sz w:val="18"/>
                <w:szCs w:val="18"/>
              </w:rPr>
            </w:pPr>
            <w:r w:rsidRPr="00A52345">
              <w:rPr>
                <w:bCs/>
                <w:iCs/>
                <w:sz w:val="18"/>
                <w:szCs w:val="18"/>
              </w:rPr>
              <w:t>556, 839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583, 635</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08</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0200100000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640,347</w:t>
            </w:r>
          </w:p>
        </w:tc>
        <w:tc>
          <w:tcPr>
            <w:tcW w:w="992" w:type="dxa"/>
          </w:tcPr>
          <w:p w:rsidR="002E59FA" w:rsidRPr="00A52345" w:rsidRDefault="002E59FA" w:rsidP="002E59FA">
            <w:pPr>
              <w:jc w:val="center"/>
              <w:rPr>
                <w:bCs/>
                <w:iCs/>
                <w:sz w:val="18"/>
                <w:szCs w:val="18"/>
              </w:rPr>
            </w:pPr>
            <w:r w:rsidRPr="00A52345">
              <w:rPr>
                <w:bCs/>
                <w:iCs/>
                <w:sz w:val="18"/>
                <w:szCs w:val="18"/>
              </w:rPr>
              <w:t>556, 839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583, 635</w:t>
            </w:r>
          </w:p>
        </w:tc>
      </w:tr>
      <w:tr w:rsidR="002E59FA" w:rsidRPr="00A52345" w:rsidTr="002E59FA">
        <w:trPr>
          <w:trHeight w:val="622"/>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Создание условий для организации досуга и обеспечения жителей поселения услугами организации досуга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08</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0200105210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104,678</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Закупка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08</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0200105210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200</w:t>
            </w:r>
          </w:p>
        </w:tc>
        <w:tc>
          <w:tcPr>
            <w:tcW w:w="1134" w:type="dxa"/>
          </w:tcPr>
          <w:p w:rsidR="002E59FA" w:rsidRPr="00A52345" w:rsidRDefault="002E59FA" w:rsidP="002E59FA">
            <w:pPr>
              <w:jc w:val="center"/>
              <w:rPr>
                <w:bCs/>
                <w:iCs/>
                <w:sz w:val="18"/>
                <w:szCs w:val="18"/>
              </w:rPr>
            </w:pPr>
            <w:r w:rsidRPr="00A52345">
              <w:rPr>
                <w:bCs/>
                <w:iCs/>
                <w:sz w:val="18"/>
                <w:szCs w:val="18"/>
              </w:rPr>
              <w:t>104,678</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закупки товаров, работ и услуг для обеспечения государственных (муниципальных) нужд</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08</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0200105210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240</w:t>
            </w:r>
          </w:p>
        </w:tc>
        <w:tc>
          <w:tcPr>
            <w:tcW w:w="1134" w:type="dxa"/>
          </w:tcPr>
          <w:p w:rsidR="002E59FA" w:rsidRPr="00A52345" w:rsidRDefault="002E59FA" w:rsidP="002E59FA">
            <w:pPr>
              <w:jc w:val="center"/>
              <w:rPr>
                <w:bCs/>
                <w:iCs/>
                <w:sz w:val="18"/>
                <w:szCs w:val="18"/>
              </w:rPr>
            </w:pPr>
            <w:r w:rsidRPr="00A52345">
              <w:rPr>
                <w:bCs/>
                <w:iCs/>
                <w:sz w:val="18"/>
                <w:szCs w:val="18"/>
              </w:rPr>
              <w:t>104,678</w:t>
            </w:r>
          </w:p>
        </w:tc>
        <w:tc>
          <w:tcPr>
            <w:tcW w:w="992" w:type="dxa"/>
          </w:tcPr>
          <w:p w:rsidR="002E59FA" w:rsidRPr="00A52345" w:rsidRDefault="002E59FA" w:rsidP="002E59FA">
            <w:pPr>
              <w:jc w:val="center"/>
              <w:rPr>
                <w:bCs/>
                <w:iCs/>
                <w:sz w:val="18"/>
                <w:szCs w:val="18"/>
              </w:rPr>
            </w:pPr>
            <w:r w:rsidRPr="00A52345">
              <w:rPr>
                <w:bCs/>
                <w:iCs/>
                <w:sz w:val="18"/>
                <w:szCs w:val="18"/>
              </w:rPr>
              <w:t>0,000</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lastRenderedPageBreak/>
              <w:t>Передача полномочий для создания условий для организации досуга и обеспечения жителей поселения услугами организации досуга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08</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0200164730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535, 669</w:t>
            </w:r>
          </w:p>
        </w:tc>
        <w:tc>
          <w:tcPr>
            <w:tcW w:w="992" w:type="dxa"/>
          </w:tcPr>
          <w:p w:rsidR="002E59FA" w:rsidRPr="00A52345" w:rsidRDefault="002E59FA" w:rsidP="002E59FA">
            <w:pPr>
              <w:jc w:val="center"/>
              <w:rPr>
                <w:bCs/>
                <w:iCs/>
                <w:sz w:val="18"/>
                <w:szCs w:val="18"/>
              </w:rPr>
            </w:pPr>
            <w:r w:rsidRPr="00A52345">
              <w:rPr>
                <w:bCs/>
                <w:iCs/>
                <w:sz w:val="18"/>
                <w:szCs w:val="18"/>
              </w:rPr>
              <w:t>556, 839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583, 635</w:t>
            </w:r>
          </w:p>
        </w:tc>
      </w:tr>
      <w:tr w:rsidR="002E59FA" w:rsidRPr="00A52345" w:rsidTr="002E59FA">
        <w:trPr>
          <w:trHeight w:val="28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Межбюджетные трансферты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08</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0200164730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500</w:t>
            </w:r>
          </w:p>
        </w:tc>
        <w:tc>
          <w:tcPr>
            <w:tcW w:w="1134" w:type="dxa"/>
          </w:tcPr>
          <w:p w:rsidR="002E59FA" w:rsidRPr="00A52345" w:rsidRDefault="002E59FA" w:rsidP="002E59FA">
            <w:pPr>
              <w:jc w:val="center"/>
              <w:rPr>
                <w:bCs/>
                <w:iCs/>
                <w:sz w:val="18"/>
                <w:szCs w:val="18"/>
              </w:rPr>
            </w:pPr>
            <w:r w:rsidRPr="00A52345">
              <w:rPr>
                <w:bCs/>
                <w:iCs/>
                <w:sz w:val="18"/>
                <w:szCs w:val="18"/>
              </w:rPr>
              <w:t>535, 669</w:t>
            </w:r>
          </w:p>
        </w:tc>
        <w:tc>
          <w:tcPr>
            <w:tcW w:w="992" w:type="dxa"/>
          </w:tcPr>
          <w:p w:rsidR="002E59FA" w:rsidRPr="00A52345" w:rsidRDefault="002E59FA" w:rsidP="002E59FA">
            <w:pPr>
              <w:jc w:val="center"/>
              <w:rPr>
                <w:bCs/>
                <w:iCs/>
                <w:sz w:val="18"/>
                <w:szCs w:val="18"/>
              </w:rPr>
            </w:pPr>
            <w:r w:rsidRPr="00A52345">
              <w:rPr>
                <w:bCs/>
                <w:iCs/>
                <w:sz w:val="18"/>
                <w:szCs w:val="18"/>
              </w:rPr>
              <w:t>556, 839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583, 635</w:t>
            </w:r>
          </w:p>
        </w:tc>
      </w:tr>
      <w:tr w:rsidR="002E59FA" w:rsidRPr="00A52345" w:rsidTr="002E59FA">
        <w:trPr>
          <w:trHeight w:val="214"/>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Иные межбюджетные трансферты</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08</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0200164730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540</w:t>
            </w:r>
          </w:p>
        </w:tc>
        <w:tc>
          <w:tcPr>
            <w:tcW w:w="1134" w:type="dxa"/>
          </w:tcPr>
          <w:p w:rsidR="002E59FA" w:rsidRPr="00A52345" w:rsidRDefault="002E59FA" w:rsidP="002E59FA">
            <w:pPr>
              <w:jc w:val="center"/>
              <w:rPr>
                <w:bCs/>
                <w:iCs/>
                <w:sz w:val="18"/>
                <w:szCs w:val="18"/>
              </w:rPr>
            </w:pPr>
            <w:r w:rsidRPr="00A52345">
              <w:rPr>
                <w:bCs/>
                <w:iCs/>
                <w:sz w:val="18"/>
                <w:szCs w:val="18"/>
              </w:rPr>
              <w:t>535, 669</w:t>
            </w:r>
          </w:p>
        </w:tc>
        <w:tc>
          <w:tcPr>
            <w:tcW w:w="992" w:type="dxa"/>
          </w:tcPr>
          <w:p w:rsidR="002E59FA" w:rsidRPr="00A52345" w:rsidRDefault="002E59FA" w:rsidP="002E59FA">
            <w:pPr>
              <w:jc w:val="center"/>
              <w:rPr>
                <w:bCs/>
                <w:iCs/>
                <w:sz w:val="18"/>
                <w:szCs w:val="18"/>
              </w:rPr>
            </w:pPr>
            <w:r w:rsidRPr="00A52345">
              <w:rPr>
                <w:bCs/>
                <w:iCs/>
                <w:sz w:val="18"/>
                <w:szCs w:val="18"/>
              </w:rPr>
              <w:t>556, 839</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583, 635</w:t>
            </w:r>
          </w:p>
        </w:tc>
      </w:tr>
      <w:tr w:rsidR="002E59FA" w:rsidRPr="00A52345" w:rsidTr="002E59FA">
        <w:trPr>
          <w:trHeight w:val="136"/>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СОЦИАЛЬНАЯ ПОЛИТИКА</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709" w:type="dxa"/>
            <w:shd w:val="clear" w:color="auto" w:fill="auto"/>
          </w:tcPr>
          <w:p w:rsidR="002E59FA" w:rsidRPr="00A52345" w:rsidRDefault="002E59FA" w:rsidP="002E59FA">
            <w:pPr>
              <w:jc w:val="center"/>
              <w:rPr>
                <w:bCs/>
                <w:iCs/>
                <w:sz w:val="18"/>
                <w:szCs w:val="18"/>
              </w:rPr>
            </w:pP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19, 878</w:t>
            </w:r>
          </w:p>
        </w:tc>
        <w:tc>
          <w:tcPr>
            <w:tcW w:w="992" w:type="dxa"/>
          </w:tcPr>
          <w:p w:rsidR="002E59FA" w:rsidRPr="00A52345" w:rsidRDefault="002E59FA" w:rsidP="002E59FA">
            <w:pPr>
              <w:jc w:val="center"/>
              <w:rPr>
                <w:bCs/>
                <w:iCs/>
                <w:sz w:val="18"/>
                <w:szCs w:val="18"/>
              </w:rPr>
            </w:pPr>
            <w:r w:rsidRPr="00A52345">
              <w:rPr>
                <w:bCs/>
                <w:iCs/>
                <w:sz w:val="18"/>
                <w:szCs w:val="18"/>
              </w:rPr>
              <w:t>19, 878</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195"/>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Пенсионное обеспечение</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19, 878</w:t>
            </w:r>
          </w:p>
        </w:tc>
        <w:tc>
          <w:tcPr>
            <w:tcW w:w="992" w:type="dxa"/>
          </w:tcPr>
          <w:p w:rsidR="002E59FA" w:rsidRPr="00A52345" w:rsidRDefault="002E59FA" w:rsidP="002E59FA">
            <w:pPr>
              <w:jc w:val="center"/>
              <w:rPr>
                <w:bCs/>
                <w:iCs/>
                <w:sz w:val="18"/>
                <w:szCs w:val="18"/>
              </w:rPr>
            </w:pPr>
            <w:r w:rsidRPr="00A52345">
              <w:rPr>
                <w:bCs/>
                <w:iCs/>
                <w:sz w:val="18"/>
                <w:szCs w:val="18"/>
              </w:rPr>
              <w:t>19, 878</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0400000000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19, 878</w:t>
            </w:r>
          </w:p>
        </w:tc>
        <w:tc>
          <w:tcPr>
            <w:tcW w:w="992" w:type="dxa"/>
          </w:tcPr>
          <w:p w:rsidR="002E59FA" w:rsidRPr="00A52345" w:rsidRDefault="002E59FA" w:rsidP="002E59FA">
            <w:pPr>
              <w:jc w:val="center"/>
              <w:rPr>
                <w:bCs/>
                <w:iCs/>
                <w:sz w:val="18"/>
                <w:szCs w:val="18"/>
              </w:rPr>
            </w:pPr>
            <w:r w:rsidRPr="00A52345">
              <w:rPr>
                <w:bCs/>
                <w:iCs/>
                <w:sz w:val="18"/>
                <w:szCs w:val="18"/>
              </w:rPr>
              <w:t>19, 878</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Подпрограмма «Социальная поддержка граждан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0440000000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19, 878</w:t>
            </w:r>
          </w:p>
        </w:tc>
        <w:tc>
          <w:tcPr>
            <w:tcW w:w="992" w:type="dxa"/>
          </w:tcPr>
          <w:p w:rsidR="002E59FA" w:rsidRPr="00A52345" w:rsidRDefault="002E59FA" w:rsidP="002E59FA">
            <w:pPr>
              <w:jc w:val="center"/>
              <w:rPr>
                <w:bCs/>
                <w:iCs/>
                <w:sz w:val="18"/>
                <w:szCs w:val="18"/>
              </w:rPr>
            </w:pPr>
            <w:r w:rsidRPr="00A52345">
              <w:rPr>
                <w:bCs/>
                <w:iCs/>
                <w:sz w:val="18"/>
                <w:szCs w:val="18"/>
              </w:rPr>
              <w:t>19, 878</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0440100000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19, 878</w:t>
            </w:r>
          </w:p>
        </w:tc>
        <w:tc>
          <w:tcPr>
            <w:tcW w:w="992" w:type="dxa"/>
          </w:tcPr>
          <w:p w:rsidR="002E59FA" w:rsidRPr="00A52345" w:rsidRDefault="002E59FA" w:rsidP="002E59FA">
            <w:pPr>
              <w:jc w:val="center"/>
              <w:rPr>
                <w:bCs/>
                <w:iCs/>
                <w:sz w:val="18"/>
                <w:szCs w:val="18"/>
              </w:rPr>
            </w:pPr>
            <w:r w:rsidRPr="00A52345">
              <w:rPr>
                <w:bCs/>
                <w:iCs/>
                <w:sz w:val="18"/>
                <w:szCs w:val="18"/>
              </w:rPr>
              <w:t>19, 878</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0440164250</w:t>
            </w:r>
          </w:p>
        </w:tc>
        <w:tc>
          <w:tcPr>
            <w:tcW w:w="851" w:type="dxa"/>
            <w:shd w:val="clear" w:color="auto" w:fill="auto"/>
          </w:tcPr>
          <w:p w:rsidR="002E59FA" w:rsidRPr="00A52345" w:rsidRDefault="002E59FA" w:rsidP="002E59FA">
            <w:pPr>
              <w:jc w:val="center"/>
              <w:rPr>
                <w:bCs/>
                <w:iCs/>
                <w:sz w:val="18"/>
                <w:szCs w:val="18"/>
              </w:rPr>
            </w:pPr>
          </w:p>
        </w:tc>
        <w:tc>
          <w:tcPr>
            <w:tcW w:w="1134" w:type="dxa"/>
          </w:tcPr>
          <w:p w:rsidR="002E59FA" w:rsidRPr="00A52345" w:rsidRDefault="002E59FA" w:rsidP="002E59FA">
            <w:pPr>
              <w:jc w:val="center"/>
              <w:rPr>
                <w:bCs/>
                <w:iCs/>
                <w:sz w:val="18"/>
                <w:szCs w:val="18"/>
              </w:rPr>
            </w:pPr>
            <w:r w:rsidRPr="00A52345">
              <w:rPr>
                <w:bCs/>
                <w:iCs/>
                <w:sz w:val="18"/>
                <w:szCs w:val="18"/>
              </w:rPr>
              <w:t>19, 878</w:t>
            </w:r>
          </w:p>
        </w:tc>
        <w:tc>
          <w:tcPr>
            <w:tcW w:w="992" w:type="dxa"/>
          </w:tcPr>
          <w:p w:rsidR="002E59FA" w:rsidRPr="00A52345" w:rsidRDefault="002E59FA" w:rsidP="002E59FA">
            <w:pPr>
              <w:jc w:val="center"/>
              <w:rPr>
                <w:bCs/>
                <w:iCs/>
                <w:sz w:val="18"/>
                <w:szCs w:val="18"/>
              </w:rPr>
            </w:pPr>
            <w:r w:rsidRPr="00A52345">
              <w:rPr>
                <w:bCs/>
                <w:iCs/>
                <w:sz w:val="18"/>
                <w:szCs w:val="18"/>
              </w:rPr>
              <w:t>19, 878</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Социальное обеспечение и иные выплаты населению</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0440164250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300</w:t>
            </w:r>
          </w:p>
        </w:tc>
        <w:tc>
          <w:tcPr>
            <w:tcW w:w="1134" w:type="dxa"/>
          </w:tcPr>
          <w:p w:rsidR="002E59FA" w:rsidRPr="00A52345" w:rsidRDefault="002E59FA" w:rsidP="002E59FA">
            <w:pPr>
              <w:jc w:val="center"/>
              <w:rPr>
                <w:bCs/>
                <w:iCs/>
                <w:sz w:val="18"/>
                <w:szCs w:val="18"/>
              </w:rPr>
            </w:pPr>
            <w:r w:rsidRPr="00A52345">
              <w:rPr>
                <w:bCs/>
                <w:iCs/>
                <w:sz w:val="18"/>
                <w:szCs w:val="18"/>
              </w:rPr>
              <w:t>19, 878</w:t>
            </w:r>
          </w:p>
        </w:tc>
        <w:tc>
          <w:tcPr>
            <w:tcW w:w="992" w:type="dxa"/>
          </w:tcPr>
          <w:p w:rsidR="002E59FA" w:rsidRPr="00A52345" w:rsidRDefault="002E59FA" w:rsidP="002E59FA">
            <w:pPr>
              <w:jc w:val="center"/>
              <w:rPr>
                <w:bCs/>
                <w:iCs/>
                <w:sz w:val="18"/>
                <w:szCs w:val="18"/>
              </w:rPr>
            </w:pPr>
            <w:r w:rsidRPr="00A52345">
              <w:rPr>
                <w:bCs/>
                <w:iCs/>
                <w:sz w:val="18"/>
                <w:szCs w:val="18"/>
              </w:rPr>
              <w:t>19, 878</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247"/>
          <w:jc w:val="center"/>
        </w:trPr>
        <w:tc>
          <w:tcPr>
            <w:tcW w:w="3231" w:type="dxa"/>
            <w:shd w:val="clear" w:color="auto" w:fill="auto"/>
          </w:tcPr>
          <w:p w:rsidR="002E59FA" w:rsidRPr="00A52345" w:rsidRDefault="002E59FA" w:rsidP="002E59FA">
            <w:pPr>
              <w:rPr>
                <w:bCs/>
                <w:iCs/>
                <w:sz w:val="18"/>
                <w:szCs w:val="18"/>
              </w:rPr>
            </w:pPr>
            <w:r w:rsidRPr="00A52345">
              <w:rPr>
                <w:bCs/>
                <w:iCs/>
                <w:sz w:val="18"/>
                <w:szCs w:val="18"/>
              </w:rPr>
              <w:t>Публичные нормативные социальные выплаты гражданам</w:t>
            </w:r>
          </w:p>
        </w:tc>
        <w:tc>
          <w:tcPr>
            <w:tcW w:w="708" w:type="dxa"/>
          </w:tcPr>
          <w:p w:rsidR="002E59FA" w:rsidRPr="00A52345" w:rsidRDefault="002E59FA" w:rsidP="002E59FA">
            <w:pPr>
              <w:jc w:val="center"/>
              <w:rPr>
                <w:bCs/>
                <w:iCs/>
                <w:sz w:val="18"/>
                <w:szCs w:val="18"/>
              </w:rPr>
            </w:pPr>
            <w:r w:rsidRPr="00A52345">
              <w:rPr>
                <w:bCs/>
                <w:iCs/>
                <w:sz w:val="18"/>
                <w:szCs w:val="18"/>
              </w:rPr>
              <w:t>901</w:t>
            </w:r>
          </w:p>
        </w:tc>
        <w:tc>
          <w:tcPr>
            <w:tcW w:w="567" w:type="dxa"/>
            <w:shd w:val="clear" w:color="auto" w:fill="auto"/>
          </w:tcPr>
          <w:p w:rsidR="002E59FA" w:rsidRPr="00A52345" w:rsidRDefault="002E59FA" w:rsidP="002E59FA">
            <w:pPr>
              <w:jc w:val="center"/>
              <w:rPr>
                <w:bCs/>
                <w:iCs/>
                <w:sz w:val="18"/>
                <w:szCs w:val="18"/>
              </w:rPr>
            </w:pPr>
            <w:r w:rsidRPr="00A52345">
              <w:rPr>
                <w:bCs/>
                <w:iCs/>
                <w:sz w:val="18"/>
                <w:szCs w:val="18"/>
              </w:rPr>
              <w:t>10</w:t>
            </w:r>
          </w:p>
        </w:tc>
        <w:tc>
          <w:tcPr>
            <w:tcW w:w="709" w:type="dxa"/>
            <w:shd w:val="clear" w:color="auto" w:fill="auto"/>
          </w:tcPr>
          <w:p w:rsidR="002E59FA" w:rsidRPr="00A52345" w:rsidRDefault="002E59FA" w:rsidP="002E59FA">
            <w:pPr>
              <w:jc w:val="center"/>
              <w:rPr>
                <w:bCs/>
                <w:iCs/>
                <w:sz w:val="18"/>
                <w:szCs w:val="18"/>
              </w:rPr>
            </w:pPr>
            <w:r w:rsidRPr="00A52345">
              <w:rPr>
                <w:bCs/>
                <w:iCs/>
                <w:sz w:val="18"/>
                <w:szCs w:val="18"/>
              </w:rPr>
              <w:t>01</w:t>
            </w:r>
          </w:p>
        </w:tc>
        <w:tc>
          <w:tcPr>
            <w:tcW w:w="1134" w:type="dxa"/>
            <w:shd w:val="clear" w:color="auto" w:fill="auto"/>
          </w:tcPr>
          <w:p w:rsidR="002E59FA" w:rsidRPr="00A52345" w:rsidRDefault="002E59FA" w:rsidP="002E59FA">
            <w:pPr>
              <w:jc w:val="center"/>
              <w:rPr>
                <w:bCs/>
                <w:iCs/>
                <w:sz w:val="18"/>
                <w:szCs w:val="18"/>
              </w:rPr>
            </w:pPr>
            <w:r w:rsidRPr="00A52345">
              <w:rPr>
                <w:bCs/>
                <w:iCs/>
                <w:sz w:val="18"/>
                <w:szCs w:val="18"/>
              </w:rPr>
              <w:t>0440164250</w:t>
            </w:r>
          </w:p>
        </w:tc>
        <w:tc>
          <w:tcPr>
            <w:tcW w:w="851" w:type="dxa"/>
            <w:shd w:val="clear" w:color="auto" w:fill="auto"/>
          </w:tcPr>
          <w:p w:rsidR="002E59FA" w:rsidRPr="00A52345" w:rsidRDefault="002E59FA" w:rsidP="002E59FA">
            <w:pPr>
              <w:jc w:val="center"/>
              <w:rPr>
                <w:bCs/>
                <w:iCs/>
                <w:sz w:val="18"/>
                <w:szCs w:val="18"/>
              </w:rPr>
            </w:pPr>
            <w:r w:rsidRPr="00A52345">
              <w:rPr>
                <w:bCs/>
                <w:iCs/>
                <w:sz w:val="18"/>
                <w:szCs w:val="18"/>
              </w:rPr>
              <w:t>310</w:t>
            </w:r>
          </w:p>
        </w:tc>
        <w:tc>
          <w:tcPr>
            <w:tcW w:w="1134" w:type="dxa"/>
          </w:tcPr>
          <w:p w:rsidR="002E59FA" w:rsidRPr="00A52345" w:rsidRDefault="002E59FA" w:rsidP="002E59FA">
            <w:pPr>
              <w:jc w:val="center"/>
              <w:rPr>
                <w:bCs/>
                <w:iCs/>
                <w:sz w:val="18"/>
                <w:szCs w:val="18"/>
              </w:rPr>
            </w:pPr>
            <w:r w:rsidRPr="00A52345">
              <w:rPr>
                <w:bCs/>
                <w:iCs/>
                <w:sz w:val="18"/>
                <w:szCs w:val="18"/>
              </w:rPr>
              <w:t>19, 878</w:t>
            </w:r>
          </w:p>
        </w:tc>
        <w:tc>
          <w:tcPr>
            <w:tcW w:w="992" w:type="dxa"/>
          </w:tcPr>
          <w:p w:rsidR="002E59FA" w:rsidRPr="00A52345" w:rsidRDefault="002E59FA" w:rsidP="002E59FA">
            <w:pPr>
              <w:jc w:val="center"/>
              <w:rPr>
                <w:bCs/>
                <w:iCs/>
                <w:sz w:val="18"/>
                <w:szCs w:val="18"/>
              </w:rPr>
            </w:pPr>
            <w:r w:rsidRPr="00A52345">
              <w:rPr>
                <w:bCs/>
                <w:iCs/>
                <w:sz w:val="18"/>
                <w:szCs w:val="18"/>
              </w:rPr>
              <w:t>19, 878</w:t>
            </w:r>
          </w:p>
        </w:tc>
        <w:tc>
          <w:tcPr>
            <w:tcW w:w="850" w:type="dxa"/>
            <w:shd w:val="clear" w:color="auto" w:fill="auto"/>
          </w:tcPr>
          <w:p w:rsidR="002E59FA" w:rsidRPr="00A52345" w:rsidRDefault="002E59FA" w:rsidP="002E59FA">
            <w:pPr>
              <w:jc w:val="center"/>
              <w:rPr>
                <w:bCs/>
                <w:iCs/>
                <w:sz w:val="18"/>
                <w:szCs w:val="18"/>
              </w:rPr>
            </w:pPr>
            <w:r w:rsidRPr="00A52345">
              <w:rPr>
                <w:bCs/>
                <w:iCs/>
                <w:sz w:val="18"/>
                <w:szCs w:val="18"/>
              </w:rPr>
              <w:t>0,000</w:t>
            </w:r>
          </w:p>
        </w:tc>
      </w:tr>
      <w:tr w:rsidR="002E59FA" w:rsidRPr="00A52345" w:rsidTr="002E59FA">
        <w:trPr>
          <w:trHeight w:val="343"/>
          <w:jc w:val="center"/>
        </w:trPr>
        <w:tc>
          <w:tcPr>
            <w:tcW w:w="3231" w:type="dxa"/>
            <w:shd w:val="clear" w:color="auto" w:fill="auto"/>
          </w:tcPr>
          <w:p w:rsidR="002E59FA" w:rsidRPr="00A52345" w:rsidRDefault="002E59FA" w:rsidP="002E59FA">
            <w:pPr>
              <w:rPr>
                <w:bCs/>
                <w:sz w:val="18"/>
                <w:szCs w:val="18"/>
              </w:rPr>
            </w:pPr>
            <w:r w:rsidRPr="00A52345">
              <w:rPr>
                <w:bCs/>
                <w:sz w:val="18"/>
                <w:szCs w:val="18"/>
              </w:rPr>
              <w:t>ВСЕГО:</w:t>
            </w:r>
          </w:p>
        </w:tc>
        <w:tc>
          <w:tcPr>
            <w:tcW w:w="708" w:type="dxa"/>
          </w:tcPr>
          <w:p w:rsidR="002E59FA" w:rsidRPr="00A52345" w:rsidRDefault="002E59FA" w:rsidP="002E59FA">
            <w:pPr>
              <w:jc w:val="center"/>
              <w:rPr>
                <w:bCs/>
                <w:iCs/>
                <w:sz w:val="18"/>
                <w:szCs w:val="18"/>
              </w:rPr>
            </w:pPr>
          </w:p>
        </w:tc>
        <w:tc>
          <w:tcPr>
            <w:tcW w:w="567" w:type="dxa"/>
            <w:shd w:val="clear" w:color="auto" w:fill="auto"/>
          </w:tcPr>
          <w:p w:rsidR="002E59FA" w:rsidRPr="00A52345" w:rsidRDefault="002E59FA" w:rsidP="002E59FA">
            <w:pPr>
              <w:jc w:val="center"/>
              <w:rPr>
                <w:bCs/>
                <w:sz w:val="18"/>
                <w:szCs w:val="18"/>
              </w:rPr>
            </w:pPr>
          </w:p>
        </w:tc>
        <w:tc>
          <w:tcPr>
            <w:tcW w:w="709" w:type="dxa"/>
            <w:shd w:val="clear" w:color="auto" w:fill="auto"/>
          </w:tcPr>
          <w:p w:rsidR="002E59FA" w:rsidRPr="00A52345" w:rsidRDefault="002E59FA" w:rsidP="002E59FA">
            <w:pPr>
              <w:jc w:val="center"/>
              <w:rPr>
                <w:bCs/>
                <w:sz w:val="18"/>
                <w:szCs w:val="18"/>
              </w:rPr>
            </w:pPr>
          </w:p>
        </w:tc>
        <w:tc>
          <w:tcPr>
            <w:tcW w:w="1134" w:type="dxa"/>
            <w:shd w:val="clear" w:color="auto" w:fill="auto"/>
          </w:tcPr>
          <w:p w:rsidR="002E59FA" w:rsidRPr="00A52345" w:rsidRDefault="002E59FA" w:rsidP="002E59FA">
            <w:pPr>
              <w:jc w:val="center"/>
              <w:rPr>
                <w:bCs/>
                <w:sz w:val="18"/>
                <w:szCs w:val="18"/>
              </w:rPr>
            </w:pPr>
          </w:p>
        </w:tc>
        <w:tc>
          <w:tcPr>
            <w:tcW w:w="851" w:type="dxa"/>
            <w:shd w:val="clear" w:color="auto" w:fill="auto"/>
          </w:tcPr>
          <w:p w:rsidR="002E59FA" w:rsidRPr="00A52345" w:rsidRDefault="002E59FA" w:rsidP="002E59FA">
            <w:pPr>
              <w:jc w:val="center"/>
              <w:rPr>
                <w:bCs/>
                <w:sz w:val="18"/>
                <w:szCs w:val="18"/>
              </w:rPr>
            </w:pPr>
          </w:p>
        </w:tc>
        <w:tc>
          <w:tcPr>
            <w:tcW w:w="1134" w:type="dxa"/>
          </w:tcPr>
          <w:p w:rsidR="002E59FA" w:rsidRPr="00A52345" w:rsidRDefault="002E59FA" w:rsidP="002E59FA">
            <w:pPr>
              <w:jc w:val="center"/>
              <w:rPr>
                <w:bCs/>
                <w:sz w:val="18"/>
                <w:szCs w:val="18"/>
              </w:rPr>
            </w:pPr>
            <w:r w:rsidRPr="00A52345">
              <w:rPr>
                <w:bCs/>
                <w:sz w:val="18"/>
                <w:szCs w:val="18"/>
              </w:rPr>
              <w:t>4179,385-98</w:t>
            </w:r>
          </w:p>
        </w:tc>
        <w:tc>
          <w:tcPr>
            <w:tcW w:w="992" w:type="dxa"/>
          </w:tcPr>
          <w:p w:rsidR="002E59FA" w:rsidRPr="00A52345" w:rsidRDefault="002E59FA" w:rsidP="002E59FA">
            <w:pPr>
              <w:jc w:val="center"/>
              <w:rPr>
                <w:bCs/>
                <w:sz w:val="18"/>
                <w:szCs w:val="18"/>
              </w:rPr>
            </w:pPr>
            <w:r w:rsidRPr="00A52345">
              <w:rPr>
                <w:bCs/>
                <w:sz w:val="18"/>
                <w:szCs w:val="18"/>
              </w:rPr>
              <w:t>2 189, 693</w:t>
            </w:r>
          </w:p>
        </w:tc>
        <w:tc>
          <w:tcPr>
            <w:tcW w:w="850" w:type="dxa"/>
            <w:shd w:val="clear" w:color="auto" w:fill="auto"/>
          </w:tcPr>
          <w:p w:rsidR="002E59FA" w:rsidRPr="00A52345" w:rsidRDefault="002E59FA" w:rsidP="002E59FA">
            <w:pPr>
              <w:jc w:val="center"/>
              <w:rPr>
                <w:bCs/>
                <w:sz w:val="18"/>
                <w:szCs w:val="18"/>
              </w:rPr>
            </w:pPr>
            <w:r w:rsidRPr="00A52345">
              <w:rPr>
                <w:bCs/>
                <w:sz w:val="18"/>
                <w:szCs w:val="18"/>
              </w:rPr>
              <w:t>2 140, 151</w:t>
            </w:r>
          </w:p>
        </w:tc>
      </w:tr>
    </w:tbl>
    <w:p w:rsidR="002E59FA" w:rsidRDefault="002E59FA" w:rsidP="002E59FA">
      <w:pPr>
        <w:pStyle w:val="8"/>
        <w:tabs>
          <w:tab w:val="left" w:pos="0"/>
        </w:tabs>
        <w:spacing w:before="0" w:after="0"/>
        <w:jc w:val="center"/>
        <w:rPr>
          <w:i w:val="0"/>
          <w:sz w:val="18"/>
          <w:szCs w:val="18"/>
        </w:rPr>
      </w:pPr>
    </w:p>
    <w:p w:rsidR="002E59FA" w:rsidRPr="002E59FA" w:rsidRDefault="002E59FA" w:rsidP="002E59FA">
      <w:pPr>
        <w:pStyle w:val="8"/>
        <w:tabs>
          <w:tab w:val="left" w:pos="0"/>
        </w:tabs>
        <w:spacing w:before="0" w:after="0"/>
        <w:jc w:val="center"/>
        <w:rPr>
          <w:i w:val="0"/>
          <w:sz w:val="18"/>
          <w:szCs w:val="18"/>
        </w:rPr>
      </w:pPr>
      <w:r w:rsidRPr="00BD3FC0">
        <w:rPr>
          <w:i w:val="0"/>
          <w:sz w:val="18"/>
          <w:szCs w:val="18"/>
        </w:rPr>
        <w:t>Приложение №</w:t>
      </w:r>
      <w:r>
        <w:rPr>
          <w:i w:val="0"/>
          <w:sz w:val="18"/>
          <w:szCs w:val="18"/>
        </w:rPr>
        <w:t xml:space="preserve"> 6</w:t>
      </w:r>
      <w:r w:rsidRPr="00BD3FC0">
        <w:rPr>
          <w:i w:val="0"/>
          <w:sz w:val="18"/>
          <w:szCs w:val="18"/>
        </w:rPr>
        <w:t xml:space="preserve"> к решению Комитета местного самоуправления Мошковского сельсовета от 26.02.2020 № 67-11/</w:t>
      </w:r>
      <w:r w:rsidRPr="00BD3FC0">
        <w:rPr>
          <w:i w:val="0"/>
          <w:sz w:val="18"/>
          <w:szCs w:val="18"/>
          <w:lang w:val="en-US"/>
        </w:rPr>
        <w:t>VII</w:t>
      </w:r>
    </w:p>
    <w:p w:rsidR="002E59FA" w:rsidRPr="002E59FA" w:rsidRDefault="002E59FA" w:rsidP="002E59FA">
      <w:pPr>
        <w:pStyle w:val="6"/>
        <w:spacing w:before="0" w:after="0"/>
        <w:jc w:val="center"/>
        <w:rPr>
          <w:color w:val="000000" w:themeColor="text1"/>
          <w:sz w:val="18"/>
          <w:szCs w:val="18"/>
        </w:rPr>
      </w:pPr>
      <w:r w:rsidRPr="002E59FA">
        <w:rPr>
          <w:color w:val="000000" w:themeColor="text1"/>
          <w:sz w:val="18"/>
          <w:szCs w:val="18"/>
        </w:rPr>
        <w:t>Распределение бюджетных ассигнований по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классификации расходов бюджета Мошковского сельсовета на 2020 год и на плановый период 2021 и 2022 годов</w:t>
      </w:r>
    </w:p>
    <w:p w:rsidR="002E59FA" w:rsidRPr="001372E9" w:rsidRDefault="002E59FA" w:rsidP="002E59FA">
      <w:pPr>
        <w:rPr>
          <w:sz w:val="18"/>
          <w:szCs w:val="18"/>
        </w:rPr>
      </w:pPr>
    </w:p>
    <w:tbl>
      <w:tblPr>
        <w:tblW w:w="9634" w:type="dxa"/>
        <w:jc w:val="center"/>
        <w:tblLayout w:type="fixed"/>
        <w:tblLook w:val="04A0" w:firstRow="1" w:lastRow="0" w:firstColumn="1" w:lastColumn="0" w:noHBand="0" w:noVBand="1"/>
      </w:tblPr>
      <w:tblGrid>
        <w:gridCol w:w="3681"/>
        <w:gridCol w:w="1010"/>
        <w:gridCol w:w="709"/>
        <w:gridCol w:w="567"/>
        <w:gridCol w:w="708"/>
        <w:gridCol w:w="975"/>
        <w:gridCol w:w="992"/>
        <w:gridCol w:w="992"/>
      </w:tblGrid>
      <w:tr w:rsidR="002E59FA" w:rsidRPr="001372E9" w:rsidTr="002E59FA">
        <w:trPr>
          <w:trHeight w:val="315"/>
          <w:jc w:val="center"/>
        </w:trPr>
        <w:tc>
          <w:tcPr>
            <w:tcW w:w="3681" w:type="dxa"/>
            <w:vMerge w:val="restart"/>
            <w:tcBorders>
              <w:top w:val="single" w:sz="4" w:space="0" w:color="auto"/>
              <w:left w:val="single" w:sz="4" w:space="0" w:color="auto"/>
              <w:bottom w:val="single" w:sz="4" w:space="0" w:color="000000"/>
              <w:right w:val="single" w:sz="4" w:space="0" w:color="auto"/>
            </w:tcBorders>
            <w:shd w:val="clear" w:color="auto" w:fill="auto"/>
          </w:tcPr>
          <w:p w:rsidR="002E59FA" w:rsidRPr="001372E9" w:rsidRDefault="002E59FA" w:rsidP="002E59FA">
            <w:pPr>
              <w:jc w:val="center"/>
              <w:rPr>
                <w:sz w:val="18"/>
                <w:szCs w:val="18"/>
              </w:rPr>
            </w:pPr>
            <w:r w:rsidRPr="001372E9">
              <w:rPr>
                <w:sz w:val="18"/>
                <w:szCs w:val="18"/>
              </w:rPr>
              <w:t>Наименование показателя</w:t>
            </w:r>
          </w:p>
        </w:tc>
        <w:tc>
          <w:tcPr>
            <w:tcW w:w="2994" w:type="dxa"/>
            <w:gridSpan w:val="4"/>
            <w:tcBorders>
              <w:top w:val="single" w:sz="4" w:space="0" w:color="auto"/>
              <w:left w:val="nil"/>
              <w:bottom w:val="single" w:sz="4" w:space="0" w:color="auto"/>
              <w:right w:val="nil"/>
            </w:tcBorders>
            <w:shd w:val="clear" w:color="auto" w:fill="auto"/>
          </w:tcPr>
          <w:p w:rsidR="002E59FA" w:rsidRDefault="002E59FA" w:rsidP="002E59FA">
            <w:pPr>
              <w:jc w:val="center"/>
              <w:rPr>
                <w:sz w:val="18"/>
                <w:szCs w:val="18"/>
              </w:rPr>
            </w:pPr>
          </w:p>
          <w:p w:rsidR="002E59FA" w:rsidRPr="001372E9" w:rsidRDefault="002E59FA" w:rsidP="002E59FA">
            <w:pPr>
              <w:jc w:val="center"/>
              <w:rPr>
                <w:sz w:val="18"/>
                <w:szCs w:val="18"/>
              </w:rPr>
            </w:pPr>
          </w:p>
        </w:tc>
        <w:tc>
          <w:tcPr>
            <w:tcW w:w="2959" w:type="dxa"/>
            <w:gridSpan w:val="3"/>
            <w:tcBorders>
              <w:top w:val="single" w:sz="4" w:space="0" w:color="auto"/>
              <w:left w:val="single" w:sz="4" w:space="0" w:color="auto"/>
              <w:bottom w:val="single" w:sz="4" w:space="0" w:color="auto"/>
              <w:right w:val="single" w:sz="4" w:space="0" w:color="auto"/>
            </w:tcBorders>
            <w:shd w:val="clear" w:color="auto" w:fill="auto"/>
          </w:tcPr>
          <w:p w:rsidR="002E59FA" w:rsidRPr="001372E9" w:rsidRDefault="002E59FA" w:rsidP="002E59FA">
            <w:pPr>
              <w:jc w:val="center"/>
              <w:rPr>
                <w:sz w:val="18"/>
                <w:szCs w:val="18"/>
              </w:rPr>
            </w:pPr>
            <w:r w:rsidRPr="001372E9">
              <w:rPr>
                <w:sz w:val="18"/>
                <w:szCs w:val="18"/>
              </w:rPr>
              <w:t>Сумма, тыс. рублей</w:t>
            </w:r>
          </w:p>
        </w:tc>
      </w:tr>
      <w:tr w:rsidR="002E59FA" w:rsidRPr="001372E9" w:rsidTr="002E59FA">
        <w:trPr>
          <w:trHeight w:val="315"/>
          <w:jc w:val="center"/>
        </w:trPr>
        <w:tc>
          <w:tcPr>
            <w:tcW w:w="3681" w:type="dxa"/>
            <w:vMerge/>
            <w:tcBorders>
              <w:top w:val="single" w:sz="4" w:space="0" w:color="auto"/>
              <w:left w:val="single" w:sz="4" w:space="0" w:color="auto"/>
              <w:bottom w:val="single" w:sz="4" w:space="0" w:color="000000"/>
              <w:right w:val="single" w:sz="4" w:space="0" w:color="auto"/>
            </w:tcBorders>
          </w:tcPr>
          <w:p w:rsidR="002E59FA" w:rsidRPr="001372E9" w:rsidRDefault="002E59FA" w:rsidP="002E59FA">
            <w:pPr>
              <w:jc w:val="center"/>
              <w:rPr>
                <w:sz w:val="18"/>
                <w:szCs w:val="18"/>
              </w:rPr>
            </w:pPr>
          </w:p>
        </w:tc>
        <w:tc>
          <w:tcPr>
            <w:tcW w:w="1010" w:type="dxa"/>
            <w:tcBorders>
              <w:top w:val="nil"/>
              <w:left w:val="nil"/>
              <w:bottom w:val="single" w:sz="4" w:space="0" w:color="auto"/>
              <w:right w:val="single" w:sz="4" w:space="0" w:color="auto"/>
            </w:tcBorders>
            <w:shd w:val="clear" w:color="auto" w:fill="auto"/>
          </w:tcPr>
          <w:p w:rsidR="002E59FA" w:rsidRPr="001372E9" w:rsidRDefault="002E59FA" w:rsidP="002E59FA">
            <w:pPr>
              <w:jc w:val="center"/>
              <w:rPr>
                <w:sz w:val="18"/>
                <w:szCs w:val="18"/>
              </w:rPr>
            </w:pPr>
            <w:r w:rsidRPr="001372E9">
              <w:rPr>
                <w:sz w:val="18"/>
                <w:szCs w:val="18"/>
              </w:rPr>
              <w:t>Целевая статья</w:t>
            </w:r>
          </w:p>
        </w:tc>
        <w:tc>
          <w:tcPr>
            <w:tcW w:w="709" w:type="dxa"/>
            <w:tcBorders>
              <w:top w:val="nil"/>
              <w:left w:val="nil"/>
              <w:bottom w:val="single" w:sz="4" w:space="0" w:color="auto"/>
              <w:right w:val="single" w:sz="4" w:space="0" w:color="auto"/>
            </w:tcBorders>
            <w:shd w:val="clear" w:color="auto" w:fill="auto"/>
          </w:tcPr>
          <w:p w:rsidR="002E59FA" w:rsidRPr="001372E9" w:rsidRDefault="002E59FA" w:rsidP="002E59FA">
            <w:pPr>
              <w:jc w:val="center"/>
              <w:rPr>
                <w:sz w:val="18"/>
                <w:szCs w:val="18"/>
              </w:rPr>
            </w:pPr>
            <w:r w:rsidRPr="001372E9">
              <w:rPr>
                <w:sz w:val="18"/>
                <w:szCs w:val="18"/>
              </w:rPr>
              <w:t>Вид расхода</w:t>
            </w:r>
          </w:p>
        </w:tc>
        <w:tc>
          <w:tcPr>
            <w:tcW w:w="567" w:type="dxa"/>
            <w:tcBorders>
              <w:top w:val="nil"/>
              <w:left w:val="nil"/>
              <w:bottom w:val="single" w:sz="4" w:space="0" w:color="auto"/>
              <w:right w:val="single" w:sz="4" w:space="0" w:color="auto"/>
            </w:tcBorders>
            <w:shd w:val="clear" w:color="auto" w:fill="auto"/>
          </w:tcPr>
          <w:p w:rsidR="002E59FA" w:rsidRPr="001372E9" w:rsidRDefault="002E59FA" w:rsidP="002E59FA">
            <w:pPr>
              <w:jc w:val="center"/>
              <w:rPr>
                <w:sz w:val="18"/>
                <w:szCs w:val="18"/>
              </w:rPr>
            </w:pPr>
            <w:r w:rsidRPr="001372E9">
              <w:rPr>
                <w:sz w:val="18"/>
                <w:szCs w:val="18"/>
              </w:rPr>
              <w:t>Раз</w:t>
            </w:r>
          </w:p>
          <w:p w:rsidR="002E59FA" w:rsidRPr="001372E9" w:rsidRDefault="002E59FA" w:rsidP="002E59FA">
            <w:pPr>
              <w:jc w:val="center"/>
              <w:rPr>
                <w:sz w:val="18"/>
                <w:szCs w:val="18"/>
              </w:rPr>
            </w:pPr>
            <w:r w:rsidRPr="001372E9">
              <w:rPr>
                <w:sz w:val="18"/>
                <w:szCs w:val="18"/>
              </w:rPr>
              <w:t>дел</w:t>
            </w:r>
          </w:p>
        </w:tc>
        <w:tc>
          <w:tcPr>
            <w:tcW w:w="708" w:type="dxa"/>
            <w:tcBorders>
              <w:top w:val="nil"/>
              <w:left w:val="nil"/>
              <w:bottom w:val="single" w:sz="4" w:space="0" w:color="auto"/>
              <w:right w:val="single" w:sz="4" w:space="0" w:color="auto"/>
            </w:tcBorders>
            <w:shd w:val="clear" w:color="auto" w:fill="auto"/>
          </w:tcPr>
          <w:p w:rsidR="002E59FA" w:rsidRPr="001372E9" w:rsidRDefault="002E59FA" w:rsidP="002E59FA">
            <w:pPr>
              <w:jc w:val="center"/>
              <w:rPr>
                <w:sz w:val="18"/>
                <w:szCs w:val="18"/>
              </w:rPr>
            </w:pPr>
            <w:r w:rsidRPr="001372E9">
              <w:rPr>
                <w:sz w:val="18"/>
                <w:szCs w:val="18"/>
              </w:rPr>
              <w:t>Под</w:t>
            </w:r>
          </w:p>
          <w:p w:rsidR="002E59FA" w:rsidRPr="001372E9" w:rsidRDefault="002E59FA" w:rsidP="002E59FA">
            <w:pPr>
              <w:jc w:val="center"/>
              <w:rPr>
                <w:sz w:val="18"/>
                <w:szCs w:val="18"/>
              </w:rPr>
            </w:pPr>
            <w:r w:rsidRPr="001372E9">
              <w:rPr>
                <w:sz w:val="18"/>
                <w:szCs w:val="18"/>
              </w:rPr>
              <w:t>раздел</w:t>
            </w:r>
          </w:p>
        </w:tc>
        <w:tc>
          <w:tcPr>
            <w:tcW w:w="975" w:type="dxa"/>
            <w:tcBorders>
              <w:top w:val="single" w:sz="4" w:space="0" w:color="auto"/>
              <w:left w:val="single" w:sz="4" w:space="0" w:color="auto"/>
              <w:bottom w:val="single" w:sz="4" w:space="0" w:color="000000"/>
              <w:right w:val="single" w:sz="4" w:space="0" w:color="auto"/>
            </w:tcBorders>
            <w:shd w:val="clear" w:color="auto" w:fill="auto"/>
          </w:tcPr>
          <w:p w:rsidR="002E59FA" w:rsidRPr="001372E9" w:rsidRDefault="002E59FA" w:rsidP="002E59FA">
            <w:pPr>
              <w:jc w:val="center"/>
              <w:rPr>
                <w:sz w:val="18"/>
                <w:szCs w:val="18"/>
              </w:rPr>
            </w:pPr>
            <w:r w:rsidRPr="001372E9">
              <w:rPr>
                <w:sz w:val="18"/>
                <w:szCs w:val="18"/>
              </w:rPr>
              <w:t>2020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2E59FA" w:rsidRPr="001372E9" w:rsidRDefault="002E59FA" w:rsidP="002E59FA">
            <w:pPr>
              <w:jc w:val="center"/>
              <w:rPr>
                <w:sz w:val="18"/>
                <w:szCs w:val="18"/>
              </w:rPr>
            </w:pPr>
            <w:r w:rsidRPr="001372E9">
              <w:rPr>
                <w:sz w:val="18"/>
                <w:szCs w:val="18"/>
              </w:rPr>
              <w:t>2021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2E59FA" w:rsidRPr="001372E9" w:rsidRDefault="002E59FA" w:rsidP="002E59FA">
            <w:pPr>
              <w:jc w:val="center"/>
              <w:rPr>
                <w:sz w:val="18"/>
                <w:szCs w:val="18"/>
              </w:rPr>
            </w:pPr>
            <w:r w:rsidRPr="001372E9">
              <w:rPr>
                <w:sz w:val="18"/>
                <w:szCs w:val="18"/>
              </w:rPr>
              <w:t>2022 год</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sz w:val="18"/>
                <w:szCs w:val="18"/>
              </w:rPr>
              <w:t>1</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sz w:val="18"/>
                <w:szCs w:val="18"/>
              </w:rPr>
              <w:t>2</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sz w:val="18"/>
                <w:szCs w:val="18"/>
              </w:rPr>
              <w:t>3</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sz w:val="18"/>
                <w:szCs w:val="18"/>
              </w:rPr>
              <w:t>4</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sz w:val="18"/>
                <w:szCs w:val="18"/>
              </w:rPr>
              <w:t>5</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sz w:val="18"/>
                <w:szCs w:val="18"/>
              </w:rPr>
              <w:t>6</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sz w:val="18"/>
                <w:szCs w:val="18"/>
              </w:rPr>
              <w:t>7</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sz w:val="18"/>
                <w:szCs w:val="18"/>
              </w:rPr>
              <w:t>8</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0100000000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80,900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84,600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0110000000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80,900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84,600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0110100000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80,900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84,600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lastRenderedPageBreak/>
              <w:t>Осуществление переданных полномочий по первичному воинскому учету на территории поселения</w:t>
            </w:r>
          </w:p>
        </w:tc>
        <w:tc>
          <w:tcPr>
            <w:tcW w:w="1010"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0110151180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80,900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81,500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84,600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10"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0110151180</w:t>
            </w:r>
          </w:p>
        </w:tc>
        <w:tc>
          <w:tcPr>
            <w:tcW w:w="709"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100</w:t>
            </w:r>
          </w:p>
        </w:tc>
        <w:tc>
          <w:tcPr>
            <w:tcW w:w="567"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80,900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81,500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84,600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Расходы на выплаты персоналу государственных (муниципальных) органов</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0110151180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80,900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84,600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НАЦИОНАЛЬНАЯ ОБОРОНА</w:t>
            </w:r>
          </w:p>
        </w:tc>
        <w:tc>
          <w:tcPr>
            <w:tcW w:w="1010"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0110151180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80,900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81,500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84,600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Мобилизационная и вневойсковая подготовка</w:t>
            </w:r>
          </w:p>
        </w:tc>
        <w:tc>
          <w:tcPr>
            <w:tcW w:w="1010"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0110151180</w:t>
            </w:r>
          </w:p>
        </w:tc>
        <w:tc>
          <w:tcPr>
            <w:tcW w:w="709"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w:t>
            </w:r>
          </w:p>
        </w:tc>
        <w:tc>
          <w:tcPr>
            <w:tcW w:w="708"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w:t>
            </w:r>
          </w:p>
        </w:tc>
        <w:tc>
          <w:tcPr>
            <w:tcW w:w="975"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80,900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81,500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84,600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0200000000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640,347</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583,635</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0200100000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640,347</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583,635</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Создание условий для организации досуга и обеспечения жителей поселения услугами организации досуга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104,678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Закупка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104,678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закупки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104,678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КУЛЬТУРА, КИНЕМАТОГРАФИЯ</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08</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104,678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Культура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08</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104,678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583,635</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Межбюджетные трансферты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583,635</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межбюджетные трансферты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583,635</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КУЛЬТУРА, КИНЕМАТОГРАФИЯ</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08</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583,635</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Культура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08</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583,635</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0300000000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898,060-85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415,000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0310000000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738,060-85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415,000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0310100000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738,060-85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415,000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Содержание автомобильных дорог и искусственных сооружений на них</w:t>
            </w:r>
          </w:p>
        </w:tc>
        <w:tc>
          <w:tcPr>
            <w:tcW w:w="1010"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0310146010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lastRenderedPageBreak/>
              <w:t>Закупка товаров, работ и услуг для обеспечения государственных (муниципальных) нужд</w:t>
            </w:r>
          </w:p>
        </w:tc>
        <w:tc>
          <w:tcPr>
            <w:tcW w:w="1010"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0310146010</w:t>
            </w:r>
          </w:p>
        </w:tc>
        <w:tc>
          <w:tcPr>
            <w:tcW w:w="709"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200</w:t>
            </w:r>
          </w:p>
        </w:tc>
        <w:tc>
          <w:tcPr>
            <w:tcW w:w="567"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закупки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0310146010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НАЦИОНАЛЬНАЯ ЭКОНОМИКА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0310146010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Дорожное хозяйство (дорожные фонды)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0310146010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09</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Капитальный ремонт и ремонт автомобильных дорог общего пользования местного значения в границах поселения</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105,000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Закупка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105,000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закупки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105,000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НАЦИОНАЛЬНАЯ ЭКОНОМИКА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105,000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Дорожное хозяйство (дорожные фонды)</w:t>
            </w:r>
          </w:p>
        </w:tc>
        <w:tc>
          <w:tcPr>
            <w:tcW w:w="1010"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0310160200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09</w:t>
            </w: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428,060-85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105,000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1010"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0330000000</w:t>
            </w:r>
          </w:p>
        </w:tc>
        <w:tc>
          <w:tcPr>
            <w:tcW w:w="709"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160,000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0330300000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Закупка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закупки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ОБЩЕГОСУДАРСТВЕННЫЕ ВОПРОСЫ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Другие общегосударственные вопросы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1010"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0400000000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1866,967-99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682,919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603,994</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1010"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0410000000</w:t>
            </w:r>
          </w:p>
        </w:tc>
        <w:tc>
          <w:tcPr>
            <w:tcW w:w="709"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1838,709-99</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654,661</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595,614</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Основное мероприятие «Расходы на содержание органов местного самоуправления»</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1838,709-99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654,661</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595,614</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422,586</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1372E9">
              <w:rPr>
                <w:bCs/>
                <w:iCs/>
                <w:sz w:val="18"/>
                <w:szCs w:val="18"/>
              </w:rPr>
              <w:lastRenderedPageBreak/>
              <w:t>внебюджетными фондами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lastRenderedPageBreak/>
              <w:t>0410102100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422,586</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lastRenderedPageBreak/>
              <w:t>Расходы на выплаты персоналу государственных (муниципальных) органов</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422,586</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ОБЩЕГОСУДАРСТВЕННЫЕ ВОПРОСЫ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422,586</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422,586</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Расходы на выплаты по оплате труда Главы администрации Мошковского сельсовета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159,736</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159,736</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Расходы на выплаты персоналу государственных (муниципальных) органов</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159,736</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ОБЩЕГОСУДАРСТВЕННЫЕ ВОПРОСЫ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159,736</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159,736</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Расходы на обеспечение функций администрации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146,334-99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Закупка товаров, работ и услуг для обеспечения государственных (муниципальных) нужд</w:t>
            </w:r>
          </w:p>
        </w:tc>
        <w:tc>
          <w:tcPr>
            <w:tcW w:w="1010"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0410102200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121,418-99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закупки товаров, работ и услуг для обеспечения государственных (муниципальных) нужд</w:t>
            </w:r>
          </w:p>
        </w:tc>
        <w:tc>
          <w:tcPr>
            <w:tcW w:w="1010"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0410102200</w:t>
            </w:r>
          </w:p>
        </w:tc>
        <w:tc>
          <w:tcPr>
            <w:tcW w:w="709"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121,418-99</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ОБЩЕГОСУДАРСТВЕННЫЕ ВОПРОСЫ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121,418-99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121,418-99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бюджетные ассигнования</w:t>
            </w:r>
          </w:p>
        </w:tc>
        <w:tc>
          <w:tcPr>
            <w:tcW w:w="1010"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0410102200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24,916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Уплата налогов, сборов и иных платежей</w:t>
            </w:r>
          </w:p>
        </w:tc>
        <w:tc>
          <w:tcPr>
            <w:tcW w:w="1010"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0410102200</w:t>
            </w:r>
          </w:p>
        </w:tc>
        <w:tc>
          <w:tcPr>
            <w:tcW w:w="709"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850</w:t>
            </w:r>
          </w:p>
        </w:tc>
        <w:tc>
          <w:tcPr>
            <w:tcW w:w="567"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24,916</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ОБЩЕГОСУДАРСТВЕННЫЕ ВОПРОСЫ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24,916</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24,916</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0410164710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1372E9">
              <w:rPr>
                <w:bCs/>
                <w:iCs/>
                <w:sz w:val="18"/>
                <w:szCs w:val="18"/>
              </w:rPr>
              <w:lastRenderedPageBreak/>
              <w:t>органами управления государственными внебюджетными фондами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lastRenderedPageBreak/>
              <w:t>0410164710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lastRenderedPageBreak/>
              <w:t>Расходы на выплаты персоналу государственных (муниципальных) органов</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0410164710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ОБЩЕГОСУДАРСТВЕННЫЕ ВОПРОСЫ</w:t>
            </w:r>
          </w:p>
        </w:tc>
        <w:tc>
          <w:tcPr>
            <w:tcW w:w="1010"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0410164710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10"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0410164710</w:t>
            </w:r>
          </w:p>
        </w:tc>
        <w:tc>
          <w:tcPr>
            <w:tcW w:w="709"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120</w:t>
            </w:r>
          </w:p>
        </w:tc>
        <w:tc>
          <w:tcPr>
            <w:tcW w:w="567"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w:t>
            </w:r>
          </w:p>
        </w:tc>
        <w:tc>
          <w:tcPr>
            <w:tcW w:w="975"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13,292</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010"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0420000000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Основное мероприятие «Осуществление муниципальных закупок для муниципальных нужд Мошковского сельсовета»</w:t>
            </w:r>
          </w:p>
        </w:tc>
        <w:tc>
          <w:tcPr>
            <w:tcW w:w="1010"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0420100000</w:t>
            </w:r>
          </w:p>
        </w:tc>
        <w:tc>
          <w:tcPr>
            <w:tcW w:w="709"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Межбюджетные трансферты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межбюджетные трансферты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ОБЩЕГОСУДАРСТВЕННЫЕ ВОПРОСЫ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8,380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Подпрограмма «Социальная поддержка граждан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0440000000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0440100000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Социальное обеспечение и иные выплаты населению</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Публичные нормативные социальные выплаты гражданам</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СОЦИАЛЬНАЯ ПОЛИТИКА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Пенсионное обеспечение</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0500000000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lastRenderedPageBreak/>
              <w:t>Основное мероприятие «Защита населения и территории поселения от пожаров и чрезвычайных ситуаций»</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0500100000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Передача полномочий по обеспечению первичных мер пожарной безопасности в границах населенных пунктов</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Межбюджетные трансферты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межбюджетные трансферты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НАЦИОНАЛЬНАЯ БЕЗОПАСНОСТЬ И ПРАВООХРАНИТЕЛЬНАЯ ДЕЯТЕЛЬНОСТЬ</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Обеспечение пожарной безопасности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442,603</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0600000000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233,038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1010"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0600100000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229,788</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Организация уличного освещения</w:t>
            </w:r>
          </w:p>
        </w:tc>
        <w:tc>
          <w:tcPr>
            <w:tcW w:w="1010"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0600160100</w:t>
            </w:r>
          </w:p>
        </w:tc>
        <w:tc>
          <w:tcPr>
            <w:tcW w:w="709"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229,788</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Закупка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закупки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ЖИЛИЩНО-КОММУНАЛЬНОЕ ХОЗЯЙСТВО</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Благоустройство</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Основное мероприятие «</w:t>
            </w:r>
            <w:r w:rsidRPr="001372E9">
              <w:rPr>
                <w:sz w:val="18"/>
                <w:szCs w:val="18"/>
              </w:rPr>
              <w:t>Создание благоприятных условий для проживания граждан,поддержание санитарного состояния территории сельсовета на должном уровне, повышение экологической безопасности»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0600300000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3,250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Субсидии на обеспечение комплексного развития сельских территорий (благоустройство сельских территорий)</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bCs/>
                <w:iCs/>
                <w:sz w:val="18"/>
                <w:szCs w:val="18"/>
              </w:rPr>
              <w:t>06003</w:t>
            </w:r>
            <w:r w:rsidRPr="001372E9">
              <w:rPr>
                <w:bCs/>
                <w:iCs/>
                <w:sz w:val="18"/>
                <w:szCs w:val="18"/>
                <w:lang w:val="en-US"/>
              </w:rPr>
              <w:t>L</w:t>
            </w:r>
            <w:r w:rsidRPr="001372E9">
              <w:rPr>
                <w:bCs/>
                <w:iCs/>
                <w:sz w:val="18"/>
                <w:szCs w:val="18"/>
              </w:rPr>
              <w:t>5765</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3,250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Закупка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bCs/>
                <w:iCs/>
                <w:sz w:val="18"/>
                <w:szCs w:val="18"/>
              </w:rPr>
              <w:t>06003</w:t>
            </w:r>
            <w:r w:rsidRPr="001372E9">
              <w:rPr>
                <w:bCs/>
                <w:iCs/>
                <w:sz w:val="18"/>
                <w:szCs w:val="18"/>
                <w:lang w:val="en-US"/>
              </w:rPr>
              <w:t>L</w:t>
            </w:r>
            <w:r w:rsidRPr="001372E9">
              <w:rPr>
                <w:bCs/>
                <w:iCs/>
                <w:sz w:val="18"/>
                <w:szCs w:val="18"/>
              </w:rPr>
              <w:t>5765</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3,250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закупки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bCs/>
                <w:iCs/>
                <w:sz w:val="18"/>
                <w:szCs w:val="18"/>
              </w:rPr>
              <w:t>06003</w:t>
            </w:r>
            <w:r w:rsidRPr="001372E9">
              <w:rPr>
                <w:bCs/>
                <w:iCs/>
                <w:sz w:val="18"/>
                <w:szCs w:val="18"/>
                <w:lang w:val="en-US"/>
              </w:rPr>
              <w:t>L</w:t>
            </w:r>
            <w:r w:rsidRPr="001372E9">
              <w:rPr>
                <w:bCs/>
                <w:iCs/>
                <w:sz w:val="18"/>
                <w:szCs w:val="18"/>
              </w:rPr>
              <w:t>5765</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3,250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ЖИЛИЩНО-КОММУНАЛЬНОЕ ХОЗЯЙСТВО</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bCs/>
                <w:iCs/>
                <w:sz w:val="18"/>
                <w:szCs w:val="18"/>
              </w:rPr>
              <w:t>06001</w:t>
            </w:r>
            <w:r w:rsidRPr="001372E9">
              <w:rPr>
                <w:bCs/>
                <w:iCs/>
                <w:sz w:val="18"/>
                <w:szCs w:val="18"/>
                <w:lang w:val="en-US"/>
              </w:rPr>
              <w:t>L</w:t>
            </w:r>
            <w:r w:rsidRPr="001372E9">
              <w:rPr>
                <w:bCs/>
                <w:iCs/>
                <w:sz w:val="18"/>
                <w:szCs w:val="18"/>
              </w:rPr>
              <w:t>5765</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3,250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Благоустройство</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sz w:val="18"/>
                <w:szCs w:val="18"/>
              </w:rPr>
            </w:pPr>
            <w:r w:rsidRPr="001372E9">
              <w:rPr>
                <w:bCs/>
                <w:iCs/>
                <w:sz w:val="18"/>
                <w:szCs w:val="18"/>
              </w:rPr>
              <w:t>06003</w:t>
            </w:r>
            <w:r w:rsidRPr="001372E9">
              <w:rPr>
                <w:bCs/>
                <w:iCs/>
                <w:sz w:val="18"/>
                <w:szCs w:val="18"/>
                <w:lang w:val="en-US"/>
              </w:rPr>
              <w:t>L</w:t>
            </w:r>
            <w:r w:rsidRPr="001372E9">
              <w:rPr>
                <w:bCs/>
                <w:iCs/>
                <w:sz w:val="18"/>
                <w:szCs w:val="18"/>
              </w:rPr>
              <w:t>5765</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3,250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6400000000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Благоустройство населенных пунктов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6420000000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snapToGrid w:val="0"/>
                <w:sz w:val="18"/>
                <w:szCs w:val="18"/>
              </w:rPr>
              <w:t>Организация уличного освещения</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6420060100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Закупка товаров, работ и услуг для обеспечения государственных (муниципальных)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6420060100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 xml:space="preserve">Иные закупки товаров, работ и услуг для обеспечения государственных </w:t>
            </w:r>
            <w:r w:rsidRPr="001372E9">
              <w:rPr>
                <w:bCs/>
                <w:iCs/>
                <w:sz w:val="18"/>
                <w:szCs w:val="18"/>
              </w:rPr>
              <w:lastRenderedPageBreak/>
              <w:t>(муниципальных) нужд</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lastRenderedPageBreak/>
              <w:t>6420060100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lastRenderedPageBreak/>
              <w:t>ЖИЛИЩНО-КОММУНАЛЬНОЕ ХОЗЯЙСТВО</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6420060100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Благоустройство</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6420060100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05</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03</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8000000000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14,319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10,832</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10,319</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Резервные фонды местных администраций</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8010020500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бюджетные ассигнования</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8010020500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Резервные средства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8010020500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1,000</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ОБЩЕГОСУДАРСТВЕННЫЕ ВОПРОСЫ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8010020500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Резервные фонды</w:t>
            </w:r>
          </w:p>
        </w:tc>
        <w:tc>
          <w:tcPr>
            <w:tcW w:w="1010"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8010020500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870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11</w:t>
            </w:r>
          </w:p>
        </w:tc>
        <w:tc>
          <w:tcPr>
            <w:tcW w:w="975"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1,513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1,000</w:t>
            </w:r>
          </w:p>
        </w:tc>
      </w:tr>
      <w:tr w:rsidR="002E59FA" w:rsidRPr="001372E9" w:rsidTr="002E59FA">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Передача отдельных полномочий поселения району по исполнению вопросов местного значения</w:t>
            </w:r>
          </w:p>
        </w:tc>
        <w:tc>
          <w:tcPr>
            <w:tcW w:w="1010"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8020000000</w:t>
            </w:r>
          </w:p>
        </w:tc>
        <w:tc>
          <w:tcPr>
            <w:tcW w:w="709"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single" w:sz="4" w:space="0" w:color="auto"/>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Передача полномочий по осуществлению внутреннего муниципального финансового контроля</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Межбюджетные трансферты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Иные межбюджетные трансферты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ОБЩЕГОСУДАРСТВЕННЫЕ ВОПРОСЫ</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iCs/>
                <w:sz w:val="18"/>
                <w:szCs w:val="18"/>
              </w:rPr>
            </w:pPr>
            <w:r w:rsidRPr="001372E9">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06</w:t>
            </w: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iCs/>
                <w:sz w:val="18"/>
                <w:szCs w:val="18"/>
              </w:rPr>
            </w:pPr>
            <w:r w:rsidRPr="001372E9">
              <w:rPr>
                <w:bCs/>
                <w:iCs/>
                <w:sz w:val="18"/>
                <w:szCs w:val="18"/>
              </w:rPr>
              <w:t>9,319</w:t>
            </w:r>
          </w:p>
        </w:tc>
      </w:tr>
      <w:tr w:rsidR="002E59FA" w:rsidRPr="001372E9" w:rsidTr="002E59FA">
        <w:trPr>
          <w:trHeight w:val="315"/>
          <w:jc w:val="center"/>
        </w:trPr>
        <w:tc>
          <w:tcPr>
            <w:tcW w:w="3681" w:type="dxa"/>
            <w:tcBorders>
              <w:top w:val="nil"/>
              <w:left w:val="single" w:sz="4" w:space="0" w:color="auto"/>
              <w:bottom w:val="single" w:sz="4" w:space="0" w:color="auto"/>
              <w:right w:val="single" w:sz="4" w:space="0" w:color="auto"/>
            </w:tcBorders>
            <w:shd w:val="clear" w:color="auto" w:fill="auto"/>
            <w:noWrap/>
          </w:tcPr>
          <w:p w:rsidR="002E59FA" w:rsidRPr="001372E9" w:rsidRDefault="002E59FA" w:rsidP="002E59FA">
            <w:pPr>
              <w:rPr>
                <w:bCs/>
                <w:sz w:val="18"/>
                <w:szCs w:val="18"/>
              </w:rPr>
            </w:pPr>
            <w:r w:rsidRPr="001372E9">
              <w:rPr>
                <w:bCs/>
                <w:sz w:val="18"/>
                <w:szCs w:val="18"/>
              </w:rPr>
              <w:t>ВСЕГО:</w:t>
            </w:r>
          </w:p>
        </w:tc>
        <w:tc>
          <w:tcPr>
            <w:tcW w:w="1010"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sz w:val="18"/>
                <w:szCs w:val="18"/>
              </w:rPr>
            </w:pPr>
          </w:p>
        </w:tc>
        <w:tc>
          <w:tcPr>
            <w:tcW w:w="709"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sz w:val="18"/>
                <w:szCs w:val="18"/>
              </w:rPr>
            </w:pPr>
          </w:p>
        </w:tc>
        <w:tc>
          <w:tcPr>
            <w:tcW w:w="708"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sz w:val="18"/>
                <w:szCs w:val="18"/>
              </w:rPr>
            </w:pPr>
          </w:p>
        </w:tc>
        <w:tc>
          <w:tcPr>
            <w:tcW w:w="975"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sz w:val="18"/>
                <w:szCs w:val="18"/>
              </w:rPr>
            </w:pPr>
            <w:r w:rsidRPr="001372E9">
              <w:rPr>
                <w:bCs/>
                <w:sz w:val="18"/>
                <w:szCs w:val="18"/>
              </w:rPr>
              <w:t>4179,385-98</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sz w:val="18"/>
                <w:szCs w:val="18"/>
              </w:rPr>
            </w:pPr>
            <w:r w:rsidRPr="001372E9">
              <w:rPr>
                <w:bCs/>
                <w:sz w:val="18"/>
                <w:szCs w:val="18"/>
              </w:rPr>
              <w:t>2189,693</w:t>
            </w:r>
          </w:p>
        </w:tc>
        <w:tc>
          <w:tcPr>
            <w:tcW w:w="992" w:type="dxa"/>
            <w:tcBorders>
              <w:top w:val="nil"/>
              <w:left w:val="nil"/>
              <w:bottom w:val="single" w:sz="4" w:space="0" w:color="auto"/>
              <w:right w:val="single" w:sz="4" w:space="0" w:color="auto"/>
            </w:tcBorders>
            <w:shd w:val="clear" w:color="auto" w:fill="auto"/>
            <w:noWrap/>
          </w:tcPr>
          <w:p w:rsidR="002E59FA" w:rsidRPr="001372E9" w:rsidRDefault="002E59FA" w:rsidP="002E59FA">
            <w:pPr>
              <w:jc w:val="center"/>
              <w:rPr>
                <w:bCs/>
                <w:sz w:val="18"/>
                <w:szCs w:val="18"/>
              </w:rPr>
            </w:pPr>
            <w:r w:rsidRPr="001372E9">
              <w:rPr>
                <w:bCs/>
                <w:sz w:val="18"/>
                <w:szCs w:val="18"/>
              </w:rPr>
              <w:t>2140,151</w:t>
            </w:r>
          </w:p>
        </w:tc>
      </w:tr>
    </w:tbl>
    <w:p w:rsidR="00B51A0F" w:rsidRDefault="00B51A0F" w:rsidP="00B51A0F">
      <w:pPr>
        <w:jc w:val="center"/>
        <w:rPr>
          <w:b/>
          <w:sz w:val="18"/>
          <w:szCs w:val="18"/>
        </w:rPr>
      </w:pPr>
      <w:r>
        <w:rPr>
          <w:b/>
          <w:sz w:val="18"/>
          <w:szCs w:val="18"/>
        </w:rPr>
        <w:t>_________________________________________________________________________________________________________________</w:t>
      </w:r>
    </w:p>
    <w:p w:rsidR="00B51A0F" w:rsidRDefault="00B51A0F" w:rsidP="00B51A0F">
      <w:pPr>
        <w:jc w:val="center"/>
        <w:rPr>
          <w:b/>
          <w:sz w:val="18"/>
          <w:szCs w:val="18"/>
        </w:rPr>
      </w:pPr>
    </w:p>
    <w:p w:rsidR="00B51A0F" w:rsidRPr="003D64E6" w:rsidRDefault="00B51A0F" w:rsidP="00B51A0F">
      <w:pPr>
        <w:jc w:val="center"/>
        <w:rPr>
          <w:b/>
          <w:sz w:val="18"/>
          <w:szCs w:val="18"/>
        </w:rPr>
      </w:pPr>
      <w:r w:rsidRPr="00651233">
        <w:rPr>
          <w:b/>
          <w:sz w:val="18"/>
          <w:szCs w:val="18"/>
        </w:rPr>
        <w:t xml:space="preserve">Решение Комитета местного самоуправления Мошковского сельсовета Бековского района Пензенской области </w:t>
      </w:r>
      <w:r>
        <w:rPr>
          <w:b/>
          <w:sz w:val="18"/>
          <w:szCs w:val="18"/>
        </w:rPr>
        <w:t>от 26</w:t>
      </w:r>
      <w:r w:rsidRPr="00651233">
        <w:rPr>
          <w:b/>
          <w:sz w:val="18"/>
          <w:szCs w:val="18"/>
        </w:rPr>
        <w:t>.02.2020 № 6</w:t>
      </w:r>
      <w:r>
        <w:rPr>
          <w:b/>
          <w:sz w:val="18"/>
          <w:szCs w:val="18"/>
        </w:rPr>
        <w:t>8</w:t>
      </w:r>
      <w:r w:rsidRPr="00651233">
        <w:rPr>
          <w:b/>
          <w:sz w:val="18"/>
          <w:szCs w:val="18"/>
        </w:rPr>
        <w:t>-1</w:t>
      </w:r>
      <w:r>
        <w:rPr>
          <w:b/>
          <w:sz w:val="18"/>
          <w:szCs w:val="18"/>
        </w:rPr>
        <w:t>1</w:t>
      </w:r>
      <w:r w:rsidRPr="00651233">
        <w:rPr>
          <w:b/>
          <w:sz w:val="18"/>
          <w:szCs w:val="18"/>
        </w:rPr>
        <w:t>/</w:t>
      </w:r>
      <w:r w:rsidRPr="00651233">
        <w:rPr>
          <w:b/>
          <w:sz w:val="18"/>
          <w:szCs w:val="18"/>
          <w:lang w:val="en-US"/>
        </w:rPr>
        <w:t>VII</w:t>
      </w:r>
      <w:r w:rsidRPr="00651233">
        <w:rPr>
          <w:b/>
          <w:sz w:val="18"/>
          <w:szCs w:val="18"/>
        </w:rPr>
        <w:t xml:space="preserve"> «</w:t>
      </w:r>
      <w:r w:rsidRPr="003D64E6">
        <w:rPr>
          <w:b/>
          <w:sz w:val="18"/>
          <w:szCs w:val="18"/>
        </w:rPr>
        <w:t>О внесении изменений в Положение о порядке организации и проведения общественных обсуждений, публичных слушаний в сфере градостроительной деятельности, утвержденное решением Комитета местного самоуправления Мошковского сельсовета Бековского района Пензенской области от 29.11.2019 № 36-5/VII</w:t>
      </w:r>
    </w:p>
    <w:p w:rsidR="00B51A0F" w:rsidRPr="003D64E6" w:rsidRDefault="00B51A0F" w:rsidP="00B51A0F">
      <w:pPr>
        <w:jc w:val="both"/>
        <w:rPr>
          <w:sz w:val="18"/>
          <w:szCs w:val="18"/>
        </w:rPr>
      </w:pPr>
      <w:r w:rsidRPr="003D64E6">
        <w:rPr>
          <w:sz w:val="18"/>
          <w:szCs w:val="18"/>
        </w:rPr>
        <w:t xml:space="preserve">В соответствии со статьей 28 Федерального закона от 06.10.2003 № 131-ФЗ «Об общих принципах организации местного самоуправления в Российской Федерации» (с последующими изменениями), статьей 5.1 Градостроительного кодекса Российской Федерации, руководствуясь статьей 20 Устава Мошковского сельсовета Бековского района Пензенской области, </w:t>
      </w:r>
    </w:p>
    <w:p w:rsidR="00B51A0F" w:rsidRPr="003D64E6" w:rsidRDefault="00B51A0F" w:rsidP="00B51A0F">
      <w:pPr>
        <w:jc w:val="center"/>
        <w:rPr>
          <w:sz w:val="18"/>
          <w:szCs w:val="18"/>
        </w:rPr>
      </w:pPr>
      <w:r w:rsidRPr="003D64E6">
        <w:rPr>
          <w:sz w:val="18"/>
          <w:szCs w:val="18"/>
        </w:rPr>
        <w:t>Комитет местного самоуправления Мошковского сельсовета</w:t>
      </w:r>
      <w:r w:rsidRPr="003D64E6">
        <w:rPr>
          <w:b/>
          <w:sz w:val="18"/>
          <w:szCs w:val="18"/>
        </w:rPr>
        <w:t xml:space="preserve"> решил:</w:t>
      </w:r>
    </w:p>
    <w:p w:rsidR="00B51A0F" w:rsidRPr="003D64E6" w:rsidRDefault="00B51A0F" w:rsidP="00B51A0F">
      <w:pPr>
        <w:tabs>
          <w:tab w:val="left" w:pos="709"/>
        </w:tabs>
        <w:jc w:val="both"/>
        <w:rPr>
          <w:rFonts w:eastAsia="Lucida Sans Unicode"/>
          <w:sz w:val="18"/>
          <w:szCs w:val="18"/>
        </w:rPr>
      </w:pPr>
      <w:r w:rsidRPr="003D64E6">
        <w:rPr>
          <w:sz w:val="18"/>
          <w:szCs w:val="18"/>
        </w:rPr>
        <w:t xml:space="preserve">           1. Внести в Положение о порядке организации и проведения общественных обсуждений, публичных слушаний в сфере градостроительной деятельности, утвержденное решением Комитета местного самоуправления Мошковского сельсовета Бековского района Пензенской области от 29.11.2019 № 36-5/VII, </w:t>
      </w:r>
      <w:r w:rsidRPr="003D64E6">
        <w:rPr>
          <w:rFonts w:eastAsia="Lucida Sans Unicode"/>
          <w:sz w:val="18"/>
          <w:szCs w:val="18"/>
        </w:rPr>
        <w:t>следующие изменения:</w:t>
      </w:r>
    </w:p>
    <w:p w:rsidR="00B51A0F" w:rsidRPr="003D64E6" w:rsidRDefault="00B51A0F" w:rsidP="00B51A0F">
      <w:pPr>
        <w:jc w:val="both"/>
        <w:rPr>
          <w:rFonts w:eastAsia="Lucida Sans Unicode"/>
          <w:sz w:val="18"/>
          <w:szCs w:val="18"/>
        </w:rPr>
      </w:pPr>
      <w:r w:rsidRPr="003D64E6">
        <w:rPr>
          <w:rFonts w:eastAsia="Lucida Sans Unicode"/>
          <w:sz w:val="18"/>
          <w:szCs w:val="18"/>
        </w:rPr>
        <w:t>1.1. Абзац девятый пункта 1.2 изложить в следующей редакции:</w:t>
      </w:r>
    </w:p>
    <w:p w:rsidR="00B51A0F" w:rsidRPr="003D64E6" w:rsidRDefault="00B51A0F" w:rsidP="00B51A0F">
      <w:pPr>
        <w:jc w:val="both"/>
        <w:rPr>
          <w:rFonts w:eastAsia="Calibri"/>
          <w:sz w:val="18"/>
          <w:szCs w:val="18"/>
        </w:rPr>
      </w:pPr>
      <w:r w:rsidRPr="003D64E6">
        <w:rPr>
          <w:rFonts w:eastAsia="Lucida Sans Unicode"/>
          <w:sz w:val="18"/>
          <w:szCs w:val="18"/>
        </w:rPr>
        <w:t>«</w:t>
      </w:r>
      <w:r w:rsidRPr="003D64E6">
        <w:rPr>
          <w:rFonts w:eastAsia="Calibri"/>
          <w:sz w:val="18"/>
          <w:szCs w:val="18"/>
        </w:rPr>
        <w:t xml:space="preserve">Общественные обсуждения, публичные слушания не проводятся в случаях, предусмотренных частью 18 статьи 24, частью 3 статьи 31, частью 11 статьи 39, частью 1.1 статьи 40, частью 5.1 статьи 46 </w:t>
      </w:r>
      <w:proofErr w:type="spellStart"/>
      <w:r w:rsidRPr="003D64E6">
        <w:rPr>
          <w:rFonts w:eastAsia="Calibri"/>
          <w:sz w:val="18"/>
          <w:szCs w:val="18"/>
        </w:rPr>
        <w:t>ГрК</w:t>
      </w:r>
      <w:proofErr w:type="spellEnd"/>
      <w:r w:rsidRPr="003D64E6">
        <w:rPr>
          <w:rFonts w:eastAsia="Calibri"/>
          <w:sz w:val="18"/>
          <w:szCs w:val="18"/>
        </w:rPr>
        <w:t xml:space="preserve"> РФ и в иных случаях, предусмотренных другими федеральными законами.</w:t>
      </w:r>
      <w:r w:rsidRPr="003D64E6">
        <w:rPr>
          <w:sz w:val="18"/>
          <w:szCs w:val="18"/>
        </w:rPr>
        <w:t>»;</w:t>
      </w:r>
    </w:p>
    <w:p w:rsidR="00B51A0F" w:rsidRPr="003D64E6" w:rsidRDefault="00B51A0F" w:rsidP="00B51A0F">
      <w:pPr>
        <w:jc w:val="both"/>
        <w:rPr>
          <w:sz w:val="18"/>
          <w:szCs w:val="18"/>
        </w:rPr>
      </w:pPr>
      <w:r w:rsidRPr="003D64E6">
        <w:rPr>
          <w:sz w:val="18"/>
          <w:szCs w:val="18"/>
        </w:rPr>
        <w:t>1.2. Пункт 1.6 изложить в следующей редакции:</w:t>
      </w:r>
    </w:p>
    <w:p w:rsidR="00B51A0F" w:rsidRPr="003D64E6" w:rsidRDefault="00B51A0F" w:rsidP="00B51A0F">
      <w:pPr>
        <w:jc w:val="both"/>
        <w:rPr>
          <w:sz w:val="18"/>
          <w:szCs w:val="18"/>
        </w:rPr>
      </w:pPr>
      <w:r w:rsidRPr="003D64E6">
        <w:rPr>
          <w:sz w:val="18"/>
          <w:szCs w:val="18"/>
        </w:rPr>
        <w:t>«1.6. Для принятия решения о назначении общественных обсуждений, публичных слушаний по инициативе населения, в представительный орган должно быть представлено заявление инициативной группы жителей, численностью не менее 3 человек, оформленное по форме согласно приложению № 1 к настоящему Положению.</w:t>
      </w:r>
    </w:p>
    <w:p w:rsidR="00B51A0F" w:rsidRPr="003D64E6" w:rsidRDefault="00B51A0F" w:rsidP="00B51A0F">
      <w:pPr>
        <w:jc w:val="both"/>
        <w:rPr>
          <w:sz w:val="18"/>
          <w:szCs w:val="18"/>
        </w:rPr>
      </w:pPr>
      <w:r w:rsidRPr="003D64E6">
        <w:rPr>
          <w:rFonts w:eastAsia="Calibri"/>
          <w:sz w:val="18"/>
          <w:szCs w:val="18"/>
        </w:rPr>
        <w:t>Для принятия решения о назначении общественных обсуждений, публичных слушаний в целях предоставлении разрешения на условно разрешенный вид использования земельного участка или объекта капитального строительства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 Данное заявление</w:t>
      </w:r>
      <w:r w:rsidRPr="003D64E6">
        <w:rPr>
          <w:sz w:val="18"/>
          <w:szCs w:val="18"/>
        </w:rPr>
        <w:t xml:space="preserve">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w:t>
      </w:r>
    </w:p>
    <w:p w:rsidR="00B51A0F" w:rsidRPr="003D64E6" w:rsidRDefault="00B51A0F" w:rsidP="00B51A0F">
      <w:pPr>
        <w:jc w:val="both"/>
        <w:rPr>
          <w:sz w:val="18"/>
          <w:szCs w:val="18"/>
        </w:rPr>
      </w:pPr>
      <w:r w:rsidRPr="003D64E6">
        <w:rPr>
          <w:rFonts w:eastAsia="Calibri"/>
          <w:sz w:val="18"/>
          <w:szCs w:val="18"/>
        </w:rPr>
        <w:t xml:space="preserve">Для принятия решения о назначении общественных обсуждений, публичных слушаний в целях предоставления разрешения на отклонение от предельных параметров разрешенного строительства, реконструкции объектов капитального строительства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направляют заявление о предоставлении разрешения на условно разрешенный вид использования в Комиссию. </w:t>
      </w:r>
      <w:r w:rsidRPr="003D64E6">
        <w:rPr>
          <w:rFonts w:eastAsia="Calibri"/>
          <w:sz w:val="18"/>
          <w:szCs w:val="18"/>
        </w:rPr>
        <w:lastRenderedPageBreak/>
        <w:t>Данное заявление</w:t>
      </w:r>
      <w:r w:rsidRPr="003D64E6">
        <w:rPr>
          <w:sz w:val="18"/>
          <w:szCs w:val="18"/>
        </w:rPr>
        <w:t xml:space="preserve">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w:t>
      </w:r>
    </w:p>
    <w:p w:rsidR="00B51A0F" w:rsidRPr="003D64E6" w:rsidRDefault="00B51A0F" w:rsidP="00B51A0F">
      <w:pPr>
        <w:jc w:val="both"/>
        <w:rPr>
          <w:sz w:val="18"/>
          <w:szCs w:val="18"/>
        </w:rPr>
      </w:pPr>
      <w:r w:rsidRPr="003D64E6">
        <w:rPr>
          <w:sz w:val="18"/>
          <w:szCs w:val="18"/>
        </w:rPr>
        <w:t>Организатор общественных обсуждений, публичных слушаний направляет сообщения о проведении общественных обсуждений,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B51A0F" w:rsidRPr="003D64E6" w:rsidRDefault="00B51A0F" w:rsidP="00B51A0F">
      <w:pPr>
        <w:jc w:val="both"/>
        <w:rPr>
          <w:sz w:val="18"/>
          <w:szCs w:val="18"/>
        </w:rPr>
      </w:pPr>
      <w:r w:rsidRPr="003D64E6">
        <w:rPr>
          <w:rFonts w:eastAsia="Calibri"/>
          <w:sz w:val="18"/>
          <w:szCs w:val="18"/>
        </w:rPr>
        <w:t xml:space="preserve">После поступления заявлений, указанных в абзацах втором и третьем настоящего пункта, Комиссия не позднее 5 рабочих дней направляет данные заявления в представительный орган для принятия решения о назначении </w:t>
      </w:r>
      <w:r w:rsidRPr="003D64E6">
        <w:rPr>
          <w:sz w:val="18"/>
          <w:szCs w:val="18"/>
        </w:rPr>
        <w:t xml:space="preserve">общественных обсуждений, публичных слушаний. </w:t>
      </w:r>
    </w:p>
    <w:p w:rsidR="00B51A0F" w:rsidRPr="003D64E6" w:rsidRDefault="00B51A0F" w:rsidP="00B51A0F">
      <w:pPr>
        <w:jc w:val="both"/>
        <w:rPr>
          <w:sz w:val="18"/>
          <w:szCs w:val="18"/>
        </w:rPr>
      </w:pPr>
      <w:r w:rsidRPr="003D64E6">
        <w:rPr>
          <w:sz w:val="18"/>
          <w:szCs w:val="18"/>
        </w:rPr>
        <w:t xml:space="preserve">Представительный орган принимает решение </w:t>
      </w:r>
      <w:r w:rsidRPr="003D64E6">
        <w:rPr>
          <w:rFonts w:eastAsia="Calibri"/>
          <w:sz w:val="18"/>
          <w:szCs w:val="18"/>
        </w:rPr>
        <w:t xml:space="preserve">о назначении </w:t>
      </w:r>
      <w:r w:rsidRPr="003D64E6">
        <w:rPr>
          <w:sz w:val="18"/>
          <w:szCs w:val="18"/>
        </w:rPr>
        <w:t xml:space="preserve">общественных обсуждений, публичных слушаний </w:t>
      </w:r>
      <w:r w:rsidRPr="003D64E6">
        <w:rPr>
          <w:rFonts w:eastAsia="Calibri"/>
          <w:sz w:val="18"/>
          <w:szCs w:val="18"/>
        </w:rPr>
        <w:t xml:space="preserve">не позднее чем через 30 дней со дня поступления заявлений, указанных в абзацах втором и третьем настоящего пункта, за исключением случая, предусмотренного, частью 4 статьи 39 </w:t>
      </w:r>
      <w:proofErr w:type="spellStart"/>
      <w:r w:rsidRPr="003D64E6">
        <w:rPr>
          <w:rFonts w:eastAsia="Calibri"/>
          <w:sz w:val="18"/>
          <w:szCs w:val="18"/>
        </w:rPr>
        <w:t>ГрК</w:t>
      </w:r>
      <w:proofErr w:type="spellEnd"/>
      <w:r w:rsidRPr="003D64E6">
        <w:rPr>
          <w:rFonts w:eastAsia="Calibri"/>
          <w:sz w:val="18"/>
          <w:szCs w:val="18"/>
        </w:rPr>
        <w:t xml:space="preserve"> РФ.</w:t>
      </w:r>
      <w:r w:rsidRPr="003D64E6">
        <w:rPr>
          <w:sz w:val="18"/>
          <w:szCs w:val="18"/>
        </w:rPr>
        <w:t>»;</w:t>
      </w:r>
    </w:p>
    <w:p w:rsidR="00B51A0F" w:rsidRPr="003D64E6" w:rsidRDefault="00B51A0F" w:rsidP="00B51A0F">
      <w:pPr>
        <w:jc w:val="both"/>
        <w:rPr>
          <w:sz w:val="18"/>
          <w:szCs w:val="18"/>
        </w:rPr>
      </w:pPr>
      <w:r w:rsidRPr="003D64E6">
        <w:rPr>
          <w:sz w:val="18"/>
          <w:szCs w:val="18"/>
        </w:rPr>
        <w:t>1.3. Подпункт 2 пункта 2.2 изложить в следующей редакции:</w:t>
      </w:r>
    </w:p>
    <w:p w:rsidR="00B51A0F" w:rsidRPr="003D64E6" w:rsidRDefault="00B51A0F" w:rsidP="00B51A0F">
      <w:pPr>
        <w:jc w:val="both"/>
        <w:rPr>
          <w:sz w:val="18"/>
          <w:szCs w:val="18"/>
        </w:rPr>
      </w:pPr>
      <w:r w:rsidRPr="003D64E6">
        <w:rPr>
          <w:sz w:val="18"/>
          <w:szCs w:val="18"/>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поселения в информационно-телекоммуникационной сети «Интернет» по адресу </w:t>
      </w:r>
      <w:hyperlink r:id="rId10" w:history="1">
        <w:r w:rsidRPr="00B51A0F">
          <w:rPr>
            <w:rStyle w:val="ab"/>
            <w:b w:val="0"/>
            <w:i w:val="0"/>
            <w:color w:val="000000"/>
            <w:sz w:val="18"/>
            <w:szCs w:val="18"/>
          </w:rPr>
          <w:t>http</w:t>
        </w:r>
        <w:r w:rsidRPr="00B51A0F">
          <w:rPr>
            <w:rStyle w:val="ab"/>
            <w:b w:val="0"/>
            <w:i w:val="0"/>
            <w:color w:val="000000"/>
            <w:sz w:val="18"/>
            <w:szCs w:val="18"/>
            <w:lang w:val="ru-RU"/>
          </w:rPr>
          <w:t>://</w:t>
        </w:r>
        <w:proofErr w:type="spellStart"/>
        <w:r w:rsidRPr="00B51A0F">
          <w:rPr>
            <w:rStyle w:val="ab"/>
            <w:b w:val="0"/>
            <w:i w:val="0"/>
            <w:color w:val="000000"/>
            <w:sz w:val="18"/>
            <w:szCs w:val="18"/>
          </w:rPr>
          <w:t>moshkovo</w:t>
        </w:r>
        <w:proofErr w:type="spellEnd"/>
        <w:r w:rsidRPr="00B51A0F">
          <w:rPr>
            <w:rStyle w:val="ab"/>
            <w:b w:val="0"/>
            <w:i w:val="0"/>
            <w:color w:val="000000"/>
            <w:sz w:val="18"/>
            <w:szCs w:val="18"/>
            <w:lang w:val="ru-RU"/>
          </w:rPr>
          <w:t>.</w:t>
        </w:r>
        <w:proofErr w:type="spellStart"/>
        <w:r w:rsidRPr="00B51A0F">
          <w:rPr>
            <w:rStyle w:val="ab"/>
            <w:b w:val="0"/>
            <w:i w:val="0"/>
            <w:color w:val="000000"/>
            <w:sz w:val="18"/>
            <w:szCs w:val="18"/>
          </w:rPr>
          <w:t>bekovo</w:t>
        </w:r>
        <w:proofErr w:type="spellEnd"/>
        <w:r w:rsidRPr="00B51A0F">
          <w:rPr>
            <w:rStyle w:val="ab"/>
            <w:b w:val="0"/>
            <w:i w:val="0"/>
            <w:color w:val="000000"/>
            <w:sz w:val="18"/>
            <w:szCs w:val="18"/>
            <w:lang w:val="ru-RU"/>
          </w:rPr>
          <w:t>.</w:t>
        </w:r>
        <w:proofErr w:type="spellStart"/>
        <w:r w:rsidRPr="00B51A0F">
          <w:rPr>
            <w:rStyle w:val="ab"/>
            <w:b w:val="0"/>
            <w:i w:val="0"/>
            <w:color w:val="000000"/>
            <w:sz w:val="18"/>
            <w:szCs w:val="18"/>
          </w:rPr>
          <w:t>pnzreg</w:t>
        </w:r>
        <w:proofErr w:type="spellEnd"/>
        <w:r w:rsidRPr="00B51A0F">
          <w:rPr>
            <w:rStyle w:val="ab"/>
            <w:b w:val="0"/>
            <w:i w:val="0"/>
            <w:color w:val="000000"/>
            <w:sz w:val="18"/>
            <w:szCs w:val="18"/>
            <w:lang w:val="ru-RU"/>
          </w:rPr>
          <w:t>.</w:t>
        </w:r>
        <w:proofErr w:type="spellStart"/>
        <w:r w:rsidRPr="00B51A0F">
          <w:rPr>
            <w:rStyle w:val="ab"/>
            <w:b w:val="0"/>
            <w:i w:val="0"/>
            <w:color w:val="000000"/>
            <w:sz w:val="18"/>
            <w:szCs w:val="18"/>
          </w:rPr>
          <w:t>ru</w:t>
        </w:r>
        <w:proofErr w:type="spellEnd"/>
      </w:hyperlink>
      <w:r w:rsidRPr="003D64E6">
        <w:rPr>
          <w:sz w:val="18"/>
          <w:szCs w:val="18"/>
        </w:rPr>
        <w:t>(далее – официальный сайт) и открытие экспозиции (экспозиций) такого проекта;».</w:t>
      </w:r>
    </w:p>
    <w:p w:rsidR="00B51A0F" w:rsidRPr="003D64E6" w:rsidRDefault="00B51A0F" w:rsidP="00B51A0F">
      <w:pPr>
        <w:jc w:val="both"/>
        <w:rPr>
          <w:sz w:val="18"/>
          <w:szCs w:val="18"/>
        </w:rPr>
      </w:pPr>
      <w:r w:rsidRPr="003D64E6">
        <w:rPr>
          <w:sz w:val="18"/>
          <w:szCs w:val="18"/>
        </w:rPr>
        <w:t>2. Опубликовать настоящее решение в информационном бюллетене «Ведомости Мошковского сельсовета».</w:t>
      </w:r>
    </w:p>
    <w:p w:rsidR="00B51A0F" w:rsidRPr="003D64E6" w:rsidRDefault="00B51A0F" w:rsidP="00B51A0F">
      <w:pPr>
        <w:jc w:val="both"/>
        <w:rPr>
          <w:sz w:val="18"/>
          <w:szCs w:val="18"/>
        </w:rPr>
      </w:pPr>
      <w:r w:rsidRPr="003D64E6">
        <w:rPr>
          <w:sz w:val="18"/>
          <w:szCs w:val="18"/>
        </w:rPr>
        <w:t>3. Настоящее решение вступает в силу после его официального опубликования.</w:t>
      </w:r>
    </w:p>
    <w:p w:rsidR="00B51A0F" w:rsidRPr="003D64E6" w:rsidRDefault="00B51A0F" w:rsidP="00B51A0F">
      <w:pPr>
        <w:jc w:val="both"/>
        <w:rPr>
          <w:sz w:val="18"/>
          <w:szCs w:val="18"/>
        </w:rPr>
      </w:pPr>
      <w:r w:rsidRPr="003D64E6">
        <w:rPr>
          <w:sz w:val="18"/>
          <w:szCs w:val="18"/>
        </w:rPr>
        <w:t>4. Контроль за исполнением настоящего решения возложить на главу Мошковского сельсовета Артамошкину И.А.</w:t>
      </w:r>
    </w:p>
    <w:p w:rsidR="00B51A0F" w:rsidRPr="003D64E6" w:rsidRDefault="00B51A0F" w:rsidP="00B51A0F">
      <w:pPr>
        <w:jc w:val="both"/>
        <w:rPr>
          <w:sz w:val="18"/>
          <w:szCs w:val="18"/>
        </w:rPr>
      </w:pPr>
      <w:r w:rsidRPr="003D64E6">
        <w:rPr>
          <w:sz w:val="18"/>
          <w:szCs w:val="18"/>
        </w:rPr>
        <w:t>Глава Мошковского сельсовета                                                         И.А. Артамошкина</w:t>
      </w:r>
    </w:p>
    <w:p w:rsidR="002E59FA" w:rsidRPr="00AC06E1" w:rsidRDefault="00B51A0F" w:rsidP="002E59FA">
      <w:r>
        <w:t>_____________________________________________________________________________________</w:t>
      </w:r>
    </w:p>
    <w:p w:rsidR="00B51A0F" w:rsidRDefault="00B51A0F" w:rsidP="00BD3FC0">
      <w:pPr>
        <w:rPr>
          <w:b/>
          <w:sz w:val="18"/>
          <w:szCs w:val="18"/>
        </w:rPr>
      </w:pPr>
    </w:p>
    <w:p w:rsidR="00B51A0F" w:rsidRPr="00E2086D" w:rsidRDefault="00B51A0F" w:rsidP="00B51A0F">
      <w:pPr>
        <w:jc w:val="center"/>
        <w:rPr>
          <w:b/>
          <w:sz w:val="18"/>
          <w:szCs w:val="18"/>
        </w:rPr>
      </w:pPr>
      <w:r w:rsidRPr="00651233">
        <w:rPr>
          <w:b/>
          <w:sz w:val="18"/>
          <w:szCs w:val="18"/>
        </w:rPr>
        <w:t xml:space="preserve">Решение Комитета местного самоуправления Мошковского сельсовета Бековского района Пензенской области </w:t>
      </w:r>
      <w:r>
        <w:rPr>
          <w:b/>
          <w:sz w:val="18"/>
          <w:szCs w:val="18"/>
        </w:rPr>
        <w:t>от 26</w:t>
      </w:r>
      <w:r w:rsidRPr="00651233">
        <w:rPr>
          <w:b/>
          <w:sz w:val="18"/>
          <w:szCs w:val="18"/>
        </w:rPr>
        <w:t>.02.2020 № 6</w:t>
      </w:r>
      <w:r>
        <w:rPr>
          <w:b/>
          <w:sz w:val="18"/>
          <w:szCs w:val="18"/>
        </w:rPr>
        <w:t>9</w:t>
      </w:r>
      <w:r w:rsidRPr="00651233">
        <w:rPr>
          <w:b/>
          <w:sz w:val="18"/>
          <w:szCs w:val="18"/>
        </w:rPr>
        <w:t>-1</w:t>
      </w:r>
      <w:r>
        <w:rPr>
          <w:b/>
          <w:sz w:val="18"/>
          <w:szCs w:val="18"/>
        </w:rPr>
        <w:t>1</w:t>
      </w:r>
      <w:r w:rsidRPr="00651233">
        <w:rPr>
          <w:b/>
          <w:sz w:val="18"/>
          <w:szCs w:val="18"/>
        </w:rPr>
        <w:t>/</w:t>
      </w:r>
      <w:r w:rsidRPr="00651233">
        <w:rPr>
          <w:b/>
          <w:sz w:val="18"/>
          <w:szCs w:val="18"/>
          <w:lang w:val="en-US"/>
        </w:rPr>
        <w:t>VII</w:t>
      </w:r>
      <w:r>
        <w:rPr>
          <w:b/>
          <w:sz w:val="18"/>
          <w:szCs w:val="18"/>
        </w:rPr>
        <w:t xml:space="preserve"> «</w:t>
      </w:r>
      <w:r w:rsidRPr="00E2086D">
        <w:rPr>
          <w:b/>
          <w:sz w:val="18"/>
          <w:szCs w:val="18"/>
        </w:rPr>
        <w:t>Об утверждении Порядка предоставления межбюджетных трансфертов из бюджета Мошковского сельсовета Бековского района Пензенской области бюджету Бековского района Пензенской области</w:t>
      </w:r>
    </w:p>
    <w:p w:rsidR="00B51A0F" w:rsidRPr="00E2086D" w:rsidRDefault="00B51A0F" w:rsidP="00B51A0F">
      <w:pPr>
        <w:pStyle w:val="ConsPlusNormal2"/>
        <w:jc w:val="both"/>
        <w:rPr>
          <w:rFonts w:ascii="Times New Roman" w:hAnsi="Times New Roman"/>
          <w:sz w:val="18"/>
          <w:szCs w:val="18"/>
        </w:rPr>
      </w:pPr>
      <w:r w:rsidRPr="00E2086D">
        <w:rPr>
          <w:rFonts w:ascii="Times New Roman" w:hAnsi="Times New Roman"/>
          <w:sz w:val="18"/>
          <w:szCs w:val="18"/>
        </w:rPr>
        <w:t>В соответствии со статьей 142.5 Бюджетного кодекса РФ, законом Пензенской области от 20.09.2005 № 849-ЗПО «О межбюджетных отношениях в Пензенской области» (с последующими изменениями), руководствуясь статьей 20 Устава Мошковского сельсовета Бековского района Пензенской области,</w:t>
      </w:r>
    </w:p>
    <w:p w:rsidR="00B51A0F" w:rsidRPr="00E2086D" w:rsidRDefault="00B51A0F" w:rsidP="00B51A0F">
      <w:pPr>
        <w:jc w:val="center"/>
        <w:rPr>
          <w:b/>
          <w:sz w:val="18"/>
          <w:szCs w:val="18"/>
        </w:rPr>
      </w:pPr>
      <w:r w:rsidRPr="00E2086D">
        <w:rPr>
          <w:sz w:val="18"/>
          <w:szCs w:val="18"/>
        </w:rPr>
        <w:t xml:space="preserve">Комитет местного самоуправления Мошковского сельсовета </w:t>
      </w:r>
      <w:r w:rsidRPr="00E2086D">
        <w:rPr>
          <w:b/>
          <w:sz w:val="18"/>
          <w:szCs w:val="18"/>
        </w:rPr>
        <w:t>решил:</w:t>
      </w:r>
    </w:p>
    <w:p w:rsidR="00B51A0F" w:rsidRPr="00E2086D" w:rsidRDefault="00B51A0F" w:rsidP="00B51A0F">
      <w:pPr>
        <w:jc w:val="both"/>
        <w:rPr>
          <w:sz w:val="18"/>
          <w:szCs w:val="18"/>
        </w:rPr>
      </w:pPr>
      <w:r w:rsidRPr="00E2086D">
        <w:rPr>
          <w:sz w:val="18"/>
          <w:szCs w:val="18"/>
        </w:rPr>
        <w:t>1. Утвердить прилагаемый Порядок предоставления межбюджетных трансфертов из бюджета Мошковского сельсовета Бековского района Пензенской области бюджету Бековского района Пензенской области.</w:t>
      </w:r>
    </w:p>
    <w:p w:rsidR="00B51A0F" w:rsidRPr="00E2086D" w:rsidRDefault="00B51A0F" w:rsidP="00B51A0F">
      <w:pPr>
        <w:jc w:val="both"/>
        <w:rPr>
          <w:sz w:val="18"/>
          <w:szCs w:val="18"/>
        </w:rPr>
      </w:pPr>
      <w:r w:rsidRPr="00E2086D">
        <w:rPr>
          <w:sz w:val="18"/>
          <w:szCs w:val="18"/>
        </w:rPr>
        <w:t>2. Настоящее решение вступает в силу после его официального опубликования.</w:t>
      </w:r>
    </w:p>
    <w:p w:rsidR="00B51A0F" w:rsidRPr="00E2086D" w:rsidRDefault="00B51A0F" w:rsidP="00B51A0F">
      <w:pPr>
        <w:jc w:val="both"/>
        <w:rPr>
          <w:sz w:val="18"/>
          <w:szCs w:val="18"/>
        </w:rPr>
      </w:pPr>
      <w:r w:rsidRPr="00E2086D">
        <w:rPr>
          <w:sz w:val="18"/>
          <w:szCs w:val="18"/>
        </w:rPr>
        <w:t>3. Опубликовать настоящее решение в информационном бюллетене «Ведомости Мошковского сельсовета».</w:t>
      </w:r>
    </w:p>
    <w:p w:rsidR="00B51A0F" w:rsidRPr="00E2086D" w:rsidRDefault="00B51A0F" w:rsidP="00B51A0F">
      <w:pPr>
        <w:jc w:val="both"/>
        <w:rPr>
          <w:sz w:val="18"/>
          <w:szCs w:val="18"/>
        </w:rPr>
      </w:pPr>
      <w:r w:rsidRPr="00E2086D">
        <w:rPr>
          <w:sz w:val="18"/>
          <w:szCs w:val="18"/>
        </w:rPr>
        <w:t>4. Контроль за исполнением настоящего решения возложить на главу Мошковского сельсовета Артамошкину И.А.</w:t>
      </w:r>
    </w:p>
    <w:p w:rsidR="00B51A0F" w:rsidRPr="00E2086D" w:rsidRDefault="00B51A0F" w:rsidP="00B51A0F">
      <w:pPr>
        <w:jc w:val="both"/>
        <w:rPr>
          <w:sz w:val="18"/>
          <w:szCs w:val="18"/>
        </w:rPr>
      </w:pPr>
      <w:r w:rsidRPr="00E2086D">
        <w:rPr>
          <w:sz w:val="18"/>
          <w:szCs w:val="18"/>
        </w:rPr>
        <w:t>Глава Мошковского сельсовета                                              И.А. Артамошкина</w:t>
      </w:r>
    </w:p>
    <w:p w:rsidR="00B51A0F" w:rsidRPr="00E2086D" w:rsidRDefault="00B51A0F" w:rsidP="00B51A0F">
      <w:pPr>
        <w:jc w:val="right"/>
        <w:rPr>
          <w:sz w:val="18"/>
          <w:szCs w:val="18"/>
        </w:rPr>
      </w:pPr>
    </w:p>
    <w:p w:rsidR="00B51A0F" w:rsidRPr="00E2086D" w:rsidRDefault="00B51A0F" w:rsidP="00B51A0F">
      <w:pPr>
        <w:jc w:val="center"/>
        <w:rPr>
          <w:sz w:val="18"/>
          <w:szCs w:val="18"/>
        </w:rPr>
      </w:pPr>
      <w:r w:rsidRPr="00E2086D">
        <w:rPr>
          <w:sz w:val="18"/>
          <w:szCs w:val="18"/>
        </w:rPr>
        <w:t xml:space="preserve">Утвержден решением Комитета </w:t>
      </w:r>
      <w:r>
        <w:rPr>
          <w:sz w:val="18"/>
          <w:szCs w:val="18"/>
        </w:rPr>
        <w:t>местного</w:t>
      </w:r>
      <w:r w:rsidRPr="00E2086D">
        <w:rPr>
          <w:sz w:val="18"/>
          <w:szCs w:val="18"/>
        </w:rPr>
        <w:t xml:space="preserve"> самоуправления Мошковского сельсовета от 26.02.2020 № 69-11/</w:t>
      </w:r>
      <w:r w:rsidRPr="00E2086D">
        <w:rPr>
          <w:sz w:val="18"/>
          <w:szCs w:val="18"/>
          <w:lang w:val="en-US"/>
        </w:rPr>
        <w:t>VII</w:t>
      </w:r>
    </w:p>
    <w:p w:rsidR="00B51A0F" w:rsidRPr="00E2086D" w:rsidRDefault="00B51A0F" w:rsidP="00B51A0F">
      <w:pPr>
        <w:pStyle w:val="ConsPlusTitle"/>
        <w:widowControl/>
        <w:jc w:val="center"/>
        <w:rPr>
          <w:rFonts w:ascii="Times New Roman" w:hAnsi="Times New Roman" w:cs="Times New Roman"/>
          <w:sz w:val="18"/>
          <w:szCs w:val="18"/>
        </w:rPr>
      </w:pPr>
      <w:r w:rsidRPr="00E2086D">
        <w:rPr>
          <w:rFonts w:ascii="Times New Roman" w:hAnsi="Times New Roman" w:cs="Times New Roman"/>
          <w:sz w:val="18"/>
          <w:szCs w:val="18"/>
        </w:rPr>
        <w:t>Порядок предоставления межбюджетных трансфертов из бюджета Мошковского сельсовета Бековского района Пензенской области бюджету Бековского района Пензенской области</w:t>
      </w:r>
    </w:p>
    <w:p w:rsidR="00B51A0F" w:rsidRPr="00E2086D" w:rsidRDefault="00B51A0F" w:rsidP="00B51A0F">
      <w:pPr>
        <w:autoSpaceDE w:val="0"/>
        <w:autoSpaceDN w:val="0"/>
        <w:adjustRightInd w:val="0"/>
        <w:jc w:val="center"/>
        <w:rPr>
          <w:sz w:val="18"/>
          <w:szCs w:val="18"/>
        </w:rPr>
      </w:pPr>
    </w:p>
    <w:p w:rsidR="00B51A0F" w:rsidRPr="00E2086D" w:rsidRDefault="00B51A0F" w:rsidP="00B51A0F">
      <w:pPr>
        <w:autoSpaceDE w:val="0"/>
        <w:autoSpaceDN w:val="0"/>
        <w:adjustRightInd w:val="0"/>
        <w:jc w:val="center"/>
        <w:rPr>
          <w:sz w:val="18"/>
          <w:szCs w:val="18"/>
        </w:rPr>
      </w:pPr>
      <w:r w:rsidRPr="00E2086D">
        <w:rPr>
          <w:sz w:val="18"/>
          <w:szCs w:val="18"/>
        </w:rPr>
        <w:t>1. Общие положения</w:t>
      </w:r>
    </w:p>
    <w:p w:rsidR="00B51A0F" w:rsidRPr="00E2086D" w:rsidRDefault="00B51A0F" w:rsidP="00B51A0F">
      <w:pPr>
        <w:autoSpaceDE w:val="0"/>
        <w:autoSpaceDN w:val="0"/>
        <w:adjustRightInd w:val="0"/>
        <w:jc w:val="both"/>
        <w:rPr>
          <w:sz w:val="18"/>
          <w:szCs w:val="18"/>
        </w:rPr>
      </w:pPr>
      <w:r w:rsidRPr="00E2086D">
        <w:rPr>
          <w:sz w:val="18"/>
          <w:szCs w:val="18"/>
        </w:rPr>
        <w:t xml:space="preserve">1.1. Настоящий Порядок предоставления межбюджетных трансфертов из бюджета Мошковского сельсовета Бековского района Пензенской области бюджету Бековского района Пензенской области разработан в соответствии с Бюджетным кодексом РФ, Федеральным законом от 06.10.2003 № 131-ФЗ «Об общих принципах организации местного самоуправления в Российской Федерации», </w:t>
      </w:r>
      <w:hyperlink r:id="rId11" w:history="1">
        <w:r w:rsidRPr="00E2086D">
          <w:rPr>
            <w:sz w:val="18"/>
            <w:szCs w:val="18"/>
          </w:rPr>
          <w:t>законом</w:t>
        </w:r>
      </w:hyperlink>
      <w:r w:rsidRPr="00E2086D">
        <w:rPr>
          <w:sz w:val="18"/>
          <w:szCs w:val="18"/>
        </w:rPr>
        <w:t xml:space="preserve"> Пензенской области от 20.09.2005 № 849-ЗПО «О межбюджетных отношениях в Пензенской области» и регулирует отношения по вопросам предоставления межбюджетных трансфертов из бюджета Мошковского сельсовета Бековского района Пензенской области (далее – бюджет поселения) бюджету Бековского района Пензенской области (далее – бюджет района).</w:t>
      </w:r>
    </w:p>
    <w:p w:rsidR="00B51A0F" w:rsidRPr="00E2086D" w:rsidRDefault="00B51A0F" w:rsidP="00B51A0F">
      <w:pPr>
        <w:pStyle w:val="ConsPlusNormal2"/>
        <w:jc w:val="both"/>
        <w:rPr>
          <w:rFonts w:ascii="Times New Roman" w:hAnsi="Times New Roman"/>
          <w:sz w:val="18"/>
          <w:szCs w:val="18"/>
        </w:rPr>
      </w:pPr>
      <w:r w:rsidRPr="00E2086D">
        <w:rPr>
          <w:rFonts w:ascii="Times New Roman" w:hAnsi="Times New Roman"/>
          <w:sz w:val="18"/>
          <w:szCs w:val="18"/>
        </w:rPr>
        <w:t>1.2. Межбюджетные трансферты из бюджета поселения бюджету района предоставляются в форме иных межбюджетных трансфертов на осуществление части полномочий по решению вопросов местного значения в соответствии с заключенными соглашениями.</w:t>
      </w:r>
    </w:p>
    <w:p w:rsidR="00B51A0F" w:rsidRPr="00E2086D" w:rsidRDefault="00B51A0F" w:rsidP="00B51A0F">
      <w:pPr>
        <w:autoSpaceDE w:val="0"/>
        <w:autoSpaceDN w:val="0"/>
        <w:adjustRightInd w:val="0"/>
        <w:jc w:val="center"/>
        <w:outlineLvl w:val="1"/>
        <w:rPr>
          <w:sz w:val="18"/>
          <w:szCs w:val="18"/>
        </w:rPr>
      </w:pPr>
      <w:r w:rsidRPr="00E2086D">
        <w:rPr>
          <w:sz w:val="18"/>
          <w:szCs w:val="18"/>
        </w:rPr>
        <w:t>2. Условия предоставления межбюджетных трансфертов</w:t>
      </w:r>
    </w:p>
    <w:p w:rsidR="00B51A0F" w:rsidRPr="00E2086D" w:rsidRDefault="00B51A0F" w:rsidP="00B51A0F">
      <w:pPr>
        <w:autoSpaceDE w:val="0"/>
        <w:autoSpaceDN w:val="0"/>
        <w:adjustRightInd w:val="0"/>
        <w:jc w:val="both"/>
        <w:rPr>
          <w:sz w:val="18"/>
          <w:szCs w:val="18"/>
        </w:rPr>
      </w:pPr>
      <w:r w:rsidRPr="00E2086D">
        <w:rPr>
          <w:sz w:val="18"/>
          <w:szCs w:val="18"/>
        </w:rPr>
        <w:t>2.1. Основаниями предоставления межбюджетных трансфертов из бюджета поселения бюджету района являются:</w:t>
      </w:r>
    </w:p>
    <w:p w:rsidR="00B51A0F" w:rsidRPr="00E2086D" w:rsidRDefault="00B51A0F" w:rsidP="00B51A0F">
      <w:pPr>
        <w:autoSpaceDE w:val="0"/>
        <w:autoSpaceDN w:val="0"/>
        <w:adjustRightInd w:val="0"/>
        <w:jc w:val="both"/>
        <w:rPr>
          <w:sz w:val="18"/>
          <w:szCs w:val="18"/>
        </w:rPr>
      </w:pPr>
      <w:r w:rsidRPr="00E2086D">
        <w:rPr>
          <w:sz w:val="18"/>
          <w:szCs w:val="18"/>
        </w:rPr>
        <w:t>- заключение соглашения между органом местного самоуправления Мошковского сельсовета Бековского района Пензенской области и органом местного самоуправления Бековского района Пензенской области о передаче осуществления части полномочий по решению вопросов местного значения.</w:t>
      </w:r>
    </w:p>
    <w:p w:rsidR="00B51A0F" w:rsidRPr="00E2086D" w:rsidRDefault="00B51A0F" w:rsidP="00B51A0F">
      <w:pPr>
        <w:autoSpaceDE w:val="0"/>
        <w:autoSpaceDN w:val="0"/>
        <w:adjustRightInd w:val="0"/>
        <w:jc w:val="both"/>
        <w:rPr>
          <w:sz w:val="18"/>
          <w:szCs w:val="18"/>
        </w:rPr>
      </w:pPr>
      <w:r w:rsidRPr="00E2086D">
        <w:rPr>
          <w:sz w:val="18"/>
          <w:szCs w:val="18"/>
        </w:rPr>
        <w:t>- принятие соответствующих решений Собрания представителей Бековского района Пензенской области и Комитета местного самоуправления Мошковского сельсовета Бековского района Пензенской области о передаче осуществления части полномочий по решению вопросов местного значения;</w:t>
      </w:r>
    </w:p>
    <w:p w:rsidR="00B51A0F" w:rsidRPr="00E2086D" w:rsidRDefault="00B51A0F" w:rsidP="00B51A0F">
      <w:pPr>
        <w:autoSpaceDE w:val="0"/>
        <w:autoSpaceDN w:val="0"/>
        <w:adjustRightInd w:val="0"/>
        <w:jc w:val="both"/>
        <w:rPr>
          <w:sz w:val="18"/>
          <w:szCs w:val="18"/>
        </w:rPr>
      </w:pPr>
      <w:r w:rsidRPr="00E2086D">
        <w:rPr>
          <w:sz w:val="18"/>
          <w:szCs w:val="18"/>
        </w:rPr>
        <w:t>2.2. Объем средств и целевое назначение межбюджетных трансфертов утверждаются решением Комитета местного самоуправления Мошковского сельсовета Бековского района Пензенской области в бюджете на очередной финансовый год (очередной финансовый год и плановый период), или посредством внесения изменений в решение о бюджете поселения на текущий финансовый год и плановый период.</w:t>
      </w:r>
    </w:p>
    <w:p w:rsidR="00B51A0F" w:rsidRPr="00E2086D" w:rsidRDefault="00B51A0F" w:rsidP="00B51A0F">
      <w:pPr>
        <w:autoSpaceDE w:val="0"/>
        <w:autoSpaceDN w:val="0"/>
        <w:adjustRightInd w:val="0"/>
        <w:jc w:val="both"/>
        <w:rPr>
          <w:sz w:val="18"/>
          <w:szCs w:val="18"/>
        </w:rPr>
      </w:pPr>
      <w:r w:rsidRPr="00E2086D">
        <w:rPr>
          <w:sz w:val="18"/>
          <w:szCs w:val="18"/>
        </w:rPr>
        <w:t>2.3. Межбюджетные трансферты предоставляются в пределах бюджетных ассигнований и лимитов бюджетных обязательств, утвержденных сводной бюджетной росписью бюджета поселения на основании соглашения о передаче осуществления части полномочий по решению вопросов местного значения.</w:t>
      </w:r>
    </w:p>
    <w:p w:rsidR="00B51A0F" w:rsidRPr="00E2086D" w:rsidRDefault="00B51A0F" w:rsidP="00B51A0F">
      <w:pPr>
        <w:autoSpaceDE w:val="0"/>
        <w:autoSpaceDN w:val="0"/>
        <w:adjustRightInd w:val="0"/>
        <w:jc w:val="both"/>
        <w:rPr>
          <w:sz w:val="18"/>
          <w:szCs w:val="18"/>
        </w:rPr>
      </w:pPr>
      <w:r w:rsidRPr="00E2086D">
        <w:rPr>
          <w:sz w:val="18"/>
          <w:szCs w:val="18"/>
        </w:rPr>
        <w:lastRenderedPageBreak/>
        <w:t>2.4. Межбюджетные трансферты, передаваемые бюджетом поселения бюджету района, учитываются в составе доходов бюджета района согласно бюджетной классификации и используются по направлениям расходов, предусмотренных соответствующей целевой статьей в соответствии с Порядком применения целевых статей расходов бюджета Бековского района Пензенской области.</w:t>
      </w:r>
    </w:p>
    <w:p w:rsidR="00B51A0F" w:rsidRPr="00E2086D" w:rsidRDefault="00B51A0F" w:rsidP="00B51A0F">
      <w:pPr>
        <w:autoSpaceDE w:val="0"/>
        <w:autoSpaceDN w:val="0"/>
        <w:adjustRightInd w:val="0"/>
        <w:jc w:val="both"/>
        <w:rPr>
          <w:sz w:val="18"/>
          <w:szCs w:val="18"/>
        </w:rPr>
      </w:pPr>
      <w:r w:rsidRPr="00E2086D">
        <w:rPr>
          <w:sz w:val="18"/>
          <w:szCs w:val="18"/>
        </w:rPr>
        <w:t xml:space="preserve"> 2.5. При несоблюдении органа местного самоуправления Бековского района Пензенской области предоставления межбюджетных трансфертов из бюджета поселения Управление финансов администрации Бековского района Пензенской области приостанавливает предоставление межбюджетных трансфертов бюджету района до устранения нарушений.</w:t>
      </w:r>
    </w:p>
    <w:p w:rsidR="00B51A0F" w:rsidRPr="00E2086D" w:rsidRDefault="00B51A0F" w:rsidP="00B51A0F">
      <w:pPr>
        <w:autoSpaceDE w:val="0"/>
        <w:autoSpaceDN w:val="0"/>
        <w:adjustRightInd w:val="0"/>
        <w:jc w:val="center"/>
        <w:outlineLvl w:val="1"/>
        <w:rPr>
          <w:sz w:val="18"/>
          <w:szCs w:val="18"/>
        </w:rPr>
      </w:pPr>
      <w:r w:rsidRPr="00E2086D">
        <w:rPr>
          <w:sz w:val="18"/>
          <w:szCs w:val="18"/>
        </w:rPr>
        <w:t xml:space="preserve">3. Порядок предоставления межбюджетных трансфертов </w:t>
      </w:r>
    </w:p>
    <w:p w:rsidR="00B51A0F" w:rsidRPr="00E2086D" w:rsidRDefault="00B51A0F" w:rsidP="00B51A0F">
      <w:pPr>
        <w:pStyle w:val="ConsPlusNormal2"/>
        <w:jc w:val="both"/>
        <w:rPr>
          <w:rFonts w:ascii="Times New Roman" w:hAnsi="Times New Roman"/>
          <w:sz w:val="18"/>
          <w:szCs w:val="18"/>
        </w:rPr>
      </w:pPr>
      <w:r w:rsidRPr="00E2086D">
        <w:rPr>
          <w:rFonts w:ascii="Times New Roman" w:hAnsi="Times New Roman"/>
          <w:sz w:val="18"/>
          <w:szCs w:val="18"/>
        </w:rPr>
        <w:t>3.1. Расчет межбюджетных трансфертов из бюджета поселения осуществляется в соответствии с Методикой по расчету объема иных межбюджетных трансфертов, передаваемых бюджету Бековского района Пензенской области для осуществления части полномочий по решению вопросов местного значения Мошковского сельсовета Бековского района Пензенской области, утвержденной решением Комитета местного самоуправления Мошковского сельсовета Бековского района Пензенской области.</w:t>
      </w:r>
    </w:p>
    <w:p w:rsidR="00B51A0F" w:rsidRPr="00E2086D" w:rsidRDefault="00B51A0F" w:rsidP="00B51A0F">
      <w:pPr>
        <w:jc w:val="both"/>
        <w:rPr>
          <w:sz w:val="18"/>
          <w:szCs w:val="18"/>
        </w:rPr>
      </w:pPr>
      <w:r w:rsidRPr="00E2086D">
        <w:rPr>
          <w:sz w:val="18"/>
          <w:szCs w:val="18"/>
        </w:rPr>
        <w:t>3.2. Межбюджетные трансферты перечисляются на счета территориальных органов Федерального казначейства, открытые для кассового обслуживания бюджета района.</w:t>
      </w:r>
    </w:p>
    <w:p w:rsidR="00B51A0F" w:rsidRPr="00E2086D" w:rsidRDefault="00B51A0F" w:rsidP="00B51A0F">
      <w:pPr>
        <w:pStyle w:val="ConsPlusNormal2"/>
        <w:jc w:val="both"/>
        <w:rPr>
          <w:rFonts w:ascii="Times New Roman" w:hAnsi="Times New Roman"/>
          <w:sz w:val="18"/>
          <w:szCs w:val="18"/>
        </w:rPr>
      </w:pPr>
      <w:r w:rsidRPr="00E2086D">
        <w:rPr>
          <w:rFonts w:ascii="Times New Roman" w:hAnsi="Times New Roman"/>
          <w:sz w:val="18"/>
          <w:szCs w:val="18"/>
        </w:rPr>
        <w:t>3.3. Межбюджетные трансферты, имеющие целевое назначение, не использованные в текущем финансовом году, могут использоваться в очередном финансовом году на те же цели при наличии потребности в указанных трансфертах в соответствии с решением о бюджете района на основании уведомлений по расчетам между бюджетами по межбюджетным трансфертам.</w:t>
      </w:r>
    </w:p>
    <w:p w:rsidR="00B51A0F" w:rsidRDefault="00B51A0F" w:rsidP="00B51A0F">
      <w:pPr>
        <w:pStyle w:val="ConsPlusNormal2"/>
        <w:jc w:val="both"/>
        <w:rPr>
          <w:rFonts w:ascii="Times New Roman" w:hAnsi="Times New Roman"/>
          <w:sz w:val="18"/>
          <w:szCs w:val="18"/>
        </w:rPr>
      </w:pPr>
      <w:r w:rsidRPr="00E2086D">
        <w:rPr>
          <w:rFonts w:ascii="Times New Roman" w:hAnsi="Times New Roman"/>
          <w:sz w:val="18"/>
          <w:szCs w:val="18"/>
        </w:rPr>
        <w:t>При отсутствии потребности в указанных трансфертах не использованные по состоянию на 1 января очередного финансового года межбюджетные трансферты подлежат возврату в бюджет поселения в срок до 1 февраля, следующего за отчетным годом.</w:t>
      </w:r>
    </w:p>
    <w:p w:rsidR="00DB22AB" w:rsidRDefault="00DB22AB" w:rsidP="00B51A0F">
      <w:pPr>
        <w:pStyle w:val="ConsPlusNormal2"/>
        <w:jc w:val="both"/>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_________________________________________________________________________________________________________________</w:t>
      </w:r>
    </w:p>
    <w:p w:rsidR="00324AEC" w:rsidRDefault="00324AEC" w:rsidP="00324AEC">
      <w:pPr>
        <w:pStyle w:val="ConsPlusNormal2"/>
        <w:jc w:val="center"/>
        <w:rPr>
          <w:rFonts w:ascii="Times New Roman" w:hAnsi="Times New Roman"/>
          <w:b/>
          <w:bCs/>
          <w:spacing w:val="-1"/>
          <w:sz w:val="18"/>
          <w:szCs w:val="18"/>
        </w:rPr>
      </w:pPr>
    </w:p>
    <w:p w:rsidR="00324AEC" w:rsidRPr="00324AEC" w:rsidRDefault="00324AEC" w:rsidP="00324AEC">
      <w:pPr>
        <w:pStyle w:val="ConsPlusNormal2"/>
        <w:jc w:val="center"/>
        <w:rPr>
          <w:rFonts w:ascii="Times New Roman" w:hAnsi="Times New Roman"/>
          <w:b/>
          <w:sz w:val="18"/>
          <w:szCs w:val="18"/>
        </w:rPr>
      </w:pPr>
      <w:r w:rsidRPr="00324AEC">
        <w:rPr>
          <w:rFonts w:ascii="Times New Roman" w:hAnsi="Times New Roman"/>
          <w:b/>
          <w:bCs/>
          <w:spacing w:val="-1"/>
          <w:sz w:val="18"/>
          <w:szCs w:val="18"/>
        </w:rPr>
        <w:t>Постановление администрации Мошковского сельсовета Бековского района Пензенской области от 20.02.2020 № 8 «О внесении изменений в муниципальную программу Мошковского сельсовета</w:t>
      </w:r>
      <w:r w:rsidRPr="00324AEC">
        <w:rPr>
          <w:rFonts w:ascii="Times New Roman" w:hAnsi="Times New Roman"/>
          <w:b/>
          <w:bCs/>
          <w:color w:val="FF0000"/>
          <w:spacing w:val="-1"/>
          <w:sz w:val="18"/>
          <w:szCs w:val="18"/>
        </w:rPr>
        <w:t xml:space="preserve"> </w:t>
      </w:r>
      <w:r w:rsidRPr="00324AEC">
        <w:rPr>
          <w:rFonts w:ascii="Times New Roman" w:hAnsi="Times New Roman"/>
          <w:b/>
          <w:bCs/>
          <w:spacing w:val="-1"/>
          <w:sz w:val="18"/>
          <w:szCs w:val="18"/>
        </w:rPr>
        <w:t>Бековского района Пензенской области «</w:t>
      </w:r>
      <w:r w:rsidRPr="00324AEC">
        <w:rPr>
          <w:rFonts w:ascii="Times New Roman" w:hAnsi="Times New Roman"/>
          <w:b/>
          <w:sz w:val="18"/>
          <w:szCs w:val="18"/>
        </w:rPr>
        <w:t>Благоустройство населенных пунктов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50»</w:t>
      </w:r>
    </w:p>
    <w:p w:rsidR="00324AEC" w:rsidRPr="00324AEC" w:rsidRDefault="00324AEC" w:rsidP="00324AEC">
      <w:pPr>
        <w:tabs>
          <w:tab w:val="left" w:pos="3213"/>
        </w:tabs>
        <w:jc w:val="both"/>
        <w:rPr>
          <w:sz w:val="18"/>
          <w:szCs w:val="18"/>
        </w:rPr>
      </w:pPr>
      <w:r w:rsidRPr="00324AEC">
        <w:rPr>
          <w:bCs/>
          <w:sz w:val="18"/>
          <w:szCs w:val="18"/>
        </w:rPr>
        <w:t>В соответствии</w:t>
      </w:r>
      <w:r w:rsidRPr="00324AEC">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324AEC">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324AEC">
        <w:rPr>
          <w:sz w:val="18"/>
          <w:szCs w:val="18"/>
        </w:rPr>
        <w:t>, на основании статьи 23 Устава Мошковского сельсовета Бековского района Пензенской области</w:t>
      </w:r>
    </w:p>
    <w:p w:rsidR="00324AEC" w:rsidRPr="00324AEC" w:rsidRDefault="00324AEC" w:rsidP="00324AEC">
      <w:pPr>
        <w:tabs>
          <w:tab w:val="left" w:pos="0"/>
        </w:tabs>
        <w:jc w:val="center"/>
        <w:rPr>
          <w:b/>
          <w:sz w:val="18"/>
          <w:szCs w:val="18"/>
        </w:rPr>
      </w:pPr>
      <w:r w:rsidRPr="00324AEC">
        <w:rPr>
          <w:sz w:val="18"/>
          <w:szCs w:val="18"/>
        </w:rPr>
        <w:t>администрация Мошковского сельсовета</w:t>
      </w:r>
      <w:r w:rsidRPr="00324AEC">
        <w:rPr>
          <w:b/>
          <w:sz w:val="18"/>
          <w:szCs w:val="18"/>
        </w:rPr>
        <w:t xml:space="preserve"> постановляет:</w:t>
      </w:r>
    </w:p>
    <w:p w:rsidR="00324AEC" w:rsidRPr="00324AEC" w:rsidRDefault="00324AEC" w:rsidP="00324AEC">
      <w:pPr>
        <w:autoSpaceDE w:val="0"/>
        <w:autoSpaceDN w:val="0"/>
        <w:adjustRightInd w:val="0"/>
        <w:jc w:val="both"/>
        <w:rPr>
          <w:sz w:val="18"/>
          <w:szCs w:val="18"/>
        </w:rPr>
      </w:pPr>
      <w:r w:rsidRPr="00324AEC">
        <w:rPr>
          <w:bCs/>
          <w:sz w:val="18"/>
          <w:szCs w:val="18"/>
        </w:rPr>
        <w:t xml:space="preserve">1. Внести в </w:t>
      </w:r>
      <w:r w:rsidRPr="00324AEC">
        <w:rPr>
          <w:sz w:val="18"/>
          <w:szCs w:val="18"/>
        </w:rPr>
        <w:t xml:space="preserve">муниципальную программу Мошковского сельсовета Бековского района Пензенской области </w:t>
      </w:r>
      <w:r w:rsidRPr="00324AEC">
        <w:rPr>
          <w:bCs/>
          <w:spacing w:val="-1"/>
          <w:sz w:val="18"/>
          <w:szCs w:val="18"/>
        </w:rPr>
        <w:t>«</w:t>
      </w:r>
      <w:r w:rsidRPr="00324AEC">
        <w:rPr>
          <w:sz w:val="18"/>
          <w:szCs w:val="18"/>
        </w:rPr>
        <w:t>Благоустройство населенных пунктов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50,</w:t>
      </w:r>
      <w:r w:rsidRPr="00324AEC">
        <w:rPr>
          <w:b/>
          <w:sz w:val="18"/>
          <w:szCs w:val="18"/>
        </w:rPr>
        <w:t xml:space="preserve"> </w:t>
      </w:r>
      <w:r w:rsidRPr="00324AEC">
        <w:rPr>
          <w:sz w:val="18"/>
          <w:szCs w:val="18"/>
        </w:rPr>
        <w:t>следующие изменения:</w:t>
      </w:r>
    </w:p>
    <w:p w:rsidR="00324AEC" w:rsidRPr="00324AEC" w:rsidRDefault="00324AEC" w:rsidP="00324AEC">
      <w:pPr>
        <w:autoSpaceDE w:val="0"/>
        <w:autoSpaceDN w:val="0"/>
        <w:adjustRightInd w:val="0"/>
        <w:jc w:val="both"/>
        <w:rPr>
          <w:sz w:val="18"/>
          <w:szCs w:val="18"/>
        </w:rPr>
      </w:pPr>
      <w:r w:rsidRPr="00324AEC">
        <w:rPr>
          <w:sz w:val="18"/>
          <w:szCs w:val="18"/>
        </w:rPr>
        <w:t xml:space="preserve">1.1.  В паспорте муниципальной программы позицию «Объемы бюджетных ассигнований муниципальной программы </w:t>
      </w:r>
      <w:r w:rsidRPr="009D3081">
        <w:rPr>
          <w:rStyle w:val="aff1"/>
          <w:b w:val="0"/>
          <w:i w:val="0"/>
          <w:sz w:val="18"/>
          <w:szCs w:val="18"/>
          <w:lang w:val="ru-RU"/>
        </w:rPr>
        <w:t>(по годам и источникам финансирования)</w:t>
      </w:r>
      <w:r w:rsidRPr="00324AEC">
        <w:rPr>
          <w:rStyle w:val="aff1"/>
          <w:sz w:val="18"/>
          <w:szCs w:val="18"/>
          <w:lang w:val="ru-RU"/>
        </w:rPr>
        <w:t xml:space="preserve">» </w:t>
      </w:r>
      <w:r w:rsidRPr="00324AEC">
        <w:rPr>
          <w:sz w:val="18"/>
          <w:szCs w:val="18"/>
        </w:rPr>
        <w:t>изложить в следующей редакции:</w:t>
      </w:r>
    </w:p>
    <w:p w:rsidR="00324AEC" w:rsidRPr="00324AEC" w:rsidRDefault="00324AEC" w:rsidP="00324AEC">
      <w:pPr>
        <w:autoSpaceDE w:val="0"/>
        <w:autoSpaceDN w:val="0"/>
        <w:adjustRightInd w:val="0"/>
        <w:rPr>
          <w:sz w:val="18"/>
          <w:szCs w:val="18"/>
        </w:rPr>
      </w:pPr>
      <w:r w:rsidRPr="00324AEC">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4183"/>
        <w:gridCol w:w="6095"/>
      </w:tblGrid>
      <w:tr w:rsidR="00324AEC" w:rsidRPr="00324AEC" w:rsidTr="00324AEC">
        <w:trPr>
          <w:trHeight w:val="600"/>
          <w:jc w:val="center"/>
        </w:trPr>
        <w:tc>
          <w:tcPr>
            <w:tcW w:w="4183"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rPr>
                <w:sz w:val="18"/>
                <w:szCs w:val="18"/>
              </w:rPr>
            </w:pPr>
            <w:r w:rsidRPr="00324AEC">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6095"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rPr>
                <w:rStyle w:val="aff1"/>
                <w:b w:val="0"/>
                <w:i w:val="0"/>
                <w:color w:val="000000"/>
                <w:sz w:val="18"/>
                <w:szCs w:val="18"/>
                <w:lang w:val="ru-RU"/>
              </w:rPr>
            </w:pPr>
            <w:r w:rsidRPr="00324AEC">
              <w:rPr>
                <w:rStyle w:val="aff1"/>
                <w:b w:val="0"/>
                <w:i w:val="0"/>
                <w:sz w:val="18"/>
                <w:szCs w:val="18"/>
                <w:lang w:val="ru-RU"/>
              </w:rPr>
              <w:t xml:space="preserve">Общий объем бюджетных ассигнований на реализацию муниципальной программы за счет средств бюджета </w:t>
            </w:r>
            <w:r w:rsidRPr="00324AEC">
              <w:rPr>
                <w:sz w:val="18"/>
                <w:szCs w:val="18"/>
              </w:rPr>
              <w:t>Мошковского</w:t>
            </w:r>
            <w:r w:rsidRPr="00324AEC">
              <w:rPr>
                <w:rStyle w:val="aff1"/>
                <w:b w:val="0"/>
                <w:i w:val="0"/>
                <w:sz w:val="18"/>
                <w:szCs w:val="18"/>
                <w:lang w:val="ru-RU"/>
              </w:rPr>
              <w:t xml:space="preserve"> сельсовета Бековского района Пензенской </w:t>
            </w:r>
            <w:r w:rsidRPr="00324AEC">
              <w:rPr>
                <w:rStyle w:val="aff1"/>
                <w:b w:val="0"/>
                <w:i w:val="0"/>
                <w:color w:val="000000"/>
                <w:sz w:val="18"/>
                <w:szCs w:val="18"/>
                <w:lang w:val="ru-RU"/>
              </w:rPr>
              <w:t xml:space="preserve">области – </w:t>
            </w:r>
            <w:r w:rsidRPr="00324AEC">
              <w:rPr>
                <w:color w:val="000000"/>
                <w:sz w:val="18"/>
                <w:szCs w:val="18"/>
              </w:rPr>
              <w:t>554,160 тыс. руб.</w:t>
            </w:r>
            <w:r w:rsidRPr="00324AEC">
              <w:rPr>
                <w:rStyle w:val="aff1"/>
                <w:b w:val="0"/>
                <w:i w:val="0"/>
                <w:color w:val="000000"/>
                <w:sz w:val="18"/>
                <w:szCs w:val="18"/>
                <w:lang w:val="ru-RU"/>
              </w:rPr>
              <w:t>, из них по годам:</w:t>
            </w:r>
          </w:p>
          <w:p w:rsidR="00324AEC" w:rsidRPr="00324AEC" w:rsidRDefault="00324AEC" w:rsidP="00324AEC">
            <w:pPr>
              <w:autoSpaceDE w:val="0"/>
              <w:autoSpaceDN w:val="0"/>
              <w:adjustRightInd w:val="0"/>
              <w:rPr>
                <w:rStyle w:val="aff1"/>
                <w:b w:val="0"/>
                <w:i w:val="0"/>
                <w:color w:val="000000"/>
                <w:sz w:val="18"/>
                <w:szCs w:val="18"/>
                <w:lang w:val="ru-RU"/>
              </w:rPr>
            </w:pPr>
            <w:r w:rsidRPr="00324AEC">
              <w:rPr>
                <w:rStyle w:val="aff1"/>
                <w:b w:val="0"/>
                <w:i w:val="0"/>
                <w:color w:val="000000"/>
                <w:sz w:val="18"/>
                <w:szCs w:val="18"/>
                <w:lang w:val="ru-RU"/>
              </w:rPr>
              <w:t xml:space="preserve">2019 год – </w:t>
            </w:r>
            <w:r w:rsidRPr="00324AEC">
              <w:rPr>
                <w:color w:val="000000"/>
                <w:sz w:val="18"/>
                <w:szCs w:val="18"/>
              </w:rPr>
              <w:t xml:space="preserve">85,320 </w:t>
            </w:r>
            <w:r w:rsidRPr="00324AEC">
              <w:rPr>
                <w:rStyle w:val="aff1"/>
                <w:b w:val="0"/>
                <w:i w:val="0"/>
                <w:color w:val="000000"/>
                <w:sz w:val="18"/>
                <w:szCs w:val="18"/>
                <w:lang w:val="ru-RU"/>
              </w:rPr>
              <w:t>тыс. руб.;</w:t>
            </w:r>
          </w:p>
          <w:p w:rsidR="00324AEC" w:rsidRPr="00324AEC" w:rsidRDefault="00324AEC" w:rsidP="00324AEC">
            <w:pPr>
              <w:autoSpaceDE w:val="0"/>
              <w:autoSpaceDN w:val="0"/>
              <w:adjustRightInd w:val="0"/>
              <w:rPr>
                <w:rStyle w:val="aff1"/>
                <w:b w:val="0"/>
                <w:i w:val="0"/>
                <w:color w:val="000000"/>
                <w:sz w:val="18"/>
                <w:szCs w:val="18"/>
                <w:lang w:val="ru-RU"/>
              </w:rPr>
            </w:pPr>
            <w:r w:rsidRPr="00324AEC">
              <w:rPr>
                <w:rStyle w:val="aff1"/>
                <w:b w:val="0"/>
                <w:i w:val="0"/>
                <w:color w:val="000000"/>
                <w:sz w:val="18"/>
                <w:szCs w:val="18"/>
                <w:lang w:val="ru-RU"/>
              </w:rPr>
              <w:t xml:space="preserve">2020 год – </w:t>
            </w:r>
            <w:r w:rsidRPr="00324AEC">
              <w:rPr>
                <w:color w:val="000000"/>
                <w:sz w:val="18"/>
                <w:szCs w:val="18"/>
              </w:rPr>
              <w:t>233,038</w:t>
            </w:r>
            <w:r w:rsidRPr="00324AEC">
              <w:rPr>
                <w:rStyle w:val="aff1"/>
                <w:b w:val="0"/>
                <w:i w:val="0"/>
                <w:color w:val="000000"/>
                <w:sz w:val="18"/>
                <w:szCs w:val="18"/>
                <w:lang w:val="ru-RU"/>
              </w:rPr>
              <w:t>тыс. руб.;</w:t>
            </w:r>
          </w:p>
          <w:p w:rsidR="00324AEC" w:rsidRPr="00324AEC" w:rsidRDefault="00324AEC" w:rsidP="00324AEC">
            <w:pPr>
              <w:autoSpaceDE w:val="0"/>
              <w:autoSpaceDN w:val="0"/>
              <w:adjustRightInd w:val="0"/>
              <w:rPr>
                <w:rStyle w:val="aff1"/>
                <w:b w:val="0"/>
                <w:i w:val="0"/>
                <w:color w:val="000000"/>
                <w:sz w:val="18"/>
                <w:szCs w:val="18"/>
                <w:lang w:val="ru-RU"/>
              </w:rPr>
            </w:pPr>
            <w:r w:rsidRPr="00324AEC">
              <w:rPr>
                <w:rStyle w:val="aff1"/>
                <w:b w:val="0"/>
                <w:i w:val="0"/>
                <w:color w:val="000000"/>
                <w:sz w:val="18"/>
                <w:szCs w:val="18"/>
                <w:lang w:val="ru-RU"/>
              </w:rPr>
              <w:t xml:space="preserve">2021 год – </w:t>
            </w:r>
            <w:r w:rsidRPr="00324AEC">
              <w:rPr>
                <w:color w:val="000000"/>
                <w:sz w:val="18"/>
                <w:szCs w:val="18"/>
              </w:rPr>
              <w:t xml:space="preserve">0,000 </w:t>
            </w:r>
            <w:r w:rsidRPr="00324AEC">
              <w:rPr>
                <w:rStyle w:val="aff1"/>
                <w:b w:val="0"/>
                <w:i w:val="0"/>
                <w:color w:val="000000"/>
                <w:sz w:val="18"/>
                <w:szCs w:val="18"/>
                <w:lang w:val="ru-RU"/>
              </w:rPr>
              <w:t>тыс. руб.;</w:t>
            </w:r>
          </w:p>
          <w:p w:rsidR="00324AEC" w:rsidRPr="00324AEC" w:rsidRDefault="00324AEC" w:rsidP="00324AEC">
            <w:pPr>
              <w:autoSpaceDE w:val="0"/>
              <w:autoSpaceDN w:val="0"/>
              <w:adjustRightInd w:val="0"/>
              <w:rPr>
                <w:rStyle w:val="aff1"/>
                <w:b w:val="0"/>
                <w:i w:val="0"/>
                <w:color w:val="000000"/>
                <w:sz w:val="18"/>
                <w:szCs w:val="18"/>
                <w:lang w:val="ru-RU"/>
              </w:rPr>
            </w:pPr>
            <w:r w:rsidRPr="00324AEC">
              <w:rPr>
                <w:rStyle w:val="aff1"/>
                <w:b w:val="0"/>
                <w:i w:val="0"/>
                <w:color w:val="000000"/>
                <w:sz w:val="18"/>
                <w:szCs w:val="18"/>
                <w:lang w:val="ru-RU"/>
              </w:rPr>
              <w:t>2022 год –</w:t>
            </w:r>
            <w:r w:rsidRPr="00324AEC">
              <w:rPr>
                <w:color w:val="000000"/>
                <w:sz w:val="18"/>
                <w:szCs w:val="18"/>
              </w:rPr>
              <w:t xml:space="preserve"> 0,000 </w:t>
            </w:r>
            <w:r w:rsidRPr="00324AEC">
              <w:rPr>
                <w:rStyle w:val="aff1"/>
                <w:b w:val="0"/>
                <w:i w:val="0"/>
                <w:color w:val="000000"/>
                <w:sz w:val="18"/>
                <w:szCs w:val="18"/>
                <w:lang w:val="ru-RU"/>
              </w:rPr>
              <w:t>тыс. руб.;</w:t>
            </w:r>
          </w:p>
          <w:p w:rsidR="00324AEC" w:rsidRPr="00324AEC" w:rsidRDefault="00324AEC" w:rsidP="00324AEC">
            <w:pPr>
              <w:autoSpaceDE w:val="0"/>
              <w:autoSpaceDN w:val="0"/>
              <w:adjustRightInd w:val="0"/>
              <w:rPr>
                <w:rStyle w:val="aff1"/>
                <w:b w:val="0"/>
                <w:i w:val="0"/>
                <w:color w:val="000000"/>
                <w:sz w:val="18"/>
                <w:szCs w:val="18"/>
                <w:lang w:val="ru-RU"/>
              </w:rPr>
            </w:pPr>
            <w:r w:rsidRPr="00324AEC">
              <w:rPr>
                <w:rStyle w:val="aff1"/>
                <w:b w:val="0"/>
                <w:i w:val="0"/>
                <w:color w:val="000000"/>
                <w:sz w:val="18"/>
                <w:szCs w:val="18"/>
                <w:lang w:val="ru-RU"/>
              </w:rPr>
              <w:t xml:space="preserve">2023 год – </w:t>
            </w:r>
            <w:r w:rsidRPr="00324AEC">
              <w:rPr>
                <w:color w:val="000000"/>
                <w:sz w:val="18"/>
                <w:szCs w:val="18"/>
              </w:rPr>
              <w:t xml:space="preserve">116,401 </w:t>
            </w:r>
            <w:r w:rsidRPr="00324AEC">
              <w:rPr>
                <w:rStyle w:val="aff1"/>
                <w:b w:val="0"/>
                <w:i w:val="0"/>
                <w:color w:val="000000"/>
                <w:sz w:val="18"/>
                <w:szCs w:val="18"/>
                <w:lang w:val="ru-RU"/>
              </w:rPr>
              <w:t>тыс. руб.;</w:t>
            </w:r>
          </w:p>
          <w:p w:rsidR="00324AEC" w:rsidRPr="00324AEC" w:rsidRDefault="00324AEC" w:rsidP="00324AEC">
            <w:pPr>
              <w:autoSpaceDE w:val="0"/>
              <w:autoSpaceDN w:val="0"/>
              <w:adjustRightInd w:val="0"/>
              <w:rPr>
                <w:rStyle w:val="aff1"/>
                <w:b w:val="0"/>
                <w:i w:val="0"/>
                <w:sz w:val="18"/>
                <w:szCs w:val="18"/>
                <w:lang w:val="ru-RU"/>
              </w:rPr>
            </w:pPr>
            <w:r w:rsidRPr="00324AEC">
              <w:rPr>
                <w:rStyle w:val="aff1"/>
                <w:b w:val="0"/>
                <w:i w:val="0"/>
                <w:color w:val="000000"/>
                <w:sz w:val="18"/>
                <w:szCs w:val="18"/>
                <w:lang w:val="ru-RU"/>
              </w:rPr>
              <w:t>2024 год –</w:t>
            </w:r>
            <w:r w:rsidRPr="00324AEC">
              <w:rPr>
                <w:color w:val="000000"/>
                <w:sz w:val="18"/>
                <w:szCs w:val="18"/>
              </w:rPr>
              <w:t xml:space="preserve"> 119,401 </w:t>
            </w:r>
            <w:r w:rsidRPr="00324AEC">
              <w:rPr>
                <w:rStyle w:val="aff1"/>
                <w:b w:val="0"/>
                <w:i w:val="0"/>
                <w:color w:val="000000"/>
                <w:sz w:val="18"/>
                <w:szCs w:val="18"/>
                <w:lang w:val="ru-RU"/>
              </w:rPr>
              <w:t>тыс. руб.</w:t>
            </w:r>
          </w:p>
        </w:tc>
      </w:tr>
    </w:tbl>
    <w:p w:rsidR="00324AEC" w:rsidRPr="00324AEC" w:rsidRDefault="00324AEC" w:rsidP="00324AEC">
      <w:pPr>
        <w:pStyle w:val="ConsPlusTitle"/>
        <w:widowControl/>
        <w:jc w:val="center"/>
        <w:rPr>
          <w:rFonts w:ascii="Times New Roman" w:hAnsi="Times New Roman" w:cs="Times New Roman"/>
          <w:b w:val="0"/>
          <w:sz w:val="18"/>
          <w:szCs w:val="18"/>
        </w:rPr>
      </w:pPr>
      <w:r w:rsidRPr="00324AE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24AEC">
        <w:rPr>
          <w:rFonts w:ascii="Times New Roman" w:hAnsi="Times New Roman" w:cs="Times New Roman"/>
          <w:sz w:val="18"/>
          <w:szCs w:val="18"/>
        </w:rPr>
        <w:t xml:space="preserve">       »;</w:t>
      </w:r>
    </w:p>
    <w:p w:rsidR="00324AEC" w:rsidRPr="00324AEC" w:rsidRDefault="00324AEC" w:rsidP="00324AEC">
      <w:pPr>
        <w:pStyle w:val="ConsPlusTitle"/>
        <w:widowControl/>
        <w:jc w:val="both"/>
        <w:rPr>
          <w:rFonts w:ascii="Times New Roman" w:hAnsi="Times New Roman" w:cs="Times New Roman"/>
          <w:b w:val="0"/>
          <w:sz w:val="18"/>
          <w:szCs w:val="18"/>
        </w:rPr>
      </w:pPr>
      <w:r w:rsidRPr="00324AEC">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324AEC" w:rsidRPr="00324AEC" w:rsidRDefault="00324AEC" w:rsidP="00324AEC">
      <w:pPr>
        <w:pStyle w:val="21"/>
        <w:spacing w:after="0" w:line="240" w:lineRule="auto"/>
        <w:jc w:val="center"/>
        <w:rPr>
          <w:b/>
          <w:sz w:val="18"/>
          <w:szCs w:val="18"/>
        </w:rPr>
      </w:pPr>
      <w:r w:rsidRPr="00324AEC">
        <w:rPr>
          <w:b/>
          <w:sz w:val="18"/>
          <w:szCs w:val="18"/>
        </w:rPr>
        <w:t>«4. Ресурсное обеспечение и перечень мероприятий муниципальной программы</w:t>
      </w:r>
    </w:p>
    <w:p w:rsidR="00324AEC" w:rsidRPr="00324AEC" w:rsidRDefault="00324AEC" w:rsidP="00324AEC">
      <w:pPr>
        <w:pStyle w:val="Default"/>
        <w:jc w:val="both"/>
        <w:rPr>
          <w:rStyle w:val="aff1"/>
          <w:b w:val="0"/>
          <w:sz w:val="18"/>
          <w:szCs w:val="18"/>
          <w:lang w:val="ru-RU"/>
        </w:rPr>
      </w:pPr>
      <w:r w:rsidRPr="00324AEC">
        <w:rPr>
          <w:sz w:val="18"/>
          <w:szCs w:val="18"/>
        </w:rPr>
        <w:t xml:space="preserve">Финансовое обеспечение реализации муниципальной программы осуществляется за счет средств бюджета Мошковского сельсовета Бековского района Пензенской области </w:t>
      </w:r>
      <w:r w:rsidRPr="00324AEC">
        <w:rPr>
          <w:rStyle w:val="aff1"/>
          <w:b w:val="0"/>
          <w:sz w:val="18"/>
          <w:szCs w:val="18"/>
          <w:lang w:val="ru-RU"/>
        </w:rPr>
        <w:t xml:space="preserve">– </w:t>
      </w:r>
      <w:r w:rsidRPr="00324AEC">
        <w:rPr>
          <w:sz w:val="18"/>
          <w:szCs w:val="18"/>
        </w:rPr>
        <w:t>550,910 тыс. руб.</w:t>
      </w:r>
      <w:r w:rsidRPr="00324AEC">
        <w:rPr>
          <w:rStyle w:val="aff1"/>
          <w:b w:val="0"/>
          <w:sz w:val="18"/>
          <w:szCs w:val="18"/>
          <w:lang w:val="ru-RU"/>
        </w:rPr>
        <w:t>, из них по годам:</w:t>
      </w:r>
    </w:p>
    <w:p w:rsidR="00324AEC" w:rsidRPr="007B0BEB" w:rsidRDefault="00324AEC" w:rsidP="00324AEC">
      <w:pPr>
        <w:autoSpaceDE w:val="0"/>
        <w:autoSpaceDN w:val="0"/>
        <w:adjustRightInd w:val="0"/>
        <w:jc w:val="both"/>
        <w:rPr>
          <w:rStyle w:val="aff1"/>
          <w:b w:val="0"/>
          <w:i w:val="0"/>
          <w:color w:val="000000"/>
          <w:sz w:val="18"/>
          <w:szCs w:val="18"/>
          <w:lang w:val="ru-RU"/>
        </w:rPr>
      </w:pPr>
      <w:r w:rsidRPr="007B0BEB">
        <w:rPr>
          <w:rStyle w:val="aff1"/>
          <w:b w:val="0"/>
          <w:i w:val="0"/>
          <w:color w:val="000000"/>
          <w:sz w:val="18"/>
          <w:szCs w:val="18"/>
          <w:lang w:val="ru-RU"/>
        </w:rPr>
        <w:t xml:space="preserve">2019 год – </w:t>
      </w:r>
      <w:r w:rsidRPr="007B0BEB">
        <w:rPr>
          <w:i/>
          <w:color w:val="000000"/>
          <w:sz w:val="18"/>
          <w:szCs w:val="18"/>
        </w:rPr>
        <w:t xml:space="preserve">85,320 </w:t>
      </w:r>
      <w:r w:rsidRPr="007B0BEB">
        <w:rPr>
          <w:rStyle w:val="aff1"/>
          <w:b w:val="0"/>
          <w:i w:val="0"/>
          <w:color w:val="000000"/>
          <w:sz w:val="18"/>
          <w:szCs w:val="18"/>
          <w:lang w:val="ru-RU"/>
        </w:rPr>
        <w:t>тыс. руб.;</w:t>
      </w:r>
    </w:p>
    <w:p w:rsidR="00324AEC" w:rsidRPr="007B0BEB" w:rsidRDefault="00324AEC" w:rsidP="00324AEC">
      <w:pPr>
        <w:autoSpaceDE w:val="0"/>
        <w:autoSpaceDN w:val="0"/>
        <w:adjustRightInd w:val="0"/>
        <w:jc w:val="both"/>
        <w:rPr>
          <w:rStyle w:val="aff1"/>
          <w:b w:val="0"/>
          <w:i w:val="0"/>
          <w:color w:val="000000"/>
          <w:sz w:val="18"/>
          <w:szCs w:val="18"/>
          <w:lang w:val="ru-RU"/>
        </w:rPr>
      </w:pPr>
      <w:r w:rsidRPr="007B0BEB">
        <w:rPr>
          <w:rStyle w:val="aff1"/>
          <w:b w:val="0"/>
          <w:i w:val="0"/>
          <w:color w:val="000000"/>
          <w:sz w:val="18"/>
          <w:szCs w:val="18"/>
          <w:lang w:val="ru-RU"/>
        </w:rPr>
        <w:t xml:space="preserve">2020 год – </w:t>
      </w:r>
      <w:r w:rsidRPr="007B0BEB">
        <w:rPr>
          <w:i/>
          <w:color w:val="000000"/>
          <w:sz w:val="18"/>
          <w:szCs w:val="18"/>
        </w:rPr>
        <w:t>229,788</w:t>
      </w:r>
      <w:r w:rsidRPr="007B0BEB">
        <w:rPr>
          <w:rStyle w:val="aff1"/>
          <w:b w:val="0"/>
          <w:i w:val="0"/>
          <w:color w:val="000000"/>
          <w:sz w:val="18"/>
          <w:szCs w:val="18"/>
          <w:lang w:val="ru-RU"/>
        </w:rPr>
        <w:t>тыс. руб.;</w:t>
      </w:r>
    </w:p>
    <w:p w:rsidR="00324AEC" w:rsidRPr="007B0BEB" w:rsidRDefault="00324AEC" w:rsidP="00324AEC">
      <w:pPr>
        <w:autoSpaceDE w:val="0"/>
        <w:autoSpaceDN w:val="0"/>
        <w:adjustRightInd w:val="0"/>
        <w:jc w:val="both"/>
        <w:rPr>
          <w:rStyle w:val="aff1"/>
          <w:b w:val="0"/>
          <w:i w:val="0"/>
          <w:color w:val="000000"/>
          <w:sz w:val="18"/>
          <w:szCs w:val="18"/>
          <w:lang w:val="ru-RU"/>
        </w:rPr>
      </w:pPr>
      <w:r w:rsidRPr="007B0BEB">
        <w:rPr>
          <w:rStyle w:val="aff1"/>
          <w:b w:val="0"/>
          <w:i w:val="0"/>
          <w:color w:val="000000"/>
          <w:sz w:val="18"/>
          <w:szCs w:val="18"/>
          <w:lang w:val="ru-RU"/>
        </w:rPr>
        <w:t xml:space="preserve">2021 год – </w:t>
      </w:r>
      <w:r w:rsidRPr="007B0BEB">
        <w:rPr>
          <w:i/>
          <w:color w:val="000000"/>
          <w:sz w:val="18"/>
          <w:szCs w:val="18"/>
        </w:rPr>
        <w:t xml:space="preserve">0,000 </w:t>
      </w:r>
      <w:r w:rsidRPr="007B0BEB">
        <w:rPr>
          <w:rStyle w:val="aff1"/>
          <w:b w:val="0"/>
          <w:i w:val="0"/>
          <w:color w:val="000000"/>
          <w:sz w:val="18"/>
          <w:szCs w:val="18"/>
          <w:lang w:val="ru-RU"/>
        </w:rPr>
        <w:t>тыс. руб.;</w:t>
      </w:r>
    </w:p>
    <w:p w:rsidR="00324AEC" w:rsidRPr="007B0BEB" w:rsidRDefault="00324AEC" w:rsidP="00324AEC">
      <w:pPr>
        <w:autoSpaceDE w:val="0"/>
        <w:autoSpaceDN w:val="0"/>
        <w:adjustRightInd w:val="0"/>
        <w:jc w:val="both"/>
        <w:rPr>
          <w:rStyle w:val="aff1"/>
          <w:b w:val="0"/>
          <w:i w:val="0"/>
          <w:color w:val="000000"/>
          <w:sz w:val="18"/>
          <w:szCs w:val="18"/>
          <w:lang w:val="ru-RU"/>
        </w:rPr>
      </w:pPr>
      <w:r w:rsidRPr="007B0BEB">
        <w:rPr>
          <w:rStyle w:val="aff1"/>
          <w:b w:val="0"/>
          <w:i w:val="0"/>
          <w:color w:val="000000"/>
          <w:sz w:val="18"/>
          <w:szCs w:val="18"/>
          <w:lang w:val="ru-RU"/>
        </w:rPr>
        <w:t>2022 год –</w:t>
      </w:r>
      <w:r w:rsidRPr="007B0BEB">
        <w:rPr>
          <w:i/>
          <w:color w:val="000000"/>
          <w:sz w:val="18"/>
          <w:szCs w:val="18"/>
        </w:rPr>
        <w:t xml:space="preserve"> 0,000 </w:t>
      </w:r>
      <w:r w:rsidRPr="007B0BEB">
        <w:rPr>
          <w:rStyle w:val="aff1"/>
          <w:b w:val="0"/>
          <w:i w:val="0"/>
          <w:color w:val="000000"/>
          <w:sz w:val="18"/>
          <w:szCs w:val="18"/>
          <w:lang w:val="ru-RU"/>
        </w:rPr>
        <w:t>тыс. руб.;</w:t>
      </w:r>
    </w:p>
    <w:p w:rsidR="00324AEC" w:rsidRPr="007B0BEB" w:rsidRDefault="00324AEC" w:rsidP="00324AEC">
      <w:pPr>
        <w:autoSpaceDE w:val="0"/>
        <w:autoSpaceDN w:val="0"/>
        <w:adjustRightInd w:val="0"/>
        <w:jc w:val="both"/>
        <w:rPr>
          <w:rStyle w:val="aff1"/>
          <w:b w:val="0"/>
          <w:i w:val="0"/>
          <w:color w:val="000000"/>
          <w:sz w:val="18"/>
          <w:szCs w:val="18"/>
          <w:lang w:val="ru-RU"/>
        </w:rPr>
      </w:pPr>
      <w:r w:rsidRPr="007B0BEB">
        <w:rPr>
          <w:rStyle w:val="aff1"/>
          <w:b w:val="0"/>
          <w:i w:val="0"/>
          <w:color w:val="000000"/>
          <w:sz w:val="18"/>
          <w:szCs w:val="18"/>
          <w:lang w:val="ru-RU"/>
        </w:rPr>
        <w:t xml:space="preserve">2023 год – </w:t>
      </w:r>
      <w:r w:rsidRPr="007B0BEB">
        <w:rPr>
          <w:i/>
          <w:color w:val="000000"/>
          <w:sz w:val="18"/>
          <w:szCs w:val="18"/>
        </w:rPr>
        <w:t xml:space="preserve">116,401 </w:t>
      </w:r>
      <w:r w:rsidRPr="007B0BEB">
        <w:rPr>
          <w:rStyle w:val="aff1"/>
          <w:b w:val="0"/>
          <w:i w:val="0"/>
          <w:color w:val="000000"/>
          <w:sz w:val="18"/>
          <w:szCs w:val="18"/>
          <w:lang w:val="ru-RU"/>
        </w:rPr>
        <w:t>тыс. руб.;</w:t>
      </w:r>
    </w:p>
    <w:p w:rsidR="00324AEC" w:rsidRPr="007B0BEB" w:rsidRDefault="00324AEC" w:rsidP="00324AEC">
      <w:pPr>
        <w:autoSpaceDE w:val="0"/>
        <w:autoSpaceDN w:val="0"/>
        <w:adjustRightInd w:val="0"/>
        <w:jc w:val="both"/>
        <w:rPr>
          <w:rStyle w:val="aff1"/>
          <w:b w:val="0"/>
          <w:i w:val="0"/>
          <w:color w:val="000000"/>
          <w:sz w:val="18"/>
          <w:szCs w:val="18"/>
          <w:lang w:val="ru-RU"/>
        </w:rPr>
      </w:pPr>
      <w:r w:rsidRPr="007B0BEB">
        <w:rPr>
          <w:rStyle w:val="aff1"/>
          <w:b w:val="0"/>
          <w:i w:val="0"/>
          <w:color w:val="000000"/>
          <w:sz w:val="18"/>
          <w:szCs w:val="18"/>
          <w:lang w:val="ru-RU"/>
        </w:rPr>
        <w:t>2024 год –</w:t>
      </w:r>
      <w:r w:rsidRPr="007B0BEB">
        <w:rPr>
          <w:i/>
          <w:color w:val="000000"/>
          <w:sz w:val="18"/>
          <w:szCs w:val="18"/>
        </w:rPr>
        <w:t xml:space="preserve"> 119,401 </w:t>
      </w:r>
      <w:r w:rsidRPr="007B0BEB">
        <w:rPr>
          <w:rStyle w:val="aff1"/>
          <w:b w:val="0"/>
          <w:i w:val="0"/>
          <w:color w:val="000000"/>
          <w:sz w:val="18"/>
          <w:szCs w:val="18"/>
          <w:lang w:val="ru-RU"/>
        </w:rPr>
        <w:t>тыс. руб.</w:t>
      </w:r>
    </w:p>
    <w:p w:rsidR="00324AEC" w:rsidRPr="00324AEC" w:rsidRDefault="00324AEC" w:rsidP="00324AEC">
      <w:pPr>
        <w:autoSpaceDE w:val="0"/>
        <w:autoSpaceDN w:val="0"/>
        <w:adjustRightInd w:val="0"/>
        <w:jc w:val="both"/>
        <w:outlineLvl w:val="1"/>
        <w:rPr>
          <w:sz w:val="18"/>
          <w:szCs w:val="18"/>
        </w:rPr>
      </w:pPr>
      <w:r w:rsidRPr="00324AEC">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324AEC" w:rsidRPr="00324AEC" w:rsidRDefault="00324AEC" w:rsidP="00324AEC">
      <w:pPr>
        <w:autoSpaceDE w:val="0"/>
        <w:autoSpaceDN w:val="0"/>
        <w:adjustRightInd w:val="0"/>
        <w:jc w:val="both"/>
        <w:rPr>
          <w:sz w:val="18"/>
          <w:szCs w:val="18"/>
        </w:rPr>
      </w:pPr>
      <w:r w:rsidRPr="00324AEC">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324AEC" w:rsidRPr="00324AEC" w:rsidRDefault="00324AEC" w:rsidP="00324AEC">
      <w:pPr>
        <w:autoSpaceDE w:val="0"/>
        <w:autoSpaceDN w:val="0"/>
        <w:adjustRightInd w:val="0"/>
        <w:jc w:val="both"/>
        <w:rPr>
          <w:sz w:val="18"/>
          <w:szCs w:val="18"/>
        </w:rPr>
      </w:pPr>
      <w:r w:rsidRPr="00324AEC">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324AEC" w:rsidRPr="00324AEC" w:rsidRDefault="00324AEC" w:rsidP="00324AEC">
      <w:pPr>
        <w:autoSpaceDE w:val="0"/>
        <w:autoSpaceDN w:val="0"/>
        <w:adjustRightInd w:val="0"/>
        <w:jc w:val="both"/>
        <w:outlineLvl w:val="1"/>
        <w:rPr>
          <w:sz w:val="18"/>
          <w:szCs w:val="18"/>
        </w:rPr>
      </w:pPr>
      <w:r w:rsidRPr="00324AEC">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324AEC" w:rsidRPr="00324AEC" w:rsidRDefault="00324AEC" w:rsidP="00324AEC">
      <w:pPr>
        <w:autoSpaceDE w:val="0"/>
        <w:autoSpaceDN w:val="0"/>
        <w:adjustRightInd w:val="0"/>
        <w:jc w:val="both"/>
        <w:rPr>
          <w:sz w:val="18"/>
          <w:szCs w:val="18"/>
        </w:rPr>
      </w:pPr>
      <w:r w:rsidRPr="00324AEC">
        <w:rPr>
          <w:sz w:val="18"/>
          <w:szCs w:val="18"/>
        </w:rPr>
        <w:t xml:space="preserve">1.3. Приложение № 2 «Ресурсное обеспечение реализации муниципальной программы </w:t>
      </w:r>
      <w:r w:rsidRPr="00324AEC">
        <w:rPr>
          <w:bCs/>
          <w:spacing w:val="-1"/>
          <w:sz w:val="18"/>
          <w:szCs w:val="18"/>
        </w:rPr>
        <w:t>«</w:t>
      </w:r>
      <w:r w:rsidRPr="00324AEC">
        <w:rPr>
          <w:sz w:val="18"/>
          <w:szCs w:val="18"/>
        </w:rPr>
        <w:t>Благоустройство населенных пунктов Мошковского сельсовета Бековского района Пензенской области» за счет всех источников финансирования» изложить в новой редакции согласно приложению № 1 к настоящему постановлению;</w:t>
      </w:r>
    </w:p>
    <w:p w:rsidR="00324AEC" w:rsidRPr="00324AEC" w:rsidRDefault="00324AEC" w:rsidP="00324AEC">
      <w:pPr>
        <w:autoSpaceDE w:val="0"/>
        <w:autoSpaceDN w:val="0"/>
        <w:adjustRightInd w:val="0"/>
        <w:jc w:val="both"/>
        <w:rPr>
          <w:sz w:val="18"/>
          <w:szCs w:val="18"/>
        </w:rPr>
      </w:pPr>
      <w:r w:rsidRPr="00324AEC">
        <w:rPr>
          <w:sz w:val="18"/>
          <w:szCs w:val="18"/>
        </w:rPr>
        <w:lastRenderedPageBreak/>
        <w:t xml:space="preserve">1.4. Приложение № 3 «Ресурсное обеспечение реализации муниципальной программы </w:t>
      </w:r>
      <w:r w:rsidRPr="00324AEC">
        <w:rPr>
          <w:bCs/>
          <w:spacing w:val="-1"/>
          <w:sz w:val="18"/>
          <w:szCs w:val="18"/>
        </w:rPr>
        <w:t>«</w:t>
      </w:r>
      <w:r w:rsidRPr="00324AEC">
        <w:rPr>
          <w:sz w:val="18"/>
          <w:szCs w:val="18"/>
        </w:rPr>
        <w:t>Благоустройство населенных пунктов Мошковского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324AEC" w:rsidRPr="00324AEC" w:rsidRDefault="00324AEC" w:rsidP="00324AEC">
      <w:pPr>
        <w:autoSpaceDE w:val="0"/>
        <w:autoSpaceDN w:val="0"/>
        <w:adjustRightInd w:val="0"/>
        <w:jc w:val="both"/>
        <w:rPr>
          <w:sz w:val="18"/>
          <w:szCs w:val="18"/>
        </w:rPr>
      </w:pPr>
      <w:r w:rsidRPr="00324AEC">
        <w:rPr>
          <w:sz w:val="18"/>
          <w:szCs w:val="18"/>
        </w:rPr>
        <w:t xml:space="preserve">1.5. Приложение № 4 «Мероприятия муниципальной программы </w:t>
      </w:r>
      <w:r w:rsidRPr="00324AEC">
        <w:rPr>
          <w:bCs/>
          <w:spacing w:val="-1"/>
          <w:sz w:val="18"/>
          <w:szCs w:val="18"/>
        </w:rPr>
        <w:t>«</w:t>
      </w:r>
      <w:r w:rsidRPr="00324AEC">
        <w:rPr>
          <w:sz w:val="18"/>
          <w:szCs w:val="18"/>
        </w:rPr>
        <w:t>Благоустройство населенных пунктов Мошковского сельсовета Бековского района Пензенской области» изложить в новой редакции согласно приложению № 3 к настоящему постановлению.</w:t>
      </w:r>
    </w:p>
    <w:p w:rsidR="00324AEC" w:rsidRPr="00324AEC" w:rsidRDefault="00324AEC" w:rsidP="00324AEC">
      <w:pPr>
        <w:jc w:val="both"/>
        <w:rPr>
          <w:sz w:val="18"/>
          <w:szCs w:val="18"/>
        </w:rPr>
      </w:pPr>
      <w:r w:rsidRPr="00324AEC">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324AEC" w:rsidRPr="00324AEC" w:rsidRDefault="00324AEC" w:rsidP="00324AEC">
      <w:pPr>
        <w:autoSpaceDE w:val="0"/>
        <w:autoSpaceDN w:val="0"/>
        <w:adjustRightInd w:val="0"/>
        <w:jc w:val="both"/>
        <w:rPr>
          <w:sz w:val="18"/>
          <w:szCs w:val="18"/>
        </w:rPr>
      </w:pPr>
      <w:r w:rsidRPr="00324AEC">
        <w:rPr>
          <w:sz w:val="18"/>
          <w:szCs w:val="18"/>
        </w:rPr>
        <w:t>3. Опубликовать настоящее постановление в информационном бюллетене «Ведомости Мошковского сельсовета».</w:t>
      </w:r>
    </w:p>
    <w:p w:rsidR="00324AEC" w:rsidRPr="00324AEC" w:rsidRDefault="00324AEC" w:rsidP="00324AEC">
      <w:pPr>
        <w:autoSpaceDE w:val="0"/>
        <w:autoSpaceDN w:val="0"/>
        <w:adjustRightInd w:val="0"/>
        <w:jc w:val="both"/>
        <w:rPr>
          <w:sz w:val="18"/>
          <w:szCs w:val="18"/>
        </w:rPr>
      </w:pPr>
      <w:r w:rsidRPr="00324AEC">
        <w:rPr>
          <w:sz w:val="18"/>
          <w:szCs w:val="18"/>
        </w:rPr>
        <w:t xml:space="preserve">4. Настоящее постановление вступает в силу </w:t>
      </w:r>
      <w:r w:rsidRPr="00324AEC">
        <w:rPr>
          <w:bCs/>
          <w:sz w:val="18"/>
          <w:szCs w:val="18"/>
        </w:rPr>
        <w:t xml:space="preserve">после </w:t>
      </w:r>
      <w:r w:rsidRPr="00324AEC">
        <w:rPr>
          <w:sz w:val="18"/>
          <w:szCs w:val="18"/>
        </w:rPr>
        <w:t>его официального опубликования.</w:t>
      </w:r>
    </w:p>
    <w:p w:rsidR="00324AEC" w:rsidRPr="00324AEC" w:rsidRDefault="00324AEC" w:rsidP="00324AEC">
      <w:pPr>
        <w:autoSpaceDE w:val="0"/>
        <w:autoSpaceDN w:val="0"/>
        <w:adjustRightInd w:val="0"/>
        <w:jc w:val="both"/>
        <w:rPr>
          <w:sz w:val="18"/>
          <w:szCs w:val="18"/>
        </w:rPr>
      </w:pPr>
      <w:r w:rsidRPr="00324AEC">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324AEC" w:rsidRPr="00324AEC" w:rsidRDefault="00324AEC" w:rsidP="00324AEC">
      <w:pPr>
        <w:autoSpaceDE w:val="0"/>
        <w:autoSpaceDN w:val="0"/>
        <w:adjustRightInd w:val="0"/>
        <w:jc w:val="both"/>
        <w:rPr>
          <w:sz w:val="18"/>
          <w:szCs w:val="18"/>
        </w:rPr>
      </w:pPr>
      <w:r w:rsidRPr="00324AEC">
        <w:rPr>
          <w:sz w:val="18"/>
          <w:szCs w:val="18"/>
        </w:rPr>
        <w:t>Глава администрации</w:t>
      </w:r>
    </w:p>
    <w:p w:rsidR="00324AEC" w:rsidRDefault="00324AEC" w:rsidP="00324AEC">
      <w:pPr>
        <w:pStyle w:val="ConsPlusNormal2"/>
        <w:jc w:val="both"/>
        <w:rPr>
          <w:rFonts w:ascii="Times New Roman" w:hAnsi="Times New Roman"/>
          <w:sz w:val="18"/>
          <w:szCs w:val="18"/>
        </w:rPr>
      </w:pPr>
      <w:r w:rsidRPr="00324AEC">
        <w:rPr>
          <w:rFonts w:ascii="Times New Roman" w:hAnsi="Times New Roman"/>
          <w:sz w:val="18"/>
          <w:szCs w:val="18"/>
        </w:rPr>
        <w:t>Мошковского сельсовета                                                                      И.Б. Гнивковский</w:t>
      </w:r>
    </w:p>
    <w:p w:rsidR="00324AEC" w:rsidRDefault="00324AEC" w:rsidP="00324AEC">
      <w:pPr>
        <w:pStyle w:val="ConsPlusNormal2"/>
        <w:jc w:val="both"/>
        <w:rPr>
          <w:rFonts w:ascii="Times New Roman" w:hAnsi="Times New Roman"/>
          <w:sz w:val="18"/>
          <w:szCs w:val="18"/>
        </w:rPr>
      </w:pPr>
    </w:p>
    <w:p w:rsidR="00324AEC" w:rsidRDefault="00324AEC" w:rsidP="00324AEC">
      <w:pPr>
        <w:ind w:left="425" w:right="108"/>
        <w:jc w:val="center"/>
        <w:rPr>
          <w:sz w:val="18"/>
          <w:szCs w:val="18"/>
        </w:rPr>
      </w:pPr>
      <w:r w:rsidRPr="00324AEC">
        <w:rPr>
          <w:sz w:val="18"/>
          <w:szCs w:val="18"/>
        </w:rPr>
        <w:t>Приложение № 1</w:t>
      </w:r>
      <w:r>
        <w:rPr>
          <w:sz w:val="18"/>
          <w:szCs w:val="18"/>
        </w:rPr>
        <w:t xml:space="preserve"> </w:t>
      </w:r>
      <w:r w:rsidRPr="00324AEC">
        <w:rPr>
          <w:sz w:val="18"/>
          <w:szCs w:val="18"/>
        </w:rPr>
        <w:t>к постановлению администрации</w:t>
      </w:r>
      <w:r>
        <w:rPr>
          <w:sz w:val="18"/>
          <w:szCs w:val="18"/>
        </w:rPr>
        <w:t xml:space="preserve"> </w:t>
      </w:r>
      <w:r w:rsidRPr="00324AEC">
        <w:rPr>
          <w:sz w:val="18"/>
          <w:szCs w:val="18"/>
        </w:rPr>
        <w:t>Мошковского сельсовета</w:t>
      </w:r>
      <w:r>
        <w:rPr>
          <w:sz w:val="18"/>
          <w:szCs w:val="18"/>
        </w:rPr>
        <w:t xml:space="preserve"> </w:t>
      </w:r>
      <w:r w:rsidRPr="00324AEC">
        <w:rPr>
          <w:sz w:val="18"/>
          <w:szCs w:val="18"/>
        </w:rPr>
        <w:t>от 20.02.2020 № 8</w:t>
      </w:r>
    </w:p>
    <w:p w:rsidR="00324AEC" w:rsidRPr="00324AEC" w:rsidRDefault="00324AEC" w:rsidP="00324AEC">
      <w:pPr>
        <w:autoSpaceDE w:val="0"/>
        <w:autoSpaceDN w:val="0"/>
        <w:adjustRightInd w:val="0"/>
        <w:jc w:val="center"/>
        <w:rPr>
          <w:rStyle w:val="aff1"/>
          <w:b w:val="0"/>
          <w:i w:val="0"/>
          <w:sz w:val="18"/>
          <w:szCs w:val="18"/>
          <w:lang w:val="ru-RU"/>
        </w:rPr>
      </w:pPr>
      <w:r w:rsidRPr="00324AEC">
        <w:rPr>
          <w:rStyle w:val="aff1"/>
          <w:b w:val="0"/>
          <w:i w:val="0"/>
          <w:sz w:val="18"/>
          <w:szCs w:val="18"/>
          <w:lang w:val="ru-RU"/>
        </w:rPr>
        <w:t>Приложение № 2 к муниципальной программе</w:t>
      </w:r>
    </w:p>
    <w:p w:rsidR="00324AEC" w:rsidRDefault="00324AEC" w:rsidP="00324AEC">
      <w:pPr>
        <w:pStyle w:val="ConsPlusNormal2"/>
        <w:jc w:val="center"/>
        <w:rPr>
          <w:rFonts w:ascii="Times New Roman" w:hAnsi="Times New Roman"/>
          <w:sz w:val="18"/>
          <w:szCs w:val="18"/>
        </w:rPr>
      </w:pPr>
      <w:r w:rsidRPr="00324AEC">
        <w:rPr>
          <w:rFonts w:ascii="Times New Roman" w:hAnsi="Times New Roman"/>
          <w:sz w:val="18"/>
          <w:szCs w:val="18"/>
        </w:rPr>
        <w:t xml:space="preserve">Ресурсное обеспечение реализации муниципальной программы </w:t>
      </w:r>
      <w:r w:rsidRPr="00324AEC">
        <w:rPr>
          <w:rStyle w:val="aff1"/>
          <w:rFonts w:ascii="Times New Roman" w:hAnsi="Times New Roman"/>
          <w:b w:val="0"/>
          <w:i w:val="0"/>
          <w:sz w:val="18"/>
          <w:szCs w:val="18"/>
          <w:lang w:val="ru-RU"/>
        </w:rPr>
        <w:t>Мошковского сельсовета</w:t>
      </w:r>
      <w:r w:rsidRPr="00324AEC">
        <w:rPr>
          <w:rFonts w:ascii="Times New Roman" w:hAnsi="Times New Roman"/>
          <w:sz w:val="18"/>
          <w:szCs w:val="18"/>
        </w:rPr>
        <w:t xml:space="preserve"> Бековского района Пензенской области </w:t>
      </w:r>
      <w:r w:rsidRPr="00324AEC">
        <w:rPr>
          <w:rFonts w:ascii="Times New Roman" w:hAnsi="Times New Roman"/>
          <w:spacing w:val="-2"/>
          <w:sz w:val="18"/>
          <w:szCs w:val="18"/>
        </w:rPr>
        <w:t xml:space="preserve">«Благоустройство населенных пунктов </w:t>
      </w:r>
      <w:r w:rsidRPr="00324AEC">
        <w:rPr>
          <w:rStyle w:val="aff1"/>
          <w:rFonts w:ascii="Times New Roman" w:hAnsi="Times New Roman"/>
          <w:b w:val="0"/>
          <w:i w:val="0"/>
          <w:sz w:val="18"/>
          <w:szCs w:val="18"/>
          <w:lang w:val="ru-RU"/>
        </w:rPr>
        <w:t>Мошковского сельсовета Бековского района Пензенской области</w:t>
      </w:r>
      <w:r w:rsidRPr="00324AEC">
        <w:rPr>
          <w:rFonts w:ascii="Times New Roman" w:hAnsi="Times New Roman"/>
          <w:spacing w:val="-2"/>
          <w:sz w:val="18"/>
          <w:szCs w:val="18"/>
        </w:rPr>
        <w:t>»</w:t>
      </w:r>
      <w:r w:rsidRPr="00324AEC">
        <w:rPr>
          <w:rFonts w:ascii="Times New Roman" w:hAnsi="Times New Roman"/>
          <w:sz w:val="18"/>
          <w:szCs w:val="18"/>
        </w:rPr>
        <w:t xml:space="preserve"> за счет всех источников финансирования</w:t>
      </w:r>
    </w:p>
    <w:p w:rsidR="007C66B7" w:rsidRPr="00324AEC" w:rsidRDefault="007C66B7" w:rsidP="00324AEC">
      <w:pPr>
        <w:pStyle w:val="ConsPlusNormal2"/>
        <w:jc w:val="center"/>
        <w:rPr>
          <w:rFonts w:ascii="Times New Roman" w:hAnsi="Times New Roman"/>
          <w:sz w:val="18"/>
          <w:szCs w:val="18"/>
        </w:rPr>
      </w:pPr>
    </w:p>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6"/>
        <w:gridCol w:w="1064"/>
        <w:gridCol w:w="1418"/>
        <w:gridCol w:w="1559"/>
        <w:gridCol w:w="992"/>
        <w:gridCol w:w="992"/>
        <w:gridCol w:w="992"/>
        <w:gridCol w:w="993"/>
        <w:gridCol w:w="992"/>
        <w:gridCol w:w="992"/>
      </w:tblGrid>
      <w:tr w:rsidR="00324AEC" w:rsidRPr="00324AEC" w:rsidTr="00324AEC">
        <w:trPr>
          <w:trHeight w:val="241"/>
          <w:jc w:val="center"/>
        </w:trPr>
        <w:tc>
          <w:tcPr>
            <w:tcW w:w="426" w:type="dxa"/>
            <w:vMerge w:val="restart"/>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 п/п</w:t>
            </w:r>
          </w:p>
        </w:tc>
        <w:tc>
          <w:tcPr>
            <w:tcW w:w="1064" w:type="dxa"/>
            <w:vMerge w:val="restart"/>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outlineLvl w:val="1"/>
              <w:rPr>
                <w:kern w:val="2"/>
                <w:sz w:val="18"/>
                <w:szCs w:val="18"/>
                <w:lang w:eastAsia="en-US"/>
              </w:rPr>
            </w:pPr>
            <w:r w:rsidRPr="00324AEC">
              <w:rPr>
                <w:kern w:val="2"/>
                <w:sz w:val="18"/>
                <w:szCs w:val="18"/>
              </w:rPr>
              <w:t>Статус</w:t>
            </w:r>
          </w:p>
        </w:tc>
        <w:tc>
          <w:tcPr>
            <w:tcW w:w="1418" w:type="dxa"/>
            <w:vMerge w:val="restart"/>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jc w:val="center"/>
              <w:rPr>
                <w:spacing w:val="-2"/>
                <w:sz w:val="18"/>
                <w:szCs w:val="18"/>
                <w:lang w:eastAsia="en-US"/>
              </w:rPr>
            </w:pPr>
            <w:r w:rsidRPr="00324AEC">
              <w:rPr>
                <w:sz w:val="18"/>
                <w:szCs w:val="18"/>
              </w:rPr>
              <w:t>Наименование муниципальной программы, подпрограммы, основных мероприятий</w:t>
            </w:r>
          </w:p>
        </w:tc>
        <w:tc>
          <w:tcPr>
            <w:tcW w:w="1559" w:type="dxa"/>
            <w:vMerge w:val="restart"/>
            <w:tcBorders>
              <w:top w:val="single" w:sz="4" w:space="0" w:color="auto"/>
              <w:left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Источник финансирования</w:t>
            </w:r>
          </w:p>
        </w:tc>
        <w:tc>
          <w:tcPr>
            <w:tcW w:w="5953" w:type="dxa"/>
            <w:gridSpan w:val="6"/>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Оценка расходов, тыс. рублей</w:t>
            </w:r>
          </w:p>
        </w:tc>
      </w:tr>
      <w:tr w:rsidR="00324AEC" w:rsidRPr="00324AEC" w:rsidTr="00324AEC">
        <w:trPr>
          <w:trHeight w:val="6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24AEC" w:rsidRPr="00324AEC" w:rsidRDefault="00324AEC" w:rsidP="00324AEC">
            <w:pPr>
              <w:rPr>
                <w:sz w:val="18"/>
                <w:szCs w:val="18"/>
                <w:lang w:eastAsia="en-US"/>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rsidR="00324AEC" w:rsidRPr="00324AEC" w:rsidRDefault="00324AEC" w:rsidP="00324AEC">
            <w:pPr>
              <w:rPr>
                <w:kern w:val="2"/>
                <w:sz w:val="18"/>
                <w:szCs w:val="18"/>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24AEC" w:rsidRPr="00324AEC" w:rsidRDefault="00324AEC" w:rsidP="00324AEC">
            <w:pPr>
              <w:rPr>
                <w:spacing w:val="-2"/>
                <w:sz w:val="18"/>
                <w:szCs w:val="18"/>
                <w:lang w:eastAsia="en-US"/>
              </w:rPr>
            </w:pPr>
          </w:p>
        </w:tc>
        <w:tc>
          <w:tcPr>
            <w:tcW w:w="1559" w:type="dxa"/>
            <w:vMerge/>
            <w:tcBorders>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outlineLvl w:val="1"/>
              <w:rPr>
                <w:kern w:val="2"/>
                <w:sz w:val="18"/>
                <w:szCs w:val="18"/>
              </w:rPr>
            </w:pPr>
            <w:r w:rsidRPr="00324AEC">
              <w:rPr>
                <w:kern w:val="2"/>
                <w:sz w:val="18"/>
                <w:szCs w:val="18"/>
              </w:rPr>
              <w:t>2019 год</w:t>
            </w:r>
          </w:p>
        </w:tc>
        <w:tc>
          <w:tcPr>
            <w:tcW w:w="992"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outlineLvl w:val="1"/>
              <w:rPr>
                <w:kern w:val="2"/>
                <w:sz w:val="18"/>
                <w:szCs w:val="18"/>
              </w:rPr>
            </w:pPr>
            <w:r w:rsidRPr="00324AEC">
              <w:rPr>
                <w:kern w:val="2"/>
                <w:sz w:val="18"/>
                <w:szCs w:val="18"/>
              </w:rPr>
              <w:t>2020 год</w:t>
            </w:r>
          </w:p>
        </w:tc>
        <w:tc>
          <w:tcPr>
            <w:tcW w:w="992"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outlineLvl w:val="1"/>
              <w:rPr>
                <w:kern w:val="2"/>
                <w:sz w:val="18"/>
                <w:szCs w:val="18"/>
              </w:rPr>
            </w:pPr>
            <w:r w:rsidRPr="00324AEC">
              <w:rPr>
                <w:kern w:val="2"/>
                <w:sz w:val="18"/>
                <w:szCs w:val="18"/>
              </w:rPr>
              <w:t>2021 год</w:t>
            </w:r>
          </w:p>
        </w:tc>
        <w:tc>
          <w:tcPr>
            <w:tcW w:w="993"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outlineLvl w:val="1"/>
              <w:rPr>
                <w:kern w:val="2"/>
                <w:sz w:val="18"/>
                <w:szCs w:val="18"/>
              </w:rPr>
            </w:pPr>
            <w:r w:rsidRPr="00324AEC">
              <w:rPr>
                <w:kern w:val="2"/>
                <w:sz w:val="18"/>
                <w:szCs w:val="18"/>
              </w:rPr>
              <w:t>2022 год</w:t>
            </w:r>
          </w:p>
        </w:tc>
        <w:tc>
          <w:tcPr>
            <w:tcW w:w="992"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outlineLvl w:val="1"/>
              <w:rPr>
                <w:kern w:val="2"/>
                <w:sz w:val="18"/>
                <w:szCs w:val="18"/>
              </w:rPr>
            </w:pPr>
            <w:r w:rsidRPr="00324AEC">
              <w:rPr>
                <w:kern w:val="2"/>
                <w:sz w:val="18"/>
                <w:szCs w:val="18"/>
              </w:rPr>
              <w:t>2023 год</w:t>
            </w:r>
          </w:p>
        </w:tc>
        <w:tc>
          <w:tcPr>
            <w:tcW w:w="992"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outlineLvl w:val="1"/>
              <w:rPr>
                <w:kern w:val="2"/>
                <w:sz w:val="18"/>
                <w:szCs w:val="18"/>
              </w:rPr>
            </w:pPr>
            <w:r w:rsidRPr="00324AEC">
              <w:rPr>
                <w:kern w:val="2"/>
                <w:sz w:val="18"/>
                <w:szCs w:val="18"/>
              </w:rPr>
              <w:t>2024 год</w:t>
            </w:r>
          </w:p>
        </w:tc>
      </w:tr>
      <w:tr w:rsidR="00324AEC" w:rsidRPr="00324AEC" w:rsidTr="00324AEC">
        <w:trPr>
          <w:jc w:val="center"/>
        </w:trPr>
        <w:tc>
          <w:tcPr>
            <w:tcW w:w="426"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1</w:t>
            </w:r>
          </w:p>
        </w:tc>
        <w:tc>
          <w:tcPr>
            <w:tcW w:w="1064"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3</w:t>
            </w:r>
          </w:p>
        </w:tc>
        <w:tc>
          <w:tcPr>
            <w:tcW w:w="1559"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4</w:t>
            </w:r>
          </w:p>
        </w:tc>
        <w:tc>
          <w:tcPr>
            <w:tcW w:w="992"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5</w:t>
            </w:r>
          </w:p>
        </w:tc>
        <w:tc>
          <w:tcPr>
            <w:tcW w:w="992"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6</w:t>
            </w:r>
          </w:p>
        </w:tc>
        <w:tc>
          <w:tcPr>
            <w:tcW w:w="992"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7</w:t>
            </w:r>
          </w:p>
        </w:tc>
        <w:tc>
          <w:tcPr>
            <w:tcW w:w="993"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8</w:t>
            </w:r>
          </w:p>
        </w:tc>
        <w:tc>
          <w:tcPr>
            <w:tcW w:w="992"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9</w:t>
            </w:r>
          </w:p>
        </w:tc>
        <w:tc>
          <w:tcPr>
            <w:tcW w:w="992"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jc w:val="center"/>
              <w:rPr>
                <w:sz w:val="18"/>
                <w:szCs w:val="18"/>
                <w:lang w:eastAsia="en-US"/>
              </w:rPr>
            </w:pPr>
            <w:r w:rsidRPr="00324AEC">
              <w:rPr>
                <w:sz w:val="18"/>
                <w:szCs w:val="18"/>
              </w:rPr>
              <w:t>10</w:t>
            </w:r>
          </w:p>
        </w:tc>
      </w:tr>
      <w:tr w:rsidR="00324AEC" w:rsidRPr="00324AEC" w:rsidTr="00324AEC">
        <w:trPr>
          <w:trHeight w:val="257"/>
          <w:jc w:val="center"/>
        </w:trPr>
        <w:tc>
          <w:tcPr>
            <w:tcW w:w="426" w:type="dxa"/>
            <w:vMerge w:val="restart"/>
            <w:tcBorders>
              <w:top w:val="single" w:sz="4" w:space="0" w:color="auto"/>
              <w:left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r w:rsidRPr="00324AEC">
              <w:rPr>
                <w:sz w:val="18"/>
                <w:szCs w:val="18"/>
                <w:lang w:eastAsia="en-US"/>
              </w:rPr>
              <w:t>1.</w:t>
            </w:r>
          </w:p>
        </w:tc>
        <w:tc>
          <w:tcPr>
            <w:tcW w:w="1064" w:type="dxa"/>
            <w:vMerge w:val="restart"/>
            <w:tcBorders>
              <w:top w:val="single" w:sz="4" w:space="0" w:color="auto"/>
              <w:left w:val="single" w:sz="4" w:space="0" w:color="auto"/>
              <w:right w:val="single" w:sz="4" w:space="0" w:color="auto"/>
            </w:tcBorders>
            <w:hideMark/>
          </w:tcPr>
          <w:p w:rsidR="00324AEC" w:rsidRPr="00324AEC" w:rsidRDefault="00324AEC" w:rsidP="00324AEC">
            <w:pPr>
              <w:autoSpaceDE w:val="0"/>
              <w:autoSpaceDN w:val="0"/>
              <w:adjustRightInd w:val="0"/>
              <w:rPr>
                <w:sz w:val="18"/>
                <w:szCs w:val="18"/>
                <w:lang w:eastAsia="en-US"/>
              </w:rPr>
            </w:pPr>
            <w:r w:rsidRPr="00324AEC">
              <w:rPr>
                <w:sz w:val="18"/>
                <w:szCs w:val="18"/>
              </w:rPr>
              <w:t>Муниципальная программа</w:t>
            </w:r>
          </w:p>
        </w:tc>
        <w:tc>
          <w:tcPr>
            <w:tcW w:w="1418" w:type="dxa"/>
            <w:vMerge w:val="restart"/>
            <w:tcBorders>
              <w:top w:val="single" w:sz="4" w:space="0" w:color="auto"/>
              <w:left w:val="single" w:sz="4" w:space="0" w:color="auto"/>
              <w:right w:val="single" w:sz="4" w:space="0" w:color="auto"/>
            </w:tcBorders>
          </w:tcPr>
          <w:p w:rsidR="00324AEC" w:rsidRPr="00324AEC" w:rsidRDefault="00324AEC" w:rsidP="00324AEC">
            <w:pPr>
              <w:autoSpaceDE w:val="0"/>
              <w:autoSpaceDN w:val="0"/>
              <w:adjustRightInd w:val="0"/>
              <w:rPr>
                <w:sz w:val="18"/>
                <w:szCs w:val="18"/>
              </w:rPr>
            </w:pPr>
            <w:r w:rsidRPr="00324AEC">
              <w:rPr>
                <w:sz w:val="18"/>
                <w:szCs w:val="18"/>
              </w:rPr>
              <w:t>Благоустройство населенных пунктов Мошковского сельсовета Бековского района Пензенской области</w:t>
            </w:r>
          </w:p>
        </w:tc>
        <w:tc>
          <w:tcPr>
            <w:tcW w:w="1559"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rPr>
                <w:sz w:val="18"/>
                <w:szCs w:val="18"/>
                <w:lang w:eastAsia="en-US"/>
              </w:rPr>
            </w:pPr>
            <w:r w:rsidRPr="00324AEC">
              <w:rPr>
                <w:sz w:val="18"/>
                <w:szCs w:val="18"/>
              </w:rPr>
              <w:t>всего</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color w:val="000000"/>
                <w:sz w:val="18"/>
                <w:szCs w:val="18"/>
                <w:lang w:eastAsia="en-US"/>
              </w:rPr>
            </w:pPr>
            <w:r w:rsidRPr="00324AEC">
              <w:rPr>
                <w:color w:val="000000"/>
                <w:sz w:val="18"/>
                <w:szCs w:val="18"/>
              </w:rPr>
              <w:t>85,320</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jc w:val="center"/>
              <w:rPr>
                <w:color w:val="000000"/>
                <w:sz w:val="18"/>
                <w:szCs w:val="18"/>
              </w:rPr>
            </w:pPr>
            <w:r w:rsidRPr="00324AEC">
              <w:rPr>
                <w:color w:val="000000"/>
                <w:sz w:val="18"/>
                <w:szCs w:val="18"/>
              </w:rPr>
              <w:t>233,038</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jc w:val="center"/>
              <w:rPr>
                <w:color w:val="000000"/>
                <w:sz w:val="18"/>
                <w:szCs w:val="18"/>
              </w:rPr>
            </w:pPr>
            <w:r w:rsidRPr="00324AEC">
              <w:rPr>
                <w:color w:val="000000"/>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jc w:val="center"/>
              <w:rPr>
                <w:color w:val="000000"/>
                <w:sz w:val="18"/>
                <w:szCs w:val="18"/>
              </w:rPr>
            </w:pPr>
            <w:r w:rsidRPr="00324AEC">
              <w:rPr>
                <w:color w:val="000000"/>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jc w:val="center"/>
              <w:rPr>
                <w:color w:val="000000"/>
                <w:sz w:val="18"/>
                <w:szCs w:val="18"/>
              </w:rPr>
            </w:pPr>
            <w:r w:rsidRPr="00324AEC">
              <w:rPr>
                <w:color w:val="000000"/>
                <w:sz w:val="18"/>
                <w:szCs w:val="18"/>
              </w:rPr>
              <w:t>116,401</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jc w:val="center"/>
              <w:rPr>
                <w:color w:val="000000"/>
                <w:sz w:val="18"/>
                <w:szCs w:val="18"/>
              </w:rPr>
            </w:pPr>
            <w:r w:rsidRPr="00324AEC">
              <w:rPr>
                <w:color w:val="000000"/>
                <w:sz w:val="18"/>
                <w:szCs w:val="18"/>
              </w:rPr>
              <w:t>119,401</w:t>
            </w:r>
          </w:p>
        </w:tc>
      </w:tr>
      <w:tr w:rsidR="00324AEC" w:rsidRPr="00324AEC" w:rsidTr="00324AEC">
        <w:trPr>
          <w:trHeight w:val="480"/>
          <w:jc w:val="center"/>
        </w:trPr>
        <w:tc>
          <w:tcPr>
            <w:tcW w:w="426" w:type="dxa"/>
            <w:vMerge/>
            <w:tcBorders>
              <w:left w:val="single" w:sz="4" w:space="0" w:color="auto"/>
              <w:right w:val="single" w:sz="4" w:space="0" w:color="auto"/>
            </w:tcBorders>
            <w:vAlign w:val="center"/>
            <w:hideMark/>
          </w:tcPr>
          <w:p w:rsidR="00324AEC" w:rsidRPr="00324AEC" w:rsidRDefault="00324AEC" w:rsidP="00324AEC">
            <w:pPr>
              <w:rPr>
                <w:sz w:val="18"/>
                <w:szCs w:val="18"/>
                <w:lang w:eastAsia="en-US"/>
              </w:rPr>
            </w:pPr>
          </w:p>
        </w:tc>
        <w:tc>
          <w:tcPr>
            <w:tcW w:w="1064" w:type="dxa"/>
            <w:vMerge/>
            <w:tcBorders>
              <w:left w:val="single" w:sz="4" w:space="0" w:color="auto"/>
              <w:right w:val="single" w:sz="4" w:space="0" w:color="auto"/>
            </w:tcBorders>
            <w:vAlign w:val="center"/>
            <w:hideMark/>
          </w:tcPr>
          <w:p w:rsidR="00324AEC" w:rsidRPr="00324AEC" w:rsidRDefault="00324AEC" w:rsidP="00324AEC">
            <w:pPr>
              <w:rPr>
                <w:sz w:val="18"/>
                <w:szCs w:val="18"/>
                <w:lang w:eastAsia="en-US"/>
              </w:rPr>
            </w:pPr>
          </w:p>
        </w:tc>
        <w:tc>
          <w:tcPr>
            <w:tcW w:w="1418" w:type="dxa"/>
            <w:vMerge/>
            <w:tcBorders>
              <w:left w:val="single" w:sz="4" w:space="0" w:color="auto"/>
              <w:right w:val="single" w:sz="4" w:space="0" w:color="auto"/>
            </w:tcBorders>
            <w:hideMark/>
          </w:tcPr>
          <w:p w:rsidR="00324AEC" w:rsidRPr="00324AEC" w:rsidRDefault="00324AEC" w:rsidP="00324AEC">
            <w:pPr>
              <w:rPr>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rPr>
                <w:sz w:val="18"/>
                <w:szCs w:val="18"/>
                <w:lang w:eastAsia="en-US"/>
              </w:rPr>
            </w:pPr>
            <w:r w:rsidRPr="00324AEC">
              <w:rPr>
                <w:sz w:val="18"/>
                <w:szCs w:val="18"/>
              </w:rPr>
              <w:t>бюджет Мошковского сельсовета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color w:val="000000"/>
                <w:sz w:val="18"/>
                <w:szCs w:val="18"/>
                <w:lang w:eastAsia="en-US"/>
              </w:rPr>
            </w:pPr>
            <w:r w:rsidRPr="00324AEC">
              <w:rPr>
                <w:color w:val="000000"/>
                <w:sz w:val="18"/>
                <w:szCs w:val="18"/>
              </w:rPr>
              <w:t>85,320</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jc w:val="center"/>
              <w:rPr>
                <w:color w:val="000000"/>
                <w:sz w:val="18"/>
                <w:szCs w:val="18"/>
              </w:rPr>
            </w:pPr>
            <w:r w:rsidRPr="00324AEC">
              <w:rPr>
                <w:color w:val="000000"/>
                <w:sz w:val="18"/>
                <w:szCs w:val="18"/>
              </w:rPr>
              <w:t>233,038</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jc w:val="center"/>
              <w:rPr>
                <w:color w:val="000000"/>
                <w:sz w:val="18"/>
                <w:szCs w:val="18"/>
              </w:rPr>
            </w:pPr>
            <w:r w:rsidRPr="00324AEC">
              <w:rPr>
                <w:color w:val="000000"/>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jc w:val="center"/>
              <w:rPr>
                <w:color w:val="000000"/>
                <w:sz w:val="18"/>
                <w:szCs w:val="18"/>
              </w:rPr>
            </w:pPr>
            <w:r w:rsidRPr="00324AEC">
              <w:rPr>
                <w:color w:val="000000"/>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jc w:val="center"/>
              <w:rPr>
                <w:color w:val="000000"/>
                <w:sz w:val="18"/>
                <w:szCs w:val="18"/>
              </w:rPr>
            </w:pPr>
            <w:r w:rsidRPr="00324AEC">
              <w:rPr>
                <w:color w:val="000000"/>
                <w:sz w:val="18"/>
                <w:szCs w:val="18"/>
              </w:rPr>
              <w:t>116,401</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jc w:val="center"/>
              <w:rPr>
                <w:color w:val="000000"/>
                <w:sz w:val="18"/>
                <w:szCs w:val="18"/>
              </w:rPr>
            </w:pPr>
            <w:r w:rsidRPr="00324AEC">
              <w:rPr>
                <w:color w:val="000000"/>
                <w:sz w:val="18"/>
                <w:szCs w:val="18"/>
              </w:rPr>
              <w:t>119,401</w:t>
            </w:r>
          </w:p>
        </w:tc>
      </w:tr>
      <w:tr w:rsidR="00324AEC" w:rsidRPr="00324AEC" w:rsidTr="00324AEC">
        <w:trPr>
          <w:trHeight w:val="480"/>
          <w:jc w:val="center"/>
        </w:trPr>
        <w:tc>
          <w:tcPr>
            <w:tcW w:w="426" w:type="dxa"/>
            <w:vMerge/>
            <w:tcBorders>
              <w:left w:val="single" w:sz="4" w:space="0" w:color="auto"/>
              <w:right w:val="single" w:sz="4" w:space="0" w:color="auto"/>
            </w:tcBorders>
            <w:vAlign w:val="center"/>
            <w:hideMark/>
          </w:tcPr>
          <w:p w:rsidR="00324AEC" w:rsidRPr="00324AEC" w:rsidRDefault="00324AEC" w:rsidP="00324AEC">
            <w:pPr>
              <w:rPr>
                <w:sz w:val="18"/>
                <w:szCs w:val="18"/>
                <w:lang w:eastAsia="en-US"/>
              </w:rPr>
            </w:pPr>
          </w:p>
        </w:tc>
        <w:tc>
          <w:tcPr>
            <w:tcW w:w="1064" w:type="dxa"/>
            <w:vMerge/>
            <w:tcBorders>
              <w:left w:val="single" w:sz="4" w:space="0" w:color="auto"/>
              <w:right w:val="single" w:sz="4" w:space="0" w:color="auto"/>
            </w:tcBorders>
            <w:vAlign w:val="center"/>
            <w:hideMark/>
          </w:tcPr>
          <w:p w:rsidR="00324AEC" w:rsidRPr="00324AEC" w:rsidRDefault="00324AEC" w:rsidP="00324AEC">
            <w:pPr>
              <w:rPr>
                <w:sz w:val="18"/>
                <w:szCs w:val="18"/>
                <w:lang w:eastAsia="en-US"/>
              </w:rPr>
            </w:pPr>
          </w:p>
        </w:tc>
        <w:tc>
          <w:tcPr>
            <w:tcW w:w="1418" w:type="dxa"/>
            <w:vMerge/>
            <w:tcBorders>
              <w:left w:val="single" w:sz="4" w:space="0" w:color="auto"/>
              <w:right w:val="single" w:sz="4" w:space="0" w:color="auto"/>
            </w:tcBorders>
            <w:hideMark/>
          </w:tcPr>
          <w:p w:rsidR="00324AEC" w:rsidRPr="00324AEC" w:rsidRDefault="00324AEC" w:rsidP="00324AEC">
            <w:pPr>
              <w:rPr>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rPr>
                <w:sz w:val="18"/>
                <w:szCs w:val="18"/>
              </w:rPr>
            </w:pPr>
            <w:r w:rsidRPr="00324AEC">
              <w:rPr>
                <w:sz w:val="18"/>
                <w:szCs w:val="18"/>
              </w:rPr>
              <w:t>бюджет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3"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r>
      <w:tr w:rsidR="00324AEC" w:rsidRPr="00324AEC" w:rsidTr="00324AEC">
        <w:trPr>
          <w:trHeight w:val="427"/>
          <w:jc w:val="center"/>
        </w:trPr>
        <w:tc>
          <w:tcPr>
            <w:tcW w:w="426" w:type="dxa"/>
            <w:vMerge/>
            <w:tcBorders>
              <w:left w:val="single" w:sz="4" w:space="0" w:color="auto"/>
              <w:right w:val="single" w:sz="4" w:space="0" w:color="auto"/>
            </w:tcBorders>
            <w:vAlign w:val="center"/>
            <w:hideMark/>
          </w:tcPr>
          <w:p w:rsidR="00324AEC" w:rsidRPr="00324AEC" w:rsidRDefault="00324AEC" w:rsidP="00324AEC">
            <w:pPr>
              <w:rPr>
                <w:sz w:val="18"/>
                <w:szCs w:val="18"/>
                <w:lang w:eastAsia="en-US"/>
              </w:rPr>
            </w:pPr>
          </w:p>
        </w:tc>
        <w:tc>
          <w:tcPr>
            <w:tcW w:w="1064" w:type="dxa"/>
            <w:vMerge/>
            <w:tcBorders>
              <w:left w:val="single" w:sz="4" w:space="0" w:color="auto"/>
              <w:right w:val="single" w:sz="4" w:space="0" w:color="auto"/>
            </w:tcBorders>
            <w:vAlign w:val="center"/>
            <w:hideMark/>
          </w:tcPr>
          <w:p w:rsidR="00324AEC" w:rsidRPr="00324AEC" w:rsidRDefault="00324AEC" w:rsidP="00324AEC">
            <w:pPr>
              <w:rPr>
                <w:sz w:val="18"/>
                <w:szCs w:val="18"/>
                <w:lang w:eastAsia="en-US"/>
              </w:rPr>
            </w:pPr>
          </w:p>
        </w:tc>
        <w:tc>
          <w:tcPr>
            <w:tcW w:w="1418" w:type="dxa"/>
            <w:vMerge/>
            <w:tcBorders>
              <w:left w:val="single" w:sz="4" w:space="0" w:color="auto"/>
              <w:right w:val="single" w:sz="4" w:space="0" w:color="auto"/>
            </w:tcBorders>
            <w:hideMark/>
          </w:tcPr>
          <w:p w:rsidR="00324AEC" w:rsidRPr="00324AEC" w:rsidRDefault="00324AEC" w:rsidP="00324AEC">
            <w:pPr>
              <w:rPr>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rPr>
                <w:sz w:val="18"/>
                <w:szCs w:val="18"/>
              </w:rPr>
            </w:pPr>
            <w:r w:rsidRPr="00324AEC">
              <w:rPr>
                <w:sz w:val="18"/>
                <w:szCs w:val="18"/>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3"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r>
      <w:tr w:rsidR="00324AEC" w:rsidRPr="00324AEC" w:rsidTr="00324AEC">
        <w:trPr>
          <w:trHeight w:val="277"/>
          <w:jc w:val="center"/>
        </w:trPr>
        <w:tc>
          <w:tcPr>
            <w:tcW w:w="426" w:type="dxa"/>
            <w:vMerge/>
            <w:tcBorders>
              <w:left w:val="single" w:sz="4" w:space="0" w:color="auto"/>
              <w:bottom w:val="single" w:sz="4" w:space="0" w:color="auto"/>
              <w:right w:val="single" w:sz="4" w:space="0" w:color="auto"/>
            </w:tcBorders>
            <w:vAlign w:val="center"/>
            <w:hideMark/>
          </w:tcPr>
          <w:p w:rsidR="00324AEC" w:rsidRPr="00324AEC" w:rsidRDefault="00324AEC" w:rsidP="00324AEC">
            <w:pPr>
              <w:rPr>
                <w:sz w:val="18"/>
                <w:szCs w:val="18"/>
                <w:lang w:eastAsia="en-US"/>
              </w:rPr>
            </w:pPr>
          </w:p>
        </w:tc>
        <w:tc>
          <w:tcPr>
            <w:tcW w:w="1064" w:type="dxa"/>
            <w:vMerge/>
            <w:tcBorders>
              <w:left w:val="single" w:sz="4" w:space="0" w:color="auto"/>
              <w:bottom w:val="single" w:sz="4" w:space="0" w:color="auto"/>
              <w:right w:val="single" w:sz="4" w:space="0" w:color="auto"/>
            </w:tcBorders>
            <w:vAlign w:val="center"/>
            <w:hideMark/>
          </w:tcPr>
          <w:p w:rsidR="00324AEC" w:rsidRPr="00324AEC" w:rsidRDefault="00324AEC" w:rsidP="00324AEC">
            <w:pPr>
              <w:rPr>
                <w:sz w:val="18"/>
                <w:szCs w:val="18"/>
                <w:lang w:eastAsia="en-US"/>
              </w:rPr>
            </w:pPr>
          </w:p>
        </w:tc>
        <w:tc>
          <w:tcPr>
            <w:tcW w:w="1418" w:type="dxa"/>
            <w:vMerge/>
            <w:tcBorders>
              <w:left w:val="single" w:sz="4" w:space="0" w:color="auto"/>
              <w:bottom w:val="single" w:sz="4" w:space="0" w:color="auto"/>
              <w:right w:val="single" w:sz="4" w:space="0" w:color="auto"/>
            </w:tcBorders>
            <w:vAlign w:val="center"/>
            <w:hideMark/>
          </w:tcPr>
          <w:p w:rsidR="00324AEC" w:rsidRPr="00324AEC" w:rsidRDefault="00324AEC" w:rsidP="00324AEC">
            <w:pPr>
              <w:rPr>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324AEC" w:rsidRPr="00324AEC" w:rsidRDefault="00324AEC" w:rsidP="00324AEC">
            <w:pPr>
              <w:autoSpaceDE w:val="0"/>
              <w:autoSpaceDN w:val="0"/>
              <w:adjustRightInd w:val="0"/>
              <w:rPr>
                <w:sz w:val="18"/>
                <w:szCs w:val="18"/>
              </w:rPr>
            </w:pPr>
            <w:r w:rsidRPr="00324AEC">
              <w:rPr>
                <w:sz w:val="18"/>
                <w:szCs w:val="18"/>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3"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324AEC">
            <w:pPr>
              <w:autoSpaceDE w:val="0"/>
              <w:autoSpaceDN w:val="0"/>
              <w:adjustRightInd w:val="0"/>
              <w:jc w:val="center"/>
              <w:rPr>
                <w:sz w:val="18"/>
                <w:szCs w:val="18"/>
                <w:lang w:eastAsia="en-US"/>
              </w:rPr>
            </w:pPr>
          </w:p>
        </w:tc>
      </w:tr>
    </w:tbl>
    <w:p w:rsidR="00324AEC" w:rsidRPr="00324AEC" w:rsidRDefault="00324AEC" w:rsidP="00324AEC">
      <w:pPr>
        <w:pStyle w:val="ConsPlusNormal2"/>
        <w:jc w:val="both"/>
        <w:rPr>
          <w:rFonts w:ascii="Times New Roman" w:hAnsi="Times New Roman"/>
          <w:sz w:val="18"/>
          <w:szCs w:val="18"/>
        </w:rPr>
      </w:pPr>
    </w:p>
    <w:p w:rsidR="00324AEC" w:rsidRDefault="00324AEC" w:rsidP="00324AEC">
      <w:pPr>
        <w:ind w:left="425" w:right="108"/>
        <w:jc w:val="center"/>
        <w:rPr>
          <w:sz w:val="18"/>
          <w:szCs w:val="18"/>
        </w:rPr>
      </w:pPr>
      <w:r w:rsidRPr="00324AEC">
        <w:rPr>
          <w:sz w:val="18"/>
          <w:szCs w:val="18"/>
        </w:rPr>
        <w:t>Приложение № 2</w:t>
      </w:r>
      <w:r>
        <w:rPr>
          <w:sz w:val="18"/>
          <w:szCs w:val="18"/>
        </w:rPr>
        <w:t xml:space="preserve"> </w:t>
      </w:r>
      <w:r w:rsidRPr="00324AEC">
        <w:rPr>
          <w:sz w:val="18"/>
          <w:szCs w:val="18"/>
        </w:rPr>
        <w:t>к постановлению администрации</w:t>
      </w:r>
      <w:r>
        <w:rPr>
          <w:sz w:val="18"/>
          <w:szCs w:val="18"/>
        </w:rPr>
        <w:t xml:space="preserve"> </w:t>
      </w:r>
      <w:r w:rsidRPr="00324AEC">
        <w:rPr>
          <w:sz w:val="18"/>
          <w:szCs w:val="18"/>
        </w:rPr>
        <w:t>Мошковского сельсовета</w:t>
      </w:r>
      <w:r>
        <w:rPr>
          <w:sz w:val="18"/>
          <w:szCs w:val="18"/>
        </w:rPr>
        <w:t xml:space="preserve"> </w:t>
      </w:r>
      <w:r w:rsidRPr="00324AEC">
        <w:rPr>
          <w:sz w:val="18"/>
          <w:szCs w:val="18"/>
        </w:rPr>
        <w:t>от 20.02.2020 № 8</w:t>
      </w:r>
    </w:p>
    <w:p w:rsidR="00324AEC" w:rsidRPr="002743EC" w:rsidRDefault="00324AEC" w:rsidP="00324AEC">
      <w:pPr>
        <w:autoSpaceDE w:val="0"/>
        <w:autoSpaceDN w:val="0"/>
        <w:adjustRightInd w:val="0"/>
        <w:jc w:val="center"/>
        <w:rPr>
          <w:rStyle w:val="aff1"/>
          <w:b w:val="0"/>
          <w:i w:val="0"/>
          <w:sz w:val="18"/>
          <w:szCs w:val="18"/>
          <w:lang w:val="ru-RU"/>
        </w:rPr>
      </w:pPr>
      <w:r w:rsidRPr="002743EC">
        <w:rPr>
          <w:rStyle w:val="aff1"/>
          <w:b w:val="0"/>
          <w:i w:val="0"/>
          <w:sz w:val="18"/>
          <w:szCs w:val="18"/>
          <w:lang w:val="ru-RU"/>
        </w:rPr>
        <w:t>Приложение № 3</w:t>
      </w:r>
      <w:r>
        <w:rPr>
          <w:rStyle w:val="aff1"/>
          <w:b w:val="0"/>
          <w:i w:val="0"/>
          <w:sz w:val="18"/>
          <w:szCs w:val="18"/>
          <w:lang w:val="ru-RU"/>
        </w:rPr>
        <w:t xml:space="preserve"> </w:t>
      </w:r>
      <w:r w:rsidRPr="002743EC">
        <w:rPr>
          <w:rStyle w:val="aff1"/>
          <w:b w:val="0"/>
          <w:i w:val="0"/>
          <w:sz w:val="18"/>
          <w:szCs w:val="18"/>
          <w:lang w:val="ru-RU"/>
        </w:rPr>
        <w:t>к муниципальной программе</w:t>
      </w:r>
    </w:p>
    <w:p w:rsidR="00324AEC" w:rsidRDefault="00324AEC" w:rsidP="00324AEC">
      <w:pPr>
        <w:pStyle w:val="ConsPlusNormal2"/>
        <w:jc w:val="center"/>
        <w:rPr>
          <w:rFonts w:ascii="Times New Roman" w:hAnsi="Times New Roman"/>
          <w:sz w:val="18"/>
          <w:szCs w:val="18"/>
        </w:rPr>
      </w:pPr>
      <w:r w:rsidRPr="00324AEC">
        <w:rPr>
          <w:rFonts w:ascii="Times New Roman" w:hAnsi="Times New Roman"/>
          <w:sz w:val="18"/>
          <w:szCs w:val="18"/>
        </w:rPr>
        <w:t xml:space="preserve">Ресурсное обеспечение реализации муниципальной программы Мошковского сельсовета Бековского района Пензенской области </w:t>
      </w:r>
      <w:r w:rsidRPr="00324AEC">
        <w:rPr>
          <w:rFonts w:ascii="Times New Roman" w:hAnsi="Times New Roman"/>
          <w:spacing w:val="-2"/>
          <w:sz w:val="18"/>
          <w:szCs w:val="18"/>
        </w:rPr>
        <w:t xml:space="preserve">«Благоустройство населенных пунктов </w:t>
      </w:r>
      <w:r w:rsidRPr="00324AEC">
        <w:rPr>
          <w:rStyle w:val="aff1"/>
          <w:rFonts w:ascii="Times New Roman" w:hAnsi="Times New Roman"/>
          <w:b w:val="0"/>
          <w:i w:val="0"/>
          <w:sz w:val="18"/>
          <w:szCs w:val="18"/>
          <w:lang w:val="ru-RU"/>
        </w:rPr>
        <w:t>Мошковского сельсовета Бековского района Пензенской области</w:t>
      </w:r>
      <w:r w:rsidRPr="00324AEC">
        <w:rPr>
          <w:rFonts w:ascii="Times New Roman" w:hAnsi="Times New Roman"/>
          <w:spacing w:val="-2"/>
          <w:sz w:val="18"/>
          <w:szCs w:val="18"/>
        </w:rPr>
        <w:t>»</w:t>
      </w:r>
      <w:r w:rsidRPr="00324AEC">
        <w:rPr>
          <w:rFonts w:ascii="Times New Roman" w:hAnsi="Times New Roman"/>
          <w:sz w:val="18"/>
          <w:szCs w:val="18"/>
        </w:rPr>
        <w:t xml:space="preserve"> за счет средств бюджета Мошковского сельсовета Бековского района Пензенской области</w:t>
      </w:r>
    </w:p>
    <w:p w:rsidR="007C66B7" w:rsidRPr="00324AEC" w:rsidRDefault="007C66B7" w:rsidP="00324AEC">
      <w:pPr>
        <w:pStyle w:val="ConsPlusNormal2"/>
        <w:jc w:val="center"/>
        <w:rPr>
          <w:rFonts w:ascii="Times New Roman" w:hAnsi="Times New Roman"/>
          <w:sz w:val="18"/>
          <w:szCs w:val="18"/>
        </w:rPr>
      </w:pPr>
    </w:p>
    <w:tbl>
      <w:tblPr>
        <w:tblW w:w="10348"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6"/>
        <w:gridCol w:w="992"/>
        <w:gridCol w:w="1134"/>
        <w:gridCol w:w="709"/>
        <w:gridCol w:w="567"/>
        <w:gridCol w:w="142"/>
        <w:gridCol w:w="284"/>
        <w:gridCol w:w="142"/>
        <w:gridCol w:w="283"/>
        <w:gridCol w:w="142"/>
        <w:gridCol w:w="567"/>
        <w:gridCol w:w="425"/>
        <w:gridCol w:w="755"/>
        <w:gridCol w:w="756"/>
        <w:gridCol w:w="756"/>
        <w:gridCol w:w="756"/>
        <w:gridCol w:w="756"/>
        <w:gridCol w:w="756"/>
      </w:tblGrid>
      <w:tr w:rsidR="009D3081" w:rsidRPr="00324AEC" w:rsidTr="009D3081">
        <w:tc>
          <w:tcPr>
            <w:tcW w:w="426"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 п/п</w:t>
            </w:r>
          </w:p>
        </w:tc>
        <w:tc>
          <w:tcPr>
            <w:tcW w:w="992"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Статус</w:t>
            </w:r>
          </w:p>
        </w:tc>
        <w:tc>
          <w:tcPr>
            <w:tcW w:w="1134"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Наименование муниципальной программы, подпрограммы, основных мероприятий</w:t>
            </w:r>
          </w:p>
        </w:tc>
        <w:tc>
          <w:tcPr>
            <w:tcW w:w="709"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Ответственный исполнитель, соисполнитель подпрограммы, основных мероприятий</w:t>
            </w:r>
          </w:p>
        </w:tc>
        <w:tc>
          <w:tcPr>
            <w:tcW w:w="2552" w:type="dxa"/>
            <w:gridSpan w:val="8"/>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Код классификации расходов бюджета</w:t>
            </w:r>
          </w:p>
        </w:tc>
        <w:tc>
          <w:tcPr>
            <w:tcW w:w="4535" w:type="dxa"/>
            <w:gridSpan w:val="6"/>
            <w:tcBorders>
              <w:top w:val="single" w:sz="4" w:space="0" w:color="auto"/>
              <w:left w:val="single" w:sz="4" w:space="0" w:color="auto"/>
              <w:bottom w:val="single" w:sz="4" w:space="0" w:color="auto"/>
              <w:right w:val="single" w:sz="4" w:space="0" w:color="auto"/>
            </w:tcBorders>
          </w:tcPr>
          <w:p w:rsidR="00324AEC" w:rsidRPr="00324AEC" w:rsidRDefault="00324AEC" w:rsidP="009D3081">
            <w:pPr>
              <w:pStyle w:val="ConsPlusNormal2"/>
              <w:jc w:val="center"/>
              <w:rPr>
                <w:rFonts w:ascii="Times New Roman" w:hAnsi="Times New Roman"/>
                <w:sz w:val="18"/>
                <w:szCs w:val="18"/>
              </w:rPr>
            </w:pPr>
            <w:r w:rsidRPr="00324AEC">
              <w:rPr>
                <w:rFonts w:ascii="Times New Roman" w:hAnsi="Times New Roman"/>
                <w:sz w:val="18"/>
                <w:szCs w:val="18"/>
              </w:rPr>
              <w:t>Расходы бюджета Мошковского сельсовета Бековского района Пензенской области/Источники финансирования дефицита бюджета Мошковского сельсовета Бековского района Пензенской области, тыс. руб.</w:t>
            </w:r>
          </w:p>
        </w:tc>
      </w:tr>
      <w:tr w:rsidR="009D3081" w:rsidRPr="00324AEC" w:rsidTr="009D3081">
        <w:tc>
          <w:tcPr>
            <w:tcW w:w="426" w:type="dxa"/>
            <w:vMerge/>
            <w:tcBorders>
              <w:left w:val="single" w:sz="4" w:space="0" w:color="auto"/>
              <w:right w:val="single" w:sz="4" w:space="0" w:color="auto"/>
            </w:tcBorders>
            <w:vAlign w:val="center"/>
          </w:tcPr>
          <w:p w:rsidR="00324AEC" w:rsidRPr="00324AEC" w:rsidRDefault="00324AEC" w:rsidP="009D3081">
            <w:pPr>
              <w:rPr>
                <w:sz w:val="18"/>
                <w:szCs w:val="18"/>
                <w:lang w:eastAsia="en-US"/>
              </w:rPr>
            </w:pPr>
          </w:p>
        </w:tc>
        <w:tc>
          <w:tcPr>
            <w:tcW w:w="992" w:type="dxa"/>
            <w:vMerge/>
            <w:tcBorders>
              <w:left w:val="single" w:sz="4" w:space="0" w:color="auto"/>
              <w:right w:val="single" w:sz="4" w:space="0" w:color="auto"/>
            </w:tcBorders>
            <w:vAlign w:val="center"/>
          </w:tcPr>
          <w:p w:rsidR="00324AEC" w:rsidRPr="00324AEC" w:rsidRDefault="00324AEC" w:rsidP="009D3081">
            <w:pPr>
              <w:rPr>
                <w:sz w:val="18"/>
                <w:szCs w:val="18"/>
                <w:lang w:eastAsia="en-US"/>
              </w:rPr>
            </w:pPr>
          </w:p>
        </w:tc>
        <w:tc>
          <w:tcPr>
            <w:tcW w:w="1134" w:type="dxa"/>
            <w:vMerge/>
            <w:tcBorders>
              <w:left w:val="single" w:sz="4" w:space="0" w:color="auto"/>
              <w:right w:val="single" w:sz="4" w:space="0" w:color="auto"/>
            </w:tcBorders>
            <w:vAlign w:val="center"/>
          </w:tcPr>
          <w:p w:rsidR="00324AEC" w:rsidRPr="00324AEC" w:rsidRDefault="00324AEC" w:rsidP="009D3081">
            <w:pPr>
              <w:rPr>
                <w:sz w:val="18"/>
                <w:szCs w:val="18"/>
                <w:lang w:eastAsia="en-US"/>
              </w:rPr>
            </w:pPr>
          </w:p>
        </w:tc>
        <w:tc>
          <w:tcPr>
            <w:tcW w:w="709" w:type="dxa"/>
            <w:vMerge/>
            <w:tcBorders>
              <w:left w:val="single" w:sz="4" w:space="0" w:color="auto"/>
              <w:right w:val="single" w:sz="4" w:space="0" w:color="auto"/>
            </w:tcBorders>
            <w:vAlign w:val="center"/>
          </w:tcPr>
          <w:p w:rsidR="00324AEC" w:rsidRPr="00324AEC" w:rsidRDefault="00324AEC" w:rsidP="009D3081">
            <w:pPr>
              <w:rPr>
                <w:sz w:val="18"/>
                <w:szCs w:val="18"/>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pStyle w:val="ConsPlusNormal2"/>
              <w:jc w:val="center"/>
              <w:rPr>
                <w:rFonts w:ascii="Times New Roman" w:hAnsi="Times New Roman"/>
                <w:sz w:val="18"/>
                <w:szCs w:val="18"/>
              </w:rPr>
            </w:pPr>
            <w:r w:rsidRPr="00324AEC">
              <w:rPr>
                <w:rFonts w:ascii="Times New Roman" w:hAnsi="Times New Roman"/>
                <w:sz w:val="18"/>
                <w:szCs w:val="18"/>
              </w:rPr>
              <w:t>Главный распорядитель бюджетных средств</w:t>
            </w:r>
          </w:p>
        </w:tc>
        <w:tc>
          <w:tcPr>
            <w:tcW w:w="426"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pStyle w:val="ConsPlusNormal2"/>
              <w:jc w:val="center"/>
              <w:rPr>
                <w:rFonts w:ascii="Times New Roman" w:hAnsi="Times New Roman"/>
                <w:sz w:val="18"/>
                <w:szCs w:val="18"/>
              </w:rPr>
            </w:pPr>
            <w:r w:rsidRPr="00324AEC">
              <w:rPr>
                <w:rFonts w:ascii="Times New Roman" w:hAnsi="Times New Roman"/>
                <w:sz w:val="18"/>
                <w:szCs w:val="18"/>
              </w:rPr>
              <w:t>Раздел</w:t>
            </w:r>
          </w:p>
        </w:tc>
        <w:tc>
          <w:tcPr>
            <w:tcW w:w="425"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pStyle w:val="ConsPlusNormal2"/>
              <w:jc w:val="center"/>
              <w:rPr>
                <w:rFonts w:ascii="Times New Roman" w:hAnsi="Times New Roman"/>
                <w:sz w:val="18"/>
                <w:szCs w:val="18"/>
              </w:rPr>
            </w:pPr>
            <w:r w:rsidRPr="00324AEC">
              <w:rPr>
                <w:rFonts w:ascii="Times New Roman" w:hAnsi="Times New Roman"/>
                <w:sz w:val="18"/>
                <w:szCs w:val="18"/>
              </w:rPr>
              <w:t>Подраздел</w:t>
            </w:r>
          </w:p>
        </w:tc>
        <w:tc>
          <w:tcPr>
            <w:tcW w:w="567"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pStyle w:val="ConsPlusNormal2"/>
              <w:jc w:val="center"/>
              <w:rPr>
                <w:rFonts w:ascii="Times New Roman" w:hAnsi="Times New Roman"/>
                <w:sz w:val="18"/>
                <w:szCs w:val="18"/>
              </w:rPr>
            </w:pPr>
            <w:r w:rsidRPr="00324AEC">
              <w:rPr>
                <w:rFonts w:ascii="Times New Roman" w:hAnsi="Times New Roman"/>
                <w:sz w:val="18"/>
                <w:szCs w:val="18"/>
              </w:rPr>
              <w:t>Целевая статья</w:t>
            </w:r>
          </w:p>
        </w:tc>
        <w:tc>
          <w:tcPr>
            <w:tcW w:w="425"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pStyle w:val="ConsPlusNormal2"/>
              <w:jc w:val="center"/>
              <w:rPr>
                <w:rFonts w:ascii="Times New Roman" w:hAnsi="Times New Roman"/>
                <w:sz w:val="18"/>
                <w:szCs w:val="18"/>
              </w:rPr>
            </w:pPr>
            <w:r w:rsidRPr="00324AEC">
              <w:rPr>
                <w:rFonts w:ascii="Times New Roman" w:hAnsi="Times New Roman"/>
                <w:sz w:val="18"/>
                <w:szCs w:val="18"/>
              </w:rPr>
              <w:t>Вид расходов</w:t>
            </w:r>
          </w:p>
        </w:tc>
        <w:tc>
          <w:tcPr>
            <w:tcW w:w="755"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jc w:val="center"/>
              <w:outlineLvl w:val="1"/>
              <w:rPr>
                <w:kern w:val="2"/>
                <w:sz w:val="18"/>
                <w:szCs w:val="18"/>
              </w:rPr>
            </w:pPr>
            <w:r w:rsidRPr="00324AEC">
              <w:rPr>
                <w:kern w:val="2"/>
                <w:sz w:val="18"/>
                <w:szCs w:val="18"/>
              </w:rPr>
              <w:t>2019 год</w:t>
            </w:r>
          </w:p>
        </w:tc>
        <w:tc>
          <w:tcPr>
            <w:tcW w:w="756"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jc w:val="center"/>
              <w:outlineLvl w:val="1"/>
              <w:rPr>
                <w:kern w:val="2"/>
                <w:sz w:val="18"/>
                <w:szCs w:val="18"/>
              </w:rPr>
            </w:pPr>
            <w:r w:rsidRPr="00324AEC">
              <w:rPr>
                <w:kern w:val="2"/>
                <w:sz w:val="18"/>
                <w:szCs w:val="18"/>
              </w:rPr>
              <w:t>2020 год</w:t>
            </w:r>
          </w:p>
        </w:tc>
        <w:tc>
          <w:tcPr>
            <w:tcW w:w="756"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jc w:val="center"/>
              <w:outlineLvl w:val="1"/>
              <w:rPr>
                <w:kern w:val="2"/>
                <w:sz w:val="18"/>
                <w:szCs w:val="18"/>
              </w:rPr>
            </w:pPr>
            <w:r w:rsidRPr="00324AEC">
              <w:rPr>
                <w:kern w:val="2"/>
                <w:sz w:val="18"/>
                <w:szCs w:val="18"/>
              </w:rPr>
              <w:t>2021 год</w:t>
            </w:r>
          </w:p>
        </w:tc>
        <w:tc>
          <w:tcPr>
            <w:tcW w:w="756"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jc w:val="center"/>
              <w:outlineLvl w:val="1"/>
              <w:rPr>
                <w:kern w:val="2"/>
                <w:sz w:val="18"/>
                <w:szCs w:val="18"/>
              </w:rPr>
            </w:pPr>
            <w:r w:rsidRPr="00324AEC">
              <w:rPr>
                <w:kern w:val="2"/>
                <w:sz w:val="18"/>
                <w:szCs w:val="18"/>
              </w:rPr>
              <w:t>2022 год</w:t>
            </w:r>
          </w:p>
        </w:tc>
        <w:tc>
          <w:tcPr>
            <w:tcW w:w="756"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jc w:val="center"/>
              <w:outlineLvl w:val="1"/>
              <w:rPr>
                <w:kern w:val="2"/>
                <w:sz w:val="18"/>
                <w:szCs w:val="18"/>
              </w:rPr>
            </w:pPr>
            <w:r w:rsidRPr="00324AEC">
              <w:rPr>
                <w:kern w:val="2"/>
                <w:sz w:val="18"/>
                <w:szCs w:val="18"/>
              </w:rPr>
              <w:t>2023 год</w:t>
            </w:r>
          </w:p>
        </w:tc>
        <w:tc>
          <w:tcPr>
            <w:tcW w:w="756"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jc w:val="center"/>
              <w:outlineLvl w:val="1"/>
              <w:rPr>
                <w:kern w:val="2"/>
                <w:sz w:val="18"/>
                <w:szCs w:val="18"/>
              </w:rPr>
            </w:pPr>
            <w:r w:rsidRPr="00324AEC">
              <w:rPr>
                <w:kern w:val="2"/>
                <w:sz w:val="18"/>
                <w:szCs w:val="18"/>
              </w:rPr>
              <w:t>2024 год</w:t>
            </w:r>
          </w:p>
        </w:tc>
      </w:tr>
      <w:tr w:rsidR="009D3081" w:rsidRPr="00324AEC" w:rsidTr="009D3081">
        <w:tc>
          <w:tcPr>
            <w:tcW w:w="426" w:type="dxa"/>
            <w:vMerge/>
            <w:tcBorders>
              <w:left w:val="single" w:sz="4" w:space="0" w:color="auto"/>
              <w:bottom w:val="single" w:sz="4" w:space="0" w:color="auto"/>
              <w:right w:val="single" w:sz="4" w:space="0" w:color="auto"/>
            </w:tcBorders>
            <w:vAlign w:val="center"/>
          </w:tcPr>
          <w:p w:rsidR="00324AEC" w:rsidRPr="00324AEC" w:rsidRDefault="00324AEC" w:rsidP="009D3081">
            <w:pPr>
              <w:rPr>
                <w:sz w:val="18"/>
                <w:szCs w:val="18"/>
                <w:lang w:eastAsia="en-US"/>
              </w:rPr>
            </w:pPr>
          </w:p>
        </w:tc>
        <w:tc>
          <w:tcPr>
            <w:tcW w:w="992" w:type="dxa"/>
            <w:vMerge/>
            <w:tcBorders>
              <w:left w:val="single" w:sz="4" w:space="0" w:color="auto"/>
              <w:bottom w:val="single" w:sz="4" w:space="0" w:color="auto"/>
              <w:right w:val="single" w:sz="4" w:space="0" w:color="auto"/>
            </w:tcBorders>
            <w:vAlign w:val="center"/>
          </w:tcPr>
          <w:p w:rsidR="00324AEC" w:rsidRPr="00324AEC" w:rsidRDefault="00324AEC" w:rsidP="009D3081">
            <w:pPr>
              <w:rPr>
                <w:sz w:val="18"/>
                <w:szCs w:val="18"/>
                <w:lang w:eastAsia="en-US"/>
              </w:rPr>
            </w:pPr>
          </w:p>
        </w:tc>
        <w:tc>
          <w:tcPr>
            <w:tcW w:w="1134" w:type="dxa"/>
            <w:vMerge/>
            <w:tcBorders>
              <w:left w:val="single" w:sz="4" w:space="0" w:color="auto"/>
              <w:bottom w:val="single" w:sz="4" w:space="0" w:color="auto"/>
              <w:right w:val="single" w:sz="4" w:space="0" w:color="auto"/>
            </w:tcBorders>
            <w:vAlign w:val="center"/>
          </w:tcPr>
          <w:p w:rsidR="00324AEC" w:rsidRPr="00324AEC" w:rsidRDefault="00324AEC" w:rsidP="009D3081">
            <w:pPr>
              <w:rPr>
                <w:sz w:val="18"/>
                <w:szCs w:val="18"/>
                <w:lang w:eastAsia="en-US"/>
              </w:rPr>
            </w:pPr>
          </w:p>
        </w:tc>
        <w:tc>
          <w:tcPr>
            <w:tcW w:w="709" w:type="dxa"/>
            <w:vMerge/>
            <w:tcBorders>
              <w:left w:val="single" w:sz="4" w:space="0" w:color="auto"/>
              <w:bottom w:val="single" w:sz="4" w:space="0" w:color="auto"/>
              <w:right w:val="single" w:sz="4" w:space="0" w:color="auto"/>
            </w:tcBorders>
            <w:vAlign w:val="center"/>
          </w:tcPr>
          <w:p w:rsidR="00324AEC" w:rsidRPr="00324AEC" w:rsidRDefault="00324AEC" w:rsidP="009D3081">
            <w:pPr>
              <w:rPr>
                <w:sz w:val="18"/>
                <w:szCs w:val="18"/>
                <w:lang w:eastAsia="en-US"/>
              </w:rPr>
            </w:pPr>
          </w:p>
        </w:tc>
        <w:tc>
          <w:tcPr>
            <w:tcW w:w="2552" w:type="dxa"/>
            <w:gridSpan w:val="8"/>
            <w:tcBorders>
              <w:top w:val="single" w:sz="4" w:space="0" w:color="auto"/>
              <w:left w:val="single" w:sz="4" w:space="0" w:color="auto"/>
              <w:bottom w:val="single" w:sz="4" w:space="0" w:color="auto"/>
              <w:right w:val="single" w:sz="4" w:space="0" w:color="auto"/>
            </w:tcBorders>
            <w:vAlign w:val="center"/>
          </w:tcPr>
          <w:p w:rsidR="00324AEC" w:rsidRPr="00324AEC" w:rsidRDefault="00324AEC" w:rsidP="009D3081">
            <w:pPr>
              <w:pStyle w:val="ConsPlusNormal2"/>
              <w:jc w:val="center"/>
              <w:rPr>
                <w:rFonts w:ascii="Times New Roman" w:hAnsi="Times New Roman"/>
                <w:sz w:val="18"/>
                <w:szCs w:val="18"/>
              </w:rPr>
            </w:pPr>
            <w:r w:rsidRPr="00324AEC">
              <w:rPr>
                <w:rFonts w:ascii="Times New Roman" w:hAnsi="Times New Roman"/>
                <w:sz w:val="18"/>
                <w:szCs w:val="18"/>
              </w:rPr>
              <w:t>Код классификации источников финансирования дефицита бюджета</w:t>
            </w:r>
          </w:p>
        </w:tc>
        <w:tc>
          <w:tcPr>
            <w:tcW w:w="755" w:type="dxa"/>
            <w:vMerge/>
            <w:tcBorders>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rPr>
            </w:pPr>
          </w:p>
        </w:tc>
        <w:tc>
          <w:tcPr>
            <w:tcW w:w="756" w:type="dxa"/>
            <w:vMerge/>
            <w:tcBorders>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rPr>
            </w:pPr>
          </w:p>
        </w:tc>
        <w:tc>
          <w:tcPr>
            <w:tcW w:w="756" w:type="dxa"/>
            <w:vMerge/>
            <w:tcBorders>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rPr>
            </w:pPr>
          </w:p>
        </w:tc>
        <w:tc>
          <w:tcPr>
            <w:tcW w:w="756" w:type="dxa"/>
            <w:vMerge/>
            <w:tcBorders>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rPr>
            </w:pPr>
          </w:p>
        </w:tc>
        <w:tc>
          <w:tcPr>
            <w:tcW w:w="756" w:type="dxa"/>
            <w:vMerge/>
            <w:tcBorders>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rPr>
            </w:pPr>
          </w:p>
        </w:tc>
        <w:tc>
          <w:tcPr>
            <w:tcW w:w="756" w:type="dxa"/>
            <w:vMerge/>
            <w:tcBorders>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rPr>
            </w:pPr>
          </w:p>
        </w:tc>
      </w:tr>
      <w:tr w:rsidR="009D3081" w:rsidRPr="00324AEC" w:rsidTr="009D3081">
        <w:tc>
          <w:tcPr>
            <w:tcW w:w="42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5</w:t>
            </w:r>
          </w:p>
        </w:tc>
        <w:tc>
          <w:tcPr>
            <w:tcW w:w="426"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6</w:t>
            </w:r>
          </w:p>
        </w:tc>
        <w:tc>
          <w:tcPr>
            <w:tcW w:w="425"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7</w:t>
            </w:r>
          </w:p>
        </w:tc>
        <w:tc>
          <w:tcPr>
            <w:tcW w:w="709"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8</w:t>
            </w:r>
          </w:p>
        </w:tc>
        <w:tc>
          <w:tcPr>
            <w:tcW w:w="425"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9</w:t>
            </w:r>
          </w:p>
        </w:tc>
        <w:tc>
          <w:tcPr>
            <w:tcW w:w="755"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10</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11</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12</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13</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rPr>
              <w:t>14</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sz w:val="18"/>
                <w:szCs w:val="18"/>
              </w:rPr>
            </w:pPr>
            <w:r w:rsidRPr="00324AEC">
              <w:rPr>
                <w:sz w:val="18"/>
                <w:szCs w:val="18"/>
              </w:rPr>
              <w:t>15</w:t>
            </w:r>
          </w:p>
        </w:tc>
      </w:tr>
      <w:tr w:rsidR="009D3081" w:rsidRPr="00324AEC" w:rsidTr="009D3081">
        <w:tc>
          <w:tcPr>
            <w:tcW w:w="426"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jc w:val="center"/>
              <w:rPr>
                <w:sz w:val="18"/>
                <w:szCs w:val="18"/>
                <w:lang w:eastAsia="en-US"/>
              </w:rPr>
            </w:pPr>
            <w:r w:rsidRPr="00324AEC">
              <w:rPr>
                <w:sz w:val="18"/>
                <w:szCs w:val="18"/>
                <w:lang w:eastAsia="en-US"/>
              </w:rPr>
              <w:t>1.</w:t>
            </w:r>
          </w:p>
        </w:tc>
        <w:tc>
          <w:tcPr>
            <w:tcW w:w="992"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rPr>
                <w:sz w:val="18"/>
                <w:szCs w:val="18"/>
                <w:lang w:eastAsia="en-US"/>
              </w:rPr>
            </w:pPr>
            <w:r w:rsidRPr="00324AEC">
              <w:rPr>
                <w:sz w:val="18"/>
                <w:szCs w:val="18"/>
              </w:rPr>
              <w:t xml:space="preserve">Муниципальная </w:t>
            </w:r>
            <w:r w:rsidRPr="00324AEC">
              <w:rPr>
                <w:sz w:val="18"/>
                <w:szCs w:val="18"/>
              </w:rPr>
              <w:lastRenderedPageBreak/>
              <w:t>программа</w:t>
            </w:r>
          </w:p>
        </w:tc>
        <w:tc>
          <w:tcPr>
            <w:tcW w:w="1134" w:type="dxa"/>
            <w:vMerge w:val="restart"/>
            <w:tcBorders>
              <w:top w:val="single" w:sz="4" w:space="0" w:color="auto"/>
              <w:left w:val="single" w:sz="4" w:space="0" w:color="auto"/>
              <w:right w:val="single" w:sz="4" w:space="0" w:color="auto"/>
            </w:tcBorders>
          </w:tcPr>
          <w:p w:rsidR="00324AEC" w:rsidRPr="00324AEC" w:rsidRDefault="00324AEC" w:rsidP="009D3081">
            <w:pPr>
              <w:autoSpaceDE w:val="0"/>
              <w:autoSpaceDN w:val="0"/>
              <w:adjustRightInd w:val="0"/>
              <w:rPr>
                <w:spacing w:val="-2"/>
                <w:sz w:val="18"/>
                <w:szCs w:val="18"/>
              </w:rPr>
            </w:pPr>
            <w:r w:rsidRPr="00324AEC">
              <w:rPr>
                <w:spacing w:val="-2"/>
                <w:sz w:val="18"/>
                <w:szCs w:val="18"/>
              </w:rPr>
              <w:lastRenderedPageBreak/>
              <w:t xml:space="preserve">Благоустройство </w:t>
            </w:r>
            <w:r w:rsidRPr="00324AEC">
              <w:rPr>
                <w:spacing w:val="-2"/>
                <w:sz w:val="18"/>
                <w:szCs w:val="18"/>
              </w:rPr>
              <w:lastRenderedPageBreak/>
              <w:t xml:space="preserve">населенных пунктов </w:t>
            </w:r>
            <w:r w:rsidRPr="00324AEC">
              <w:rPr>
                <w:rStyle w:val="aff1"/>
                <w:b w:val="0"/>
                <w:i w:val="0"/>
                <w:sz w:val="18"/>
                <w:szCs w:val="18"/>
                <w:lang w:val="ru-RU"/>
              </w:rPr>
              <w:t>Мошковского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rPr>
                <w:sz w:val="18"/>
                <w:szCs w:val="18"/>
                <w:lang w:eastAsia="en-US"/>
              </w:rPr>
            </w:pPr>
            <w:r w:rsidRPr="00324AEC">
              <w:rPr>
                <w:sz w:val="18"/>
                <w:szCs w:val="18"/>
              </w:rPr>
              <w:lastRenderedPageBreak/>
              <w:t>всего</w:t>
            </w:r>
          </w:p>
        </w:tc>
        <w:tc>
          <w:tcPr>
            <w:tcW w:w="567"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rPr>
              <w:t>901</w:t>
            </w:r>
          </w:p>
        </w:tc>
        <w:tc>
          <w:tcPr>
            <w:tcW w:w="426"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rPr>
              <w:t>X</w:t>
            </w:r>
          </w:p>
        </w:tc>
        <w:tc>
          <w:tcPr>
            <w:tcW w:w="709"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rPr>
              <w:t>X</w:t>
            </w:r>
          </w:p>
        </w:tc>
        <w:tc>
          <w:tcPr>
            <w:tcW w:w="755"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rPr>
              <w:t>85,320</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jc w:val="center"/>
              <w:rPr>
                <w:color w:val="000000"/>
                <w:sz w:val="18"/>
                <w:szCs w:val="18"/>
              </w:rPr>
            </w:pPr>
            <w:r w:rsidRPr="00324AEC">
              <w:rPr>
                <w:color w:val="000000"/>
                <w:sz w:val="18"/>
                <w:szCs w:val="18"/>
              </w:rPr>
              <w:t>233,038</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jc w:val="center"/>
              <w:rPr>
                <w:color w:val="000000"/>
                <w:sz w:val="18"/>
                <w:szCs w:val="18"/>
              </w:rPr>
            </w:pPr>
            <w:r w:rsidRPr="00324AEC">
              <w:rPr>
                <w:color w:val="000000"/>
                <w:sz w:val="18"/>
                <w:szCs w:val="18"/>
              </w:rPr>
              <w:t>0,000</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jc w:val="center"/>
              <w:rPr>
                <w:color w:val="000000"/>
                <w:sz w:val="18"/>
                <w:szCs w:val="18"/>
              </w:rPr>
            </w:pPr>
            <w:r w:rsidRPr="00324AEC">
              <w:rPr>
                <w:color w:val="000000"/>
                <w:sz w:val="18"/>
                <w:szCs w:val="18"/>
              </w:rPr>
              <w:t>0,000</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jc w:val="center"/>
              <w:rPr>
                <w:color w:val="000000"/>
                <w:sz w:val="18"/>
                <w:szCs w:val="18"/>
              </w:rPr>
            </w:pPr>
            <w:r w:rsidRPr="00324AEC">
              <w:rPr>
                <w:color w:val="000000"/>
                <w:sz w:val="18"/>
                <w:szCs w:val="18"/>
              </w:rPr>
              <w:t>116,401</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jc w:val="center"/>
              <w:rPr>
                <w:color w:val="000000"/>
                <w:sz w:val="18"/>
                <w:szCs w:val="18"/>
              </w:rPr>
            </w:pPr>
            <w:r w:rsidRPr="00324AEC">
              <w:rPr>
                <w:color w:val="000000"/>
                <w:sz w:val="18"/>
                <w:szCs w:val="18"/>
              </w:rPr>
              <w:t>119,401</w:t>
            </w:r>
          </w:p>
        </w:tc>
      </w:tr>
      <w:tr w:rsidR="009D3081" w:rsidRPr="00324AEC" w:rsidTr="009D3081">
        <w:tc>
          <w:tcPr>
            <w:tcW w:w="426" w:type="dxa"/>
            <w:vMerge/>
            <w:tcBorders>
              <w:left w:val="single" w:sz="4" w:space="0" w:color="auto"/>
              <w:right w:val="single" w:sz="4" w:space="0" w:color="auto"/>
            </w:tcBorders>
            <w:vAlign w:val="center"/>
          </w:tcPr>
          <w:p w:rsidR="00324AEC" w:rsidRPr="00324AEC" w:rsidRDefault="00324AEC" w:rsidP="009D3081">
            <w:pPr>
              <w:rPr>
                <w:sz w:val="18"/>
                <w:szCs w:val="18"/>
                <w:lang w:eastAsia="en-US"/>
              </w:rPr>
            </w:pPr>
          </w:p>
        </w:tc>
        <w:tc>
          <w:tcPr>
            <w:tcW w:w="992" w:type="dxa"/>
            <w:vMerge/>
            <w:tcBorders>
              <w:left w:val="single" w:sz="4" w:space="0" w:color="auto"/>
              <w:right w:val="single" w:sz="4" w:space="0" w:color="auto"/>
            </w:tcBorders>
            <w:vAlign w:val="center"/>
          </w:tcPr>
          <w:p w:rsidR="00324AEC" w:rsidRPr="00324AEC" w:rsidRDefault="00324AEC" w:rsidP="009D3081">
            <w:pPr>
              <w:rPr>
                <w:sz w:val="18"/>
                <w:szCs w:val="18"/>
                <w:lang w:eastAsia="en-US"/>
              </w:rPr>
            </w:pPr>
          </w:p>
        </w:tc>
        <w:tc>
          <w:tcPr>
            <w:tcW w:w="1134" w:type="dxa"/>
            <w:vMerge/>
            <w:tcBorders>
              <w:left w:val="single" w:sz="4" w:space="0" w:color="auto"/>
              <w:right w:val="single" w:sz="4" w:space="0" w:color="auto"/>
            </w:tcBorders>
            <w:vAlign w:val="center"/>
          </w:tcPr>
          <w:p w:rsidR="00324AEC" w:rsidRPr="00324AEC" w:rsidRDefault="00324AEC" w:rsidP="009D3081">
            <w:pP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pStyle w:val="ConsPlusNormal2"/>
              <w:rPr>
                <w:rFonts w:ascii="Times New Roman" w:hAnsi="Times New Roman"/>
                <w:sz w:val="18"/>
                <w:szCs w:val="18"/>
              </w:rPr>
            </w:pPr>
            <w:r w:rsidRPr="00324AEC">
              <w:rPr>
                <w:rFonts w:ascii="Times New Roman" w:hAnsi="Times New Roman"/>
                <w:sz w:val="18"/>
                <w:szCs w:val="18"/>
              </w:rPr>
              <w:t>ответс</w:t>
            </w:r>
            <w:r w:rsidRPr="00324AEC">
              <w:rPr>
                <w:rFonts w:ascii="Times New Roman" w:hAnsi="Times New Roman"/>
                <w:sz w:val="18"/>
                <w:szCs w:val="18"/>
              </w:rPr>
              <w:lastRenderedPageBreak/>
              <w:t>твенный исполнитель</w:t>
            </w:r>
          </w:p>
        </w:tc>
        <w:tc>
          <w:tcPr>
            <w:tcW w:w="567"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lastRenderedPageBreak/>
              <w:t>901</w:t>
            </w:r>
          </w:p>
          <w:p w:rsidR="00324AEC" w:rsidRPr="00324AEC" w:rsidRDefault="00324AEC"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t>901</w:t>
            </w:r>
          </w:p>
          <w:p w:rsidR="00324AEC" w:rsidRPr="00324AEC" w:rsidRDefault="00324AEC"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t>901</w:t>
            </w:r>
          </w:p>
          <w:p w:rsidR="00324AEC" w:rsidRPr="00324AEC" w:rsidRDefault="00324AEC"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t>901</w:t>
            </w:r>
          </w:p>
          <w:p w:rsidR="009D3081" w:rsidRDefault="009D3081"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rPr>
              <w:t>901</w:t>
            </w:r>
          </w:p>
        </w:tc>
        <w:tc>
          <w:tcPr>
            <w:tcW w:w="426"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lastRenderedPageBreak/>
              <w:t>05</w:t>
            </w:r>
          </w:p>
          <w:p w:rsidR="00324AEC" w:rsidRPr="00324AEC" w:rsidRDefault="00324AEC"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t>05</w:t>
            </w:r>
          </w:p>
          <w:p w:rsidR="00324AEC" w:rsidRPr="00324AEC" w:rsidRDefault="00324AEC"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t>05</w:t>
            </w:r>
          </w:p>
          <w:p w:rsidR="00324AEC" w:rsidRPr="00324AEC" w:rsidRDefault="00324AEC"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t>05</w:t>
            </w:r>
          </w:p>
          <w:p w:rsidR="009D3081" w:rsidRDefault="009D3081"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rPr>
              <w:t>05</w:t>
            </w:r>
          </w:p>
        </w:tc>
        <w:tc>
          <w:tcPr>
            <w:tcW w:w="425"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lastRenderedPageBreak/>
              <w:t>03</w:t>
            </w:r>
          </w:p>
          <w:p w:rsidR="00324AEC" w:rsidRPr="00324AEC" w:rsidRDefault="00324AEC"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t>03</w:t>
            </w:r>
          </w:p>
          <w:p w:rsidR="00324AEC" w:rsidRPr="00324AEC" w:rsidRDefault="00324AEC"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t>03</w:t>
            </w:r>
          </w:p>
          <w:p w:rsidR="00324AEC" w:rsidRPr="00324AEC" w:rsidRDefault="00324AEC"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t>03</w:t>
            </w:r>
          </w:p>
          <w:p w:rsidR="009D3081" w:rsidRDefault="009D3081"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rPr>
              <w:t>03</w:t>
            </w:r>
          </w:p>
        </w:tc>
        <w:tc>
          <w:tcPr>
            <w:tcW w:w="709" w:type="dxa"/>
            <w:gridSpan w:val="2"/>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lastRenderedPageBreak/>
              <w:t>X</w:t>
            </w:r>
          </w:p>
          <w:p w:rsidR="00324AEC" w:rsidRPr="00324AEC" w:rsidRDefault="00324AEC"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t>0600160100</w:t>
            </w: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0600260400</w:t>
            </w: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0600360800</w:t>
            </w: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06003</w:t>
            </w:r>
            <w:r w:rsidRPr="00324AEC">
              <w:rPr>
                <w:color w:val="000000"/>
                <w:sz w:val="18"/>
                <w:szCs w:val="18"/>
                <w:lang w:val="en-US" w:eastAsia="en-US"/>
              </w:rPr>
              <w:t>L</w:t>
            </w:r>
            <w:r w:rsidRPr="00324AEC">
              <w:rPr>
                <w:color w:val="000000"/>
                <w:sz w:val="18"/>
                <w:szCs w:val="18"/>
                <w:lang w:eastAsia="en-US"/>
              </w:rPr>
              <w:t>5765</w:t>
            </w:r>
          </w:p>
        </w:tc>
        <w:tc>
          <w:tcPr>
            <w:tcW w:w="425"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rPr>
            </w:pPr>
            <w:r w:rsidRPr="00324AEC">
              <w:rPr>
                <w:color w:val="000000"/>
                <w:sz w:val="18"/>
                <w:szCs w:val="18"/>
              </w:rPr>
              <w:lastRenderedPageBreak/>
              <w:t>X</w:t>
            </w:r>
          </w:p>
          <w:p w:rsidR="00324AEC" w:rsidRPr="00324AEC" w:rsidRDefault="00324AEC" w:rsidP="009D3081">
            <w:pPr>
              <w:autoSpaceDE w:val="0"/>
              <w:autoSpaceDN w:val="0"/>
              <w:adjustRightInd w:val="0"/>
              <w:jc w:val="center"/>
              <w:rPr>
                <w:color w:val="000000"/>
                <w:sz w:val="18"/>
                <w:szCs w:val="18"/>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244</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244</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244</w:t>
            </w:r>
          </w:p>
          <w:p w:rsidR="009D3081" w:rsidRDefault="009D3081"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244</w:t>
            </w:r>
          </w:p>
        </w:tc>
        <w:tc>
          <w:tcPr>
            <w:tcW w:w="755"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lastRenderedPageBreak/>
              <w:t>85,320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85,320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9D3081" w:rsidRDefault="009D3081"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lastRenderedPageBreak/>
              <w:t>233,038</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229,788</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9D3081" w:rsidRDefault="009D3081"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3,250</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lastRenderedPageBreak/>
              <w:t>0,000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9D3081" w:rsidRDefault="009D3081"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lastRenderedPageBreak/>
              <w:t>0,000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9D3081" w:rsidRDefault="009D3081"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lastRenderedPageBreak/>
              <w:t>116,401</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105,401</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11,000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9D3081" w:rsidRDefault="009D3081"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tc>
        <w:tc>
          <w:tcPr>
            <w:tcW w:w="756" w:type="dxa"/>
            <w:tcBorders>
              <w:top w:val="single" w:sz="4" w:space="0" w:color="auto"/>
              <w:left w:val="single" w:sz="4" w:space="0" w:color="auto"/>
              <w:bottom w:val="single" w:sz="4" w:space="0" w:color="auto"/>
              <w:right w:val="single" w:sz="4" w:space="0" w:color="auto"/>
            </w:tcBorders>
          </w:tcPr>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lastRenderedPageBreak/>
              <w:t>119,401</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107,401</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12,000</w:t>
            </w:r>
          </w:p>
          <w:p w:rsidR="00324AEC" w:rsidRPr="00324AEC" w:rsidRDefault="00324AEC"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9D3081" w:rsidRDefault="009D3081" w:rsidP="009D3081">
            <w:pPr>
              <w:autoSpaceDE w:val="0"/>
              <w:autoSpaceDN w:val="0"/>
              <w:adjustRightInd w:val="0"/>
              <w:jc w:val="center"/>
              <w:rPr>
                <w:color w:val="000000"/>
                <w:sz w:val="18"/>
                <w:szCs w:val="18"/>
                <w:lang w:eastAsia="en-US"/>
              </w:rPr>
            </w:pPr>
          </w:p>
          <w:p w:rsidR="00324AEC" w:rsidRPr="00324AEC" w:rsidRDefault="00324AEC" w:rsidP="009D3081">
            <w:pPr>
              <w:autoSpaceDE w:val="0"/>
              <w:autoSpaceDN w:val="0"/>
              <w:adjustRightInd w:val="0"/>
              <w:jc w:val="center"/>
              <w:rPr>
                <w:color w:val="000000"/>
                <w:sz w:val="18"/>
                <w:szCs w:val="18"/>
                <w:lang w:eastAsia="en-US"/>
              </w:rPr>
            </w:pPr>
            <w:r w:rsidRPr="00324AEC">
              <w:rPr>
                <w:color w:val="000000"/>
                <w:sz w:val="18"/>
                <w:szCs w:val="18"/>
                <w:lang w:eastAsia="en-US"/>
              </w:rPr>
              <w:t>0,000</w:t>
            </w:r>
          </w:p>
          <w:p w:rsidR="00324AEC" w:rsidRPr="00324AEC" w:rsidRDefault="00324AEC" w:rsidP="009D3081">
            <w:pPr>
              <w:autoSpaceDE w:val="0"/>
              <w:autoSpaceDN w:val="0"/>
              <w:adjustRightInd w:val="0"/>
              <w:jc w:val="center"/>
              <w:rPr>
                <w:color w:val="000000"/>
                <w:sz w:val="18"/>
                <w:szCs w:val="18"/>
                <w:lang w:eastAsia="en-US"/>
              </w:rPr>
            </w:pPr>
          </w:p>
        </w:tc>
      </w:tr>
    </w:tbl>
    <w:p w:rsidR="00324AEC" w:rsidRPr="00324AEC" w:rsidRDefault="00324AEC" w:rsidP="00324AEC">
      <w:pPr>
        <w:tabs>
          <w:tab w:val="left" w:pos="3213"/>
        </w:tabs>
        <w:jc w:val="both"/>
        <w:rPr>
          <w:sz w:val="18"/>
          <w:szCs w:val="18"/>
        </w:rPr>
      </w:pPr>
    </w:p>
    <w:p w:rsidR="009D3081" w:rsidRDefault="009D3081" w:rsidP="009D3081">
      <w:pPr>
        <w:ind w:left="425" w:right="108"/>
        <w:jc w:val="center"/>
        <w:rPr>
          <w:sz w:val="18"/>
          <w:szCs w:val="18"/>
        </w:rPr>
      </w:pPr>
      <w:r w:rsidRPr="009D3081">
        <w:rPr>
          <w:sz w:val="18"/>
          <w:szCs w:val="18"/>
        </w:rPr>
        <w:t>Приложение № 3</w:t>
      </w:r>
      <w:r>
        <w:rPr>
          <w:sz w:val="18"/>
          <w:szCs w:val="18"/>
        </w:rPr>
        <w:t xml:space="preserve"> </w:t>
      </w:r>
      <w:r w:rsidRPr="009D3081">
        <w:rPr>
          <w:sz w:val="18"/>
          <w:szCs w:val="18"/>
        </w:rPr>
        <w:t>к постановлению администрации</w:t>
      </w:r>
      <w:r>
        <w:rPr>
          <w:sz w:val="18"/>
          <w:szCs w:val="18"/>
        </w:rPr>
        <w:t xml:space="preserve"> </w:t>
      </w:r>
      <w:r w:rsidRPr="009D3081">
        <w:rPr>
          <w:sz w:val="18"/>
          <w:szCs w:val="18"/>
        </w:rPr>
        <w:t>Мошковского сельсовета</w:t>
      </w:r>
      <w:r>
        <w:rPr>
          <w:sz w:val="18"/>
          <w:szCs w:val="18"/>
        </w:rPr>
        <w:t xml:space="preserve"> </w:t>
      </w:r>
      <w:r w:rsidRPr="009D3081">
        <w:rPr>
          <w:sz w:val="18"/>
          <w:szCs w:val="18"/>
        </w:rPr>
        <w:t>от 20.02.2020 № 8</w:t>
      </w:r>
    </w:p>
    <w:p w:rsidR="009D3081" w:rsidRPr="002743EC" w:rsidRDefault="009D3081" w:rsidP="009D3081">
      <w:pPr>
        <w:autoSpaceDE w:val="0"/>
        <w:autoSpaceDN w:val="0"/>
        <w:adjustRightInd w:val="0"/>
        <w:jc w:val="center"/>
        <w:rPr>
          <w:rStyle w:val="aff1"/>
          <w:b w:val="0"/>
          <w:i w:val="0"/>
          <w:sz w:val="18"/>
          <w:szCs w:val="18"/>
          <w:lang w:val="ru-RU"/>
        </w:rPr>
      </w:pPr>
      <w:r w:rsidRPr="002743EC">
        <w:rPr>
          <w:rStyle w:val="aff1"/>
          <w:b w:val="0"/>
          <w:i w:val="0"/>
          <w:sz w:val="18"/>
          <w:szCs w:val="18"/>
          <w:lang w:val="ru-RU"/>
        </w:rPr>
        <w:t>Приложение № 4</w:t>
      </w:r>
      <w:r w:rsidRPr="009D3081">
        <w:rPr>
          <w:rStyle w:val="aff1"/>
          <w:b w:val="0"/>
          <w:i w:val="0"/>
          <w:sz w:val="18"/>
          <w:szCs w:val="18"/>
          <w:lang w:val="ru-RU"/>
        </w:rPr>
        <w:t xml:space="preserve"> </w:t>
      </w:r>
      <w:r w:rsidRPr="002743EC">
        <w:rPr>
          <w:rStyle w:val="aff1"/>
          <w:b w:val="0"/>
          <w:i w:val="0"/>
          <w:sz w:val="18"/>
          <w:szCs w:val="18"/>
          <w:lang w:val="ru-RU"/>
        </w:rPr>
        <w:t>к муниципальной программе</w:t>
      </w:r>
    </w:p>
    <w:p w:rsidR="009D3081" w:rsidRPr="009D3081" w:rsidRDefault="009D3081" w:rsidP="009D3081">
      <w:pPr>
        <w:autoSpaceDE w:val="0"/>
        <w:autoSpaceDN w:val="0"/>
        <w:adjustRightInd w:val="0"/>
        <w:jc w:val="center"/>
        <w:rPr>
          <w:spacing w:val="-2"/>
          <w:sz w:val="18"/>
          <w:szCs w:val="18"/>
        </w:rPr>
      </w:pPr>
      <w:r w:rsidRPr="009D3081">
        <w:rPr>
          <w:sz w:val="18"/>
          <w:szCs w:val="18"/>
        </w:rPr>
        <w:t>Мероприятия муниципальной программы</w:t>
      </w:r>
      <w:r w:rsidRPr="009D3081">
        <w:rPr>
          <w:bCs/>
          <w:kern w:val="2"/>
          <w:sz w:val="18"/>
          <w:szCs w:val="18"/>
        </w:rPr>
        <w:t xml:space="preserve"> Мошковского сельсовета Бековского района Пензенской области </w:t>
      </w:r>
      <w:r w:rsidRPr="009D3081">
        <w:rPr>
          <w:spacing w:val="-2"/>
          <w:sz w:val="18"/>
          <w:szCs w:val="18"/>
        </w:rPr>
        <w:t xml:space="preserve">«Благоустройство населенных пунктов </w:t>
      </w:r>
      <w:r w:rsidRPr="009D3081">
        <w:rPr>
          <w:rStyle w:val="aff1"/>
          <w:b w:val="0"/>
          <w:i w:val="0"/>
          <w:sz w:val="18"/>
          <w:szCs w:val="18"/>
          <w:lang w:val="ru-RU"/>
        </w:rPr>
        <w:t>Мошковского сельсовета Бековского района Пензенской области</w:t>
      </w:r>
      <w:r w:rsidRPr="009D3081">
        <w:rPr>
          <w:spacing w:val="-2"/>
          <w:sz w:val="18"/>
          <w:szCs w:val="18"/>
        </w:rPr>
        <w:t>»</w:t>
      </w:r>
    </w:p>
    <w:p w:rsidR="009D3081" w:rsidRPr="009D3081" w:rsidRDefault="009D3081" w:rsidP="009D3081">
      <w:pPr>
        <w:autoSpaceDE w:val="0"/>
        <w:autoSpaceDN w:val="0"/>
        <w:adjustRightInd w:val="0"/>
        <w:jc w:val="center"/>
        <w:outlineLvl w:val="1"/>
        <w:rPr>
          <w:spacing w:val="-2"/>
          <w:sz w:val="18"/>
          <w:szCs w:val="18"/>
        </w:rPr>
      </w:pPr>
    </w:p>
    <w:tbl>
      <w:tblPr>
        <w:tblW w:w="10281" w:type="dxa"/>
        <w:tblLayout w:type="fixed"/>
        <w:tblCellMar>
          <w:left w:w="75" w:type="dxa"/>
          <w:right w:w="75" w:type="dxa"/>
        </w:tblCellMar>
        <w:tblLook w:val="04A0" w:firstRow="1" w:lastRow="0" w:firstColumn="1" w:lastColumn="0" w:noHBand="0" w:noVBand="1"/>
      </w:tblPr>
      <w:tblGrid>
        <w:gridCol w:w="426"/>
        <w:gridCol w:w="1492"/>
        <w:gridCol w:w="1201"/>
        <w:gridCol w:w="782"/>
        <w:gridCol w:w="992"/>
        <w:gridCol w:w="850"/>
        <w:gridCol w:w="1022"/>
        <w:gridCol w:w="992"/>
        <w:gridCol w:w="851"/>
        <w:gridCol w:w="1673"/>
      </w:tblGrid>
      <w:tr w:rsidR="009D3081" w:rsidRPr="009D3081" w:rsidTr="009D3081">
        <w:tc>
          <w:tcPr>
            <w:tcW w:w="426" w:type="dxa"/>
            <w:vMerge w:val="restart"/>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 п/п</w:t>
            </w:r>
          </w:p>
        </w:tc>
        <w:tc>
          <w:tcPr>
            <w:tcW w:w="1492" w:type="dxa"/>
            <w:vMerge w:val="restart"/>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Наименование основного мероприятия, мероприятия</w:t>
            </w:r>
          </w:p>
        </w:tc>
        <w:tc>
          <w:tcPr>
            <w:tcW w:w="1201" w:type="dxa"/>
            <w:vMerge w:val="restart"/>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Исполнители</w:t>
            </w:r>
          </w:p>
        </w:tc>
        <w:tc>
          <w:tcPr>
            <w:tcW w:w="782" w:type="dxa"/>
            <w:vMerge w:val="restart"/>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Срок исполнения (год)</w:t>
            </w:r>
          </w:p>
        </w:tc>
        <w:tc>
          <w:tcPr>
            <w:tcW w:w="4707" w:type="dxa"/>
            <w:gridSpan w:val="5"/>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Объем финансирования, тыс. рублей</w:t>
            </w:r>
          </w:p>
        </w:tc>
        <w:tc>
          <w:tcPr>
            <w:tcW w:w="1673"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Показатели результата мероприятия по годам (ожидаемый непосредственный результат)</w:t>
            </w:r>
          </w:p>
        </w:tc>
      </w:tr>
      <w:tr w:rsidR="009D3081" w:rsidRPr="009D3081" w:rsidTr="009D3081">
        <w:tc>
          <w:tcPr>
            <w:tcW w:w="426" w:type="dxa"/>
            <w:vMerge/>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1492" w:type="dxa"/>
            <w:vMerge/>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1201" w:type="dxa"/>
            <w:vMerge/>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782" w:type="dxa"/>
            <w:vMerge/>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pStyle w:val="ConsPlusNormal2"/>
              <w:jc w:val="center"/>
              <w:rPr>
                <w:rFonts w:ascii="Times New Roman" w:hAnsi="Times New Roman"/>
                <w:sz w:val="18"/>
                <w:szCs w:val="18"/>
              </w:rPr>
            </w:pPr>
            <w:r w:rsidRPr="009D3081">
              <w:rPr>
                <w:rFonts w:ascii="Times New Roman" w:hAnsi="Times New Roman"/>
                <w:sz w:val="18"/>
                <w:szCs w:val="18"/>
              </w:rPr>
              <w:t>всего</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pStyle w:val="ConsPlusNormal2"/>
              <w:jc w:val="center"/>
              <w:rPr>
                <w:rFonts w:ascii="Times New Roman" w:hAnsi="Times New Roman"/>
                <w:sz w:val="18"/>
                <w:szCs w:val="18"/>
              </w:rPr>
            </w:pPr>
            <w:r w:rsidRPr="009D3081">
              <w:rPr>
                <w:rFonts w:ascii="Times New Roman" w:hAnsi="Times New Roman"/>
                <w:sz w:val="18"/>
                <w:szCs w:val="18"/>
              </w:rPr>
              <w:t>местный бюджет</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pStyle w:val="ConsPlusNormal2"/>
              <w:jc w:val="center"/>
              <w:rPr>
                <w:rFonts w:ascii="Times New Roman" w:hAnsi="Times New Roman"/>
                <w:sz w:val="18"/>
                <w:szCs w:val="18"/>
              </w:rPr>
            </w:pPr>
            <w:r w:rsidRPr="009D3081">
              <w:rPr>
                <w:rFonts w:ascii="Times New Roman" w:hAnsi="Times New Roman"/>
                <w:sz w:val="18"/>
                <w:szCs w:val="18"/>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pStyle w:val="ConsPlusNormal2"/>
              <w:jc w:val="center"/>
              <w:rPr>
                <w:rFonts w:ascii="Times New Roman" w:hAnsi="Times New Roman"/>
                <w:sz w:val="18"/>
                <w:szCs w:val="18"/>
              </w:rPr>
            </w:pPr>
            <w:r w:rsidRPr="009D3081">
              <w:rPr>
                <w:rFonts w:ascii="Times New Roman" w:hAnsi="Times New Roman"/>
                <w:sz w:val="18"/>
                <w:szCs w:val="18"/>
              </w:rPr>
              <w:t>федеральный бюджет</w:t>
            </w: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pStyle w:val="ConsPlusNormal2"/>
              <w:jc w:val="center"/>
              <w:rPr>
                <w:rFonts w:ascii="Times New Roman" w:hAnsi="Times New Roman"/>
                <w:sz w:val="18"/>
                <w:szCs w:val="18"/>
              </w:rPr>
            </w:pPr>
            <w:r w:rsidRPr="009D3081">
              <w:rPr>
                <w:rFonts w:ascii="Times New Roman" w:hAnsi="Times New Roman"/>
                <w:sz w:val="18"/>
                <w:szCs w:val="18"/>
              </w:rPr>
              <w:t>внебюджетные средства</w:t>
            </w:r>
          </w:p>
        </w:tc>
        <w:tc>
          <w:tcPr>
            <w:tcW w:w="1673"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r>
      <w:tr w:rsidR="009D3081" w:rsidRPr="009D3081" w:rsidTr="009D3081">
        <w:tc>
          <w:tcPr>
            <w:tcW w:w="426"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1</w:t>
            </w:r>
          </w:p>
        </w:tc>
        <w:tc>
          <w:tcPr>
            <w:tcW w:w="14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w:t>
            </w:r>
          </w:p>
        </w:tc>
        <w:tc>
          <w:tcPr>
            <w:tcW w:w="120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3</w:t>
            </w: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4</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5</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6</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9</w:t>
            </w:r>
          </w:p>
        </w:tc>
        <w:tc>
          <w:tcPr>
            <w:tcW w:w="1673"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10</w:t>
            </w:r>
          </w:p>
        </w:tc>
      </w:tr>
      <w:tr w:rsidR="009D3081" w:rsidRPr="009D3081" w:rsidTr="009D3081">
        <w:trPr>
          <w:trHeight w:val="585"/>
        </w:trPr>
        <w:tc>
          <w:tcPr>
            <w:tcW w:w="10281" w:type="dxa"/>
            <w:gridSpan w:val="10"/>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both"/>
              <w:rPr>
                <w:sz w:val="18"/>
                <w:szCs w:val="18"/>
                <w:lang w:eastAsia="en-US"/>
              </w:rPr>
            </w:pPr>
            <w:r w:rsidRPr="009D3081">
              <w:rPr>
                <w:sz w:val="18"/>
                <w:szCs w:val="18"/>
              </w:rPr>
              <w:t>Цель программы: Выполнение комплексного благоустройства населенных пунктов Мошковского сельсовета Бековского района Пензенской области путем создания наилучших социально-бытовых условий проживания населения и формирования благоприятного социального микроклимата</w:t>
            </w:r>
          </w:p>
        </w:tc>
      </w:tr>
      <w:tr w:rsidR="009D3081" w:rsidRPr="009D3081" w:rsidTr="009D3081">
        <w:trPr>
          <w:trHeight w:val="247"/>
        </w:trPr>
        <w:tc>
          <w:tcPr>
            <w:tcW w:w="10281" w:type="dxa"/>
            <w:gridSpan w:val="10"/>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r w:rsidRPr="009D3081">
              <w:rPr>
                <w:sz w:val="18"/>
                <w:szCs w:val="18"/>
              </w:rPr>
              <w:t>Задача 1. Организация и содержание уличного освещения</w:t>
            </w:r>
          </w:p>
        </w:tc>
      </w:tr>
      <w:tr w:rsidR="009D3081" w:rsidRPr="009D3081" w:rsidTr="009D3081">
        <w:trPr>
          <w:trHeight w:val="270"/>
        </w:trPr>
        <w:tc>
          <w:tcPr>
            <w:tcW w:w="426" w:type="dxa"/>
            <w:vMerge w:val="restart"/>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1.1.</w:t>
            </w:r>
          </w:p>
        </w:tc>
        <w:tc>
          <w:tcPr>
            <w:tcW w:w="1492" w:type="dxa"/>
            <w:vMerge w:val="restart"/>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r w:rsidRPr="009D3081">
              <w:rPr>
                <w:sz w:val="18"/>
                <w:szCs w:val="18"/>
              </w:rPr>
              <w:t>Организация в границах поселения электроснабжения населения в пределах полномочий, установленных законодательством Российской Федерации</w:t>
            </w:r>
          </w:p>
        </w:tc>
        <w:tc>
          <w:tcPr>
            <w:tcW w:w="1201" w:type="dxa"/>
            <w:vMerge w:val="restart"/>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r w:rsidRPr="009D3081">
              <w:rPr>
                <w:sz w:val="18"/>
                <w:szCs w:val="18"/>
              </w:rPr>
              <w:t>Администрация Мошковского сельсовета Бековского района Пензенской области</w:t>
            </w: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2019</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85,320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85,320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val="restart"/>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r w:rsidRPr="009D3081">
              <w:rPr>
                <w:sz w:val="18"/>
                <w:szCs w:val="18"/>
              </w:rPr>
              <w:t>Уровень освещенности населенных пунктов</w:t>
            </w:r>
          </w:p>
        </w:tc>
      </w:tr>
      <w:tr w:rsidR="009D3081" w:rsidRPr="009D3081" w:rsidTr="009D3081">
        <w:tc>
          <w:tcPr>
            <w:tcW w:w="426" w:type="dxa"/>
            <w:vMerge/>
            <w:tcBorders>
              <w:top w:val="single" w:sz="4" w:space="0" w:color="auto"/>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492" w:type="dxa"/>
            <w:vMerge/>
            <w:tcBorders>
              <w:top w:val="single" w:sz="4" w:space="0" w:color="auto"/>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201" w:type="dxa"/>
            <w:vMerge/>
            <w:tcBorders>
              <w:top w:val="single" w:sz="4" w:space="0" w:color="auto"/>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2020</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229,788</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229,788</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top w:val="single" w:sz="4" w:space="0" w:color="auto"/>
              <w:left w:val="single" w:sz="4" w:space="0" w:color="auto"/>
              <w:right w:val="single" w:sz="4" w:space="0" w:color="auto"/>
            </w:tcBorders>
            <w:vAlign w:val="center"/>
          </w:tcPr>
          <w:p w:rsidR="009D3081" w:rsidRPr="009D3081" w:rsidRDefault="009D3081" w:rsidP="009D3081">
            <w:pPr>
              <w:rPr>
                <w:sz w:val="18"/>
                <w:szCs w:val="18"/>
                <w:lang w:eastAsia="en-US"/>
              </w:rPr>
            </w:pPr>
          </w:p>
        </w:tc>
      </w:tr>
      <w:tr w:rsidR="009D3081" w:rsidRPr="009D3081" w:rsidTr="009D3081">
        <w:tc>
          <w:tcPr>
            <w:tcW w:w="426"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2021</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r>
      <w:tr w:rsidR="009D3081" w:rsidRPr="009D3081" w:rsidTr="009D3081">
        <w:trPr>
          <w:trHeight w:val="271"/>
        </w:trPr>
        <w:tc>
          <w:tcPr>
            <w:tcW w:w="426"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2022</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r>
      <w:tr w:rsidR="009D3081" w:rsidRPr="009D3081" w:rsidTr="009D3081">
        <w:tc>
          <w:tcPr>
            <w:tcW w:w="426" w:type="dxa"/>
            <w:vMerge/>
            <w:tcBorders>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492" w:type="dxa"/>
            <w:vMerge/>
            <w:tcBorders>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201" w:type="dxa"/>
            <w:vMerge/>
            <w:tcBorders>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2023</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105,401</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105,401</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left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p>
        </w:tc>
      </w:tr>
      <w:tr w:rsidR="009D3081" w:rsidRPr="009D3081" w:rsidTr="009D3081">
        <w:tc>
          <w:tcPr>
            <w:tcW w:w="426"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2024</w:t>
            </w:r>
          </w:p>
        </w:tc>
        <w:tc>
          <w:tcPr>
            <w:tcW w:w="99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107,401</w:t>
            </w:r>
          </w:p>
        </w:tc>
        <w:tc>
          <w:tcPr>
            <w:tcW w:w="850"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107,401</w:t>
            </w:r>
          </w:p>
        </w:tc>
        <w:tc>
          <w:tcPr>
            <w:tcW w:w="102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r>
      <w:tr w:rsidR="009D3081" w:rsidRPr="009D3081" w:rsidTr="009D3081">
        <w:trPr>
          <w:trHeight w:val="868"/>
        </w:trPr>
        <w:tc>
          <w:tcPr>
            <w:tcW w:w="426" w:type="dxa"/>
            <w:vMerge/>
            <w:tcBorders>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c>
          <w:tcPr>
            <w:tcW w:w="1492" w:type="dxa"/>
            <w:vMerge/>
            <w:tcBorders>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c>
          <w:tcPr>
            <w:tcW w:w="1201" w:type="dxa"/>
            <w:vMerge/>
            <w:tcBorders>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r w:rsidRPr="009D3081">
              <w:rPr>
                <w:sz w:val="18"/>
                <w:szCs w:val="18"/>
              </w:rPr>
              <w:t xml:space="preserve">Итого </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527,910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527,910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r>
      <w:tr w:rsidR="009D3081" w:rsidRPr="009D3081" w:rsidTr="009D3081">
        <w:trPr>
          <w:trHeight w:hRule="exact" w:val="261"/>
        </w:trPr>
        <w:tc>
          <w:tcPr>
            <w:tcW w:w="10281" w:type="dxa"/>
            <w:gridSpan w:val="10"/>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both"/>
              <w:rPr>
                <w:color w:val="000000"/>
                <w:sz w:val="18"/>
                <w:szCs w:val="18"/>
                <w:lang w:eastAsia="en-US"/>
              </w:rPr>
            </w:pPr>
            <w:r w:rsidRPr="009D3081">
              <w:rPr>
                <w:color w:val="000000"/>
                <w:sz w:val="18"/>
                <w:szCs w:val="18"/>
                <w:lang w:eastAsia="en-US"/>
              </w:rPr>
              <w:t xml:space="preserve">Задача 2. </w:t>
            </w:r>
            <w:r w:rsidRPr="009D3081">
              <w:rPr>
                <w:color w:val="000000"/>
                <w:sz w:val="18"/>
                <w:szCs w:val="18"/>
              </w:rPr>
              <w:t>Организация и содержание мест захоронения</w:t>
            </w:r>
          </w:p>
        </w:tc>
      </w:tr>
      <w:tr w:rsidR="009D3081" w:rsidRPr="009D3081" w:rsidTr="009D3081">
        <w:trPr>
          <w:trHeight w:val="241"/>
        </w:trPr>
        <w:tc>
          <w:tcPr>
            <w:tcW w:w="426" w:type="dxa"/>
            <w:vMerge w:val="restart"/>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2.1.</w:t>
            </w:r>
          </w:p>
        </w:tc>
        <w:tc>
          <w:tcPr>
            <w:tcW w:w="1492" w:type="dxa"/>
            <w:vMerge w:val="restart"/>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r w:rsidRPr="009D3081">
              <w:rPr>
                <w:sz w:val="18"/>
                <w:szCs w:val="18"/>
              </w:rPr>
              <w:t>Содержание кладбищ - проведение работ по санитарной очистке и благоустройству кладбищ на территории поселения</w:t>
            </w:r>
          </w:p>
        </w:tc>
        <w:tc>
          <w:tcPr>
            <w:tcW w:w="1201" w:type="dxa"/>
            <w:vMerge w:val="restart"/>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r w:rsidRPr="009D3081">
              <w:rPr>
                <w:sz w:val="18"/>
                <w:szCs w:val="18"/>
              </w:rPr>
              <w:t>Администрация Мошковского сельсовета Бековского района Пензенской области</w:t>
            </w: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lang w:eastAsia="en-US"/>
              </w:rPr>
              <w:t>2019</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val="restart"/>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r w:rsidRPr="009D3081">
              <w:rPr>
                <w:sz w:val="18"/>
                <w:szCs w:val="18"/>
              </w:rPr>
              <w:t>Повышение степени удовлетворенности населения уровнем благоустройства кладбищ</w:t>
            </w:r>
          </w:p>
        </w:tc>
      </w:tr>
      <w:tr w:rsidR="009D3081" w:rsidRPr="009D3081" w:rsidTr="009D3081">
        <w:trPr>
          <w:trHeight w:val="261"/>
        </w:trPr>
        <w:tc>
          <w:tcPr>
            <w:tcW w:w="426" w:type="dxa"/>
            <w:vMerge/>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rPr>
                <w:sz w:val="18"/>
                <w:szCs w:val="18"/>
              </w:rPr>
            </w:pPr>
          </w:p>
        </w:tc>
        <w:tc>
          <w:tcPr>
            <w:tcW w:w="1492" w:type="dxa"/>
            <w:vMerge/>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rPr>
                <w:sz w:val="18"/>
                <w:szCs w:val="18"/>
              </w:rPr>
            </w:pPr>
          </w:p>
        </w:tc>
        <w:tc>
          <w:tcPr>
            <w:tcW w:w="1201" w:type="dxa"/>
            <w:vMerge/>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rPr>
                <w:sz w:val="18"/>
                <w:szCs w:val="18"/>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2020</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rPr>
                <w:sz w:val="18"/>
                <w:szCs w:val="18"/>
              </w:rPr>
            </w:pPr>
          </w:p>
        </w:tc>
      </w:tr>
      <w:tr w:rsidR="009D3081" w:rsidRPr="009D3081" w:rsidTr="009D3081">
        <w:tc>
          <w:tcPr>
            <w:tcW w:w="426"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2021</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r>
      <w:tr w:rsidR="009D3081" w:rsidRPr="009D3081" w:rsidTr="009D3081">
        <w:tc>
          <w:tcPr>
            <w:tcW w:w="426"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2022</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r>
      <w:tr w:rsidR="009D3081" w:rsidRPr="009D3081" w:rsidTr="009D3081">
        <w:tc>
          <w:tcPr>
            <w:tcW w:w="426"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2023</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11,000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11,000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r>
      <w:tr w:rsidR="009D3081" w:rsidRPr="009D3081" w:rsidTr="009D3081">
        <w:tc>
          <w:tcPr>
            <w:tcW w:w="426" w:type="dxa"/>
            <w:vMerge/>
            <w:tcBorders>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492" w:type="dxa"/>
            <w:vMerge/>
            <w:tcBorders>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201" w:type="dxa"/>
            <w:vMerge/>
            <w:tcBorders>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78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2024</w:t>
            </w:r>
          </w:p>
        </w:tc>
        <w:tc>
          <w:tcPr>
            <w:tcW w:w="992" w:type="dxa"/>
            <w:tcBorders>
              <w:top w:val="single" w:sz="4" w:space="0" w:color="auto"/>
              <w:left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12,000</w:t>
            </w:r>
          </w:p>
        </w:tc>
        <w:tc>
          <w:tcPr>
            <w:tcW w:w="850" w:type="dxa"/>
            <w:tcBorders>
              <w:top w:val="single" w:sz="4" w:space="0" w:color="auto"/>
              <w:left w:val="single" w:sz="4" w:space="0" w:color="auto"/>
              <w:right w:val="single" w:sz="4" w:space="0" w:color="auto"/>
            </w:tcBorders>
          </w:tcPr>
          <w:p w:rsidR="009D3081" w:rsidRPr="009D3081" w:rsidRDefault="009D3081" w:rsidP="009D3081">
            <w:pPr>
              <w:tabs>
                <w:tab w:val="left" w:pos="705"/>
              </w:tabs>
              <w:jc w:val="center"/>
              <w:rPr>
                <w:color w:val="000000"/>
                <w:sz w:val="18"/>
                <w:szCs w:val="18"/>
                <w:lang w:eastAsia="en-US"/>
              </w:rPr>
            </w:pPr>
            <w:r w:rsidRPr="009D3081">
              <w:rPr>
                <w:color w:val="000000"/>
                <w:sz w:val="18"/>
                <w:szCs w:val="18"/>
                <w:lang w:eastAsia="en-US"/>
              </w:rPr>
              <w:t>12,000</w:t>
            </w:r>
          </w:p>
        </w:tc>
        <w:tc>
          <w:tcPr>
            <w:tcW w:w="102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r>
      <w:tr w:rsidR="009D3081" w:rsidRPr="009D3081" w:rsidTr="009D3081">
        <w:trPr>
          <w:trHeight w:val="720"/>
        </w:trPr>
        <w:tc>
          <w:tcPr>
            <w:tcW w:w="426"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r w:rsidRPr="009D3081">
              <w:rPr>
                <w:sz w:val="18"/>
                <w:szCs w:val="18"/>
              </w:rPr>
              <w:t xml:space="preserve">Итого </w:t>
            </w:r>
          </w:p>
        </w:tc>
        <w:tc>
          <w:tcPr>
            <w:tcW w:w="99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33,000</w:t>
            </w:r>
          </w:p>
        </w:tc>
        <w:tc>
          <w:tcPr>
            <w:tcW w:w="850"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color w:val="000000"/>
                <w:sz w:val="18"/>
                <w:szCs w:val="18"/>
                <w:lang w:eastAsia="en-US"/>
              </w:rPr>
            </w:pPr>
            <w:r w:rsidRPr="009D3081">
              <w:rPr>
                <w:color w:val="000000"/>
                <w:sz w:val="18"/>
                <w:szCs w:val="18"/>
                <w:lang w:eastAsia="en-US"/>
              </w:rPr>
              <w:t>33,000</w:t>
            </w:r>
          </w:p>
        </w:tc>
        <w:tc>
          <w:tcPr>
            <w:tcW w:w="102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99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851"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vMerge/>
            <w:tcBorders>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r>
      <w:tr w:rsidR="009D3081" w:rsidRPr="009D3081" w:rsidTr="009D3081">
        <w:trPr>
          <w:trHeight w:hRule="exact" w:val="423"/>
        </w:trPr>
        <w:tc>
          <w:tcPr>
            <w:tcW w:w="10281"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3081" w:rsidRPr="009D3081" w:rsidRDefault="009D3081" w:rsidP="009D3081">
            <w:pPr>
              <w:autoSpaceDE w:val="0"/>
              <w:autoSpaceDN w:val="0"/>
              <w:adjustRightInd w:val="0"/>
              <w:jc w:val="both"/>
              <w:rPr>
                <w:sz w:val="18"/>
                <w:szCs w:val="18"/>
                <w:lang w:eastAsia="en-US"/>
              </w:rPr>
            </w:pPr>
            <w:r w:rsidRPr="009D3081">
              <w:rPr>
                <w:sz w:val="18"/>
                <w:szCs w:val="18"/>
                <w:lang w:eastAsia="en-US"/>
              </w:rPr>
              <w:t xml:space="preserve">Задача 3. </w:t>
            </w:r>
            <w:r w:rsidRPr="009D3081">
              <w:rPr>
                <w:sz w:val="18"/>
                <w:szCs w:val="18"/>
              </w:rPr>
              <w:t>Создание благоприятных условий для проживания граждан, поддержание санитарного состояния территории сельсовета на должном уровне, повышение экологической безопасности</w:t>
            </w:r>
          </w:p>
        </w:tc>
      </w:tr>
      <w:tr w:rsidR="009D3081" w:rsidRPr="009D3081" w:rsidTr="009D3081">
        <w:trPr>
          <w:trHeight w:val="264"/>
        </w:trPr>
        <w:tc>
          <w:tcPr>
            <w:tcW w:w="426"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9D3081" w:rsidRPr="009D3081" w:rsidRDefault="009D3081" w:rsidP="009D3081">
            <w:pPr>
              <w:jc w:val="center"/>
              <w:rPr>
                <w:sz w:val="18"/>
                <w:szCs w:val="18"/>
                <w:lang w:eastAsia="en-US"/>
              </w:rPr>
            </w:pPr>
            <w:r w:rsidRPr="009D3081">
              <w:rPr>
                <w:sz w:val="18"/>
                <w:szCs w:val="18"/>
                <w:lang w:eastAsia="en-US"/>
              </w:rPr>
              <w:t>3.1.</w:t>
            </w:r>
          </w:p>
        </w:tc>
        <w:tc>
          <w:tcPr>
            <w:tcW w:w="1492" w:type="dxa"/>
            <w:vMerge w:val="restart"/>
            <w:tcBorders>
              <w:top w:val="single" w:sz="4" w:space="0" w:color="auto"/>
              <w:left w:val="single" w:sz="4" w:space="0" w:color="auto"/>
              <w:right w:val="single" w:sz="4" w:space="0" w:color="auto"/>
            </w:tcBorders>
          </w:tcPr>
          <w:p w:rsidR="009D3081" w:rsidRPr="009D3081" w:rsidRDefault="009D3081" w:rsidP="009D3081">
            <w:pPr>
              <w:rPr>
                <w:sz w:val="18"/>
                <w:szCs w:val="18"/>
                <w:lang w:eastAsia="en-US"/>
              </w:rPr>
            </w:pPr>
            <w:r w:rsidRPr="009D3081">
              <w:rPr>
                <w:sz w:val="18"/>
                <w:szCs w:val="18"/>
              </w:rPr>
              <w:t>Создание благоприятных условий для проживания граждан, поддержание санитарного состояния территории сельсовета на должном уровне, повышение экологической безопасности</w:t>
            </w:r>
          </w:p>
        </w:tc>
        <w:tc>
          <w:tcPr>
            <w:tcW w:w="1201" w:type="dxa"/>
            <w:vMerge w:val="restart"/>
            <w:tcBorders>
              <w:top w:val="single" w:sz="4" w:space="0" w:color="auto"/>
              <w:left w:val="single" w:sz="4" w:space="0" w:color="auto"/>
              <w:right w:val="single" w:sz="4" w:space="0" w:color="auto"/>
            </w:tcBorders>
          </w:tcPr>
          <w:p w:rsidR="009D3081" w:rsidRPr="009D3081" w:rsidRDefault="009D3081" w:rsidP="009D3081">
            <w:pPr>
              <w:rPr>
                <w:sz w:val="18"/>
                <w:szCs w:val="18"/>
                <w:lang w:eastAsia="en-US"/>
              </w:rPr>
            </w:pPr>
            <w:r w:rsidRPr="009D3081">
              <w:rPr>
                <w:sz w:val="18"/>
                <w:szCs w:val="18"/>
              </w:rPr>
              <w:t>Администрация Мошковского сельсовета Бековского района Пензенской области</w:t>
            </w: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lang w:eastAsia="en-US"/>
              </w:rPr>
              <w:t>2019</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1673" w:type="dxa"/>
            <w:vMerge w:val="restart"/>
            <w:tcBorders>
              <w:top w:val="single" w:sz="4" w:space="0" w:color="auto"/>
              <w:left w:val="single" w:sz="4" w:space="0" w:color="auto"/>
              <w:right w:val="single" w:sz="4" w:space="0" w:color="auto"/>
            </w:tcBorders>
          </w:tcPr>
          <w:p w:rsidR="009D3081" w:rsidRPr="009D3081" w:rsidRDefault="009D3081" w:rsidP="009D3081">
            <w:pPr>
              <w:rPr>
                <w:sz w:val="18"/>
                <w:szCs w:val="18"/>
                <w:lang w:eastAsia="en-US"/>
              </w:rPr>
            </w:pPr>
            <w:r w:rsidRPr="009D3081">
              <w:rPr>
                <w:sz w:val="18"/>
                <w:szCs w:val="18"/>
              </w:rPr>
              <w:t>Увеличение количества объектов благоустройства</w:t>
            </w:r>
          </w:p>
        </w:tc>
      </w:tr>
      <w:tr w:rsidR="009D3081" w:rsidRPr="009D3081" w:rsidTr="009D3081">
        <w:trPr>
          <w:trHeight w:val="211"/>
        </w:trPr>
        <w:tc>
          <w:tcPr>
            <w:tcW w:w="426" w:type="dxa"/>
            <w:vMerge/>
            <w:tcBorders>
              <w:left w:val="single" w:sz="4" w:space="0" w:color="auto"/>
              <w:right w:val="single" w:sz="4" w:space="0" w:color="auto"/>
            </w:tcBorders>
            <w:tcMar>
              <w:top w:w="0" w:type="dxa"/>
              <w:left w:w="108" w:type="dxa"/>
              <w:bottom w:w="0" w:type="dxa"/>
              <w:right w:w="108" w:type="dxa"/>
            </w:tcMa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2020</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3,250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3,250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1673" w:type="dxa"/>
            <w:vMerge/>
            <w:tcBorders>
              <w:left w:val="single" w:sz="4" w:space="0" w:color="auto"/>
              <w:right w:val="single" w:sz="4" w:space="0" w:color="auto"/>
            </w:tcBorders>
          </w:tcPr>
          <w:p w:rsidR="009D3081" w:rsidRPr="009D3081" w:rsidRDefault="009D3081" w:rsidP="009D3081">
            <w:pPr>
              <w:rPr>
                <w:sz w:val="18"/>
                <w:szCs w:val="18"/>
                <w:lang w:eastAsia="en-US"/>
              </w:rPr>
            </w:pPr>
          </w:p>
        </w:tc>
      </w:tr>
      <w:tr w:rsidR="009D3081" w:rsidRPr="009D3081" w:rsidTr="009D3081">
        <w:trPr>
          <w:trHeight w:val="211"/>
        </w:trPr>
        <w:tc>
          <w:tcPr>
            <w:tcW w:w="426" w:type="dxa"/>
            <w:vMerge/>
            <w:tcBorders>
              <w:left w:val="single" w:sz="4" w:space="0" w:color="auto"/>
              <w:right w:val="single" w:sz="4" w:space="0" w:color="auto"/>
            </w:tcBorders>
            <w:tcMar>
              <w:top w:w="0" w:type="dxa"/>
              <w:left w:w="108" w:type="dxa"/>
              <w:bottom w:w="0" w:type="dxa"/>
              <w:right w:w="108" w:type="dxa"/>
            </w:tcMa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2021</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1673" w:type="dxa"/>
            <w:vMerge/>
            <w:tcBorders>
              <w:left w:val="single" w:sz="4" w:space="0" w:color="auto"/>
              <w:right w:val="single" w:sz="4" w:space="0" w:color="auto"/>
            </w:tcBorders>
          </w:tcPr>
          <w:p w:rsidR="009D3081" w:rsidRPr="009D3081" w:rsidRDefault="009D3081" w:rsidP="009D3081">
            <w:pPr>
              <w:rPr>
                <w:sz w:val="18"/>
                <w:szCs w:val="18"/>
                <w:lang w:eastAsia="en-US"/>
              </w:rPr>
            </w:pPr>
          </w:p>
        </w:tc>
      </w:tr>
      <w:tr w:rsidR="009D3081" w:rsidRPr="009D3081" w:rsidTr="009D3081">
        <w:trPr>
          <w:trHeight w:val="211"/>
        </w:trPr>
        <w:tc>
          <w:tcPr>
            <w:tcW w:w="426" w:type="dxa"/>
            <w:vMerge/>
            <w:tcBorders>
              <w:left w:val="single" w:sz="4" w:space="0" w:color="auto"/>
              <w:right w:val="single" w:sz="4" w:space="0" w:color="auto"/>
            </w:tcBorders>
            <w:tcMar>
              <w:top w:w="0" w:type="dxa"/>
              <w:left w:w="108" w:type="dxa"/>
              <w:bottom w:w="0" w:type="dxa"/>
              <w:right w:w="108" w:type="dxa"/>
            </w:tcMa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2022</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1673" w:type="dxa"/>
            <w:vMerge/>
            <w:tcBorders>
              <w:left w:val="single" w:sz="4" w:space="0" w:color="auto"/>
              <w:right w:val="single" w:sz="4" w:space="0" w:color="auto"/>
            </w:tcBorders>
          </w:tcPr>
          <w:p w:rsidR="009D3081" w:rsidRPr="009D3081" w:rsidRDefault="009D3081" w:rsidP="009D3081">
            <w:pPr>
              <w:rPr>
                <w:sz w:val="18"/>
                <w:szCs w:val="18"/>
                <w:lang w:eastAsia="en-US"/>
              </w:rPr>
            </w:pPr>
          </w:p>
        </w:tc>
      </w:tr>
      <w:tr w:rsidR="009D3081" w:rsidRPr="009D3081" w:rsidTr="009D3081">
        <w:trPr>
          <w:trHeight w:val="211"/>
        </w:trPr>
        <w:tc>
          <w:tcPr>
            <w:tcW w:w="426" w:type="dxa"/>
            <w:vMerge/>
            <w:tcBorders>
              <w:left w:val="single" w:sz="4" w:space="0" w:color="auto"/>
              <w:right w:val="single" w:sz="4" w:space="0" w:color="auto"/>
            </w:tcBorders>
            <w:tcMar>
              <w:top w:w="0" w:type="dxa"/>
              <w:left w:w="108" w:type="dxa"/>
              <w:bottom w:w="0" w:type="dxa"/>
              <w:right w:w="108" w:type="dxa"/>
            </w:tcMa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2023</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1673" w:type="dxa"/>
            <w:vMerge/>
            <w:tcBorders>
              <w:left w:val="single" w:sz="4" w:space="0" w:color="auto"/>
              <w:right w:val="single" w:sz="4" w:space="0" w:color="auto"/>
            </w:tcBorders>
          </w:tcPr>
          <w:p w:rsidR="009D3081" w:rsidRPr="009D3081" w:rsidRDefault="009D3081" w:rsidP="009D3081">
            <w:pPr>
              <w:rPr>
                <w:sz w:val="18"/>
                <w:szCs w:val="18"/>
                <w:lang w:eastAsia="en-US"/>
              </w:rPr>
            </w:pPr>
          </w:p>
        </w:tc>
      </w:tr>
      <w:tr w:rsidR="009D3081" w:rsidRPr="009D3081" w:rsidTr="009D3081">
        <w:trPr>
          <w:trHeight w:val="211"/>
        </w:trPr>
        <w:tc>
          <w:tcPr>
            <w:tcW w:w="426" w:type="dxa"/>
            <w:vMerge/>
            <w:tcBorders>
              <w:left w:val="single" w:sz="4" w:space="0" w:color="auto"/>
              <w:right w:val="single" w:sz="4" w:space="0" w:color="auto"/>
            </w:tcBorders>
            <w:tcMar>
              <w:top w:w="0" w:type="dxa"/>
              <w:left w:w="108" w:type="dxa"/>
              <w:bottom w:w="0" w:type="dxa"/>
              <w:right w:w="108" w:type="dxa"/>
            </w:tcMar>
          </w:tcPr>
          <w:p w:rsidR="009D3081" w:rsidRPr="009D3081" w:rsidRDefault="009D3081" w:rsidP="009D3081">
            <w:pPr>
              <w:rPr>
                <w:sz w:val="18"/>
                <w:szCs w:val="18"/>
                <w:lang w:eastAsia="en-US"/>
              </w:rPr>
            </w:pPr>
          </w:p>
        </w:tc>
        <w:tc>
          <w:tcPr>
            <w:tcW w:w="1492" w:type="dxa"/>
            <w:vMerge/>
            <w:tcBorders>
              <w:left w:val="single" w:sz="4" w:space="0" w:color="auto"/>
              <w:right w:val="single" w:sz="4" w:space="0" w:color="auto"/>
            </w:tcBorders>
          </w:tcPr>
          <w:p w:rsidR="009D3081" w:rsidRPr="009D3081" w:rsidRDefault="009D3081" w:rsidP="009D3081">
            <w:pPr>
              <w:rPr>
                <w:sz w:val="18"/>
                <w:szCs w:val="18"/>
                <w:lang w:eastAsia="en-US"/>
              </w:rPr>
            </w:pPr>
          </w:p>
        </w:tc>
        <w:tc>
          <w:tcPr>
            <w:tcW w:w="1201" w:type="dxa"/>
            <w:vMerge/>
            <w:tcBorders>
              <w:left w:val="single" w:sz="4" w:space="0" w:color="auto"/>
              <w:right w:val="single" w:sz="4" w:space="0" w:color="auto"/>
            </w:tcBorders>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2024</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1673" w:type="dxa"/>
            <w:vMerge/>
            <w:tcBorders>
              <w:left w:val="single" w:sz="4" w:space="0" w:color="auto"/>
              <w:right w:val="single" w:sz="4" w:space="0" w:color="auto"/>
            </w:tcBorders>
          </w:tcPr>
          <w:p w:rsidR="009D3081" w:rsidRPr="009D3081" w:rsidRDefault="009D3081" w:rsidP="009D3081">
            <w:pPr>
              <w:rPr>
                <w:sz w:val="18"/>
                <w:szCs w:val="18"/>
                <w:lang w:eastAsia="en-US"/>
              </w:rPr>
            </w:pPr>
          </w:p>
        </w:tc>
      </w:tr>
      <w:tr w:rsidR="009D3081" w:rsidRPr="009D3081" w:rsidTr="009D3081">
        <w:trPr>
          <w:trHeight w:val="211"/>
        </w:trPr>
        <w:tc>
          <w:tcPr>
            <w:tcW w:w="426" w:type="dxa"/>
            <w:vMerge/>
            <w:tcBorders>
              <w:left w:val="single" w:sz="4" w:space="0" w:color="auto"/>
              <w:bottom w:val="single" w:sz="4" w:space="0" w:color="auto"/>
              <w:right w:val="single" w:sz="4" w:space="0" w:color="auto"/>
            </w:tcBorders>
            <w:tcMar>
              <w:top w:w="0" w:type="dxa"/>
              <w:left w:w="108" w:type="dxa"/>
              <w:bottom w:w="0" w:type="dxa"/>
              <w:right w:w="108" w:type="dxa"/>
            </w:tcMar>
          </w:tcPr>
          <w:p w:rsidR="009D3081" w:rsidRPr="009D3081" w:rsidRDefault="009D3081" w:rsidP="009D3081">
            <w:pPr>
              <w:rPr>
                <w:sz w:val="18"/>
                <w:szCs w:val="18"/>
                <w:lang w:eastAsia="en-US"/>
              </w:rPr>
            </w:pPr>
          </w:p>
        </w:tc>
        <w:tc>
          <w:tcPr>
            <w:tcW w:w="1492" w:type="dxa"/>
            <w:vMerge/>
            <w:tcBorders>
              <w:left w:val="single" w:sz="4" w:space="0" w:color="auto"/>
              <w:bottom w:val="single" w:sz="4" w:space="0" w:color="auto"/>
              <w:right w:val="single" w:sz="4" w:space="0" w:color="auto"/>
            </w:tcBorders>
          </w:tcPr>
          <w:p w:rsidR="009D3081" w:rsidRPr="009D3081" w:rsidRDefault="009D3081" w:rsidP="009D3081">
            <w:pPr>
              <w:rPr>
                <w:sz w:val="18"/>
                <w:szCs w:val="18"/>
                <w:lang w:eastAsia="en-US"/>
              </w:rPr>
            </w:pPr>
          </w:p>
        </w:tc>
        <w:tc>
          <w:tcPr>
            <w:tcW w:w="1201" w:type="dxa"/>
            <w:vMerge/>
            <w:tcBorders>
              <w:left w:val="single" w:sz="4" w:space="0" w:color="auto"/>
              <w:bottom w:val="single" w:sz="4" w:space="0" w:color="auto"/>
              <w:right w:val="single" w:sz="4" w:space="0" w:color="auto"/>
            </w:tcBorders>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r w:rsidRPr="009D3081">
              <w:rPr>
                <w:sz w:val="18"/>
                <w:szCs w:val="18"/>
              </w:rPr>
              <w:t xml:space="preserve">Итого </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3,250</w:t>
            </w:r>
          </w:p>
        </w:tc>
        <w:tc>
          <w:tcPr>
            <w:tcW w:w="850"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3,250</w:t>
            </w:r>
          </w:p>
        </w:tc>
        <w:tc>
          <w:tcPr>
            <w:tcW w:w="102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1673" w:type="dxa"/>
            <w:vMerge/>
            <w:tcBorders>
              <w:left w:val="single" w:sz="4" w:space="0" w:color="auto"/>
              <w:bottom w:val="single" w:sz="4" w:space="0" w:color="auto"/>
              <w:right w:val="single" w:sz="4" w:space="0" w:color="auto"/>
            </w:tcBorders>
          </w:tcPr>
          <w:p w:rsidR="009D3081" w:rsidRPr="009D3081" w:rsidRDefault="009D3081" w:rsidP="009D3081">
            <w:pPr>
              <w:rPr>
                <w:sz w:val="18"/>
                <w:szCs w:val="18"/>
                <w:lang w:eastAsia="en-US"/>
              </w:rPr>
            </w:pPr>
          </w:p>
        </w:tc>
      </w:tr>
      <w:tr w:rsidR="009D3081" w:rsidRPr="009D3081" w:rsidTr="009D3081">
        <w:trPr>
          <w:trHeight w:val="221"/>
        </w:trPr>
        <w:tc>
          <w:tcPr>
            <w:tcW w:w="10281"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D3081" w:rsidRPr="009D3081" w:rsidRDefault="009D3081" w:rsidP="009D3081">
            <w:pPr>
              <w:rPr>
                <w:sz w:val="18"/>
                <w:szCs w:val="18"/>
              </w:rPr>
            </w:pPr>
            <w:r w:rsidRPr="009D3081">
              <w:rPr>
                <w:sz w:val="18"/>
                <w:szCs w:val="18"/>
              </w:rPr>
              <w:t>Итого по мероприятиям:</w:t>
            </w:r>
          </w:p>
        </w:tc>
      </w:tr>
      <w:tr w:rsidR="009D3081" w:rsidRPr="009D3081" w:rsidTr="009D3081">
        <w:trPr>
          <w:trHeight w:val="213"/>
        </w:trPr>
        <w:tc>
          <w:tcPr>
            <w:tcW w:w="3119" w:type="dxa"/>
            <w:gridSpan w:val="3"/>
            <w:vMerge w:val="restart"/>
            <w:tcBorders>
              <w:top w:val="single" w:sz="4" w:space="0" w:color="auto"/>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2019</w:t>
            </w:r>
          </w:p>
        </w:tc>
        <w:tc>
          <w:tcPr>
            <w:tcW w:w="992" w:type="dxa"/>
            <w:tcBorders>
              <w:top w:val="single" w:sz="4" w:space="0" w:color="auto"/>
              <w:left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85,320</w:t>
            </w:r>
          </w:p>
        </w:tc>
        <w:tc>
          <w:tcPr>
            <w:tcW w:w="850" w:type="dxa"/>
            <w:tcBorders>
              <w:top w:val="single" w:sz="4" w:space="0" w:color="auto"/>
              <w:left w:val="single" w:sz="4" w:space="0" w:color="auto"/>
              <w:bottom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85,320</w:t>
            </w:r>
          </w:p>
        </w:tc>
        <w:tc>
          <w:tcPr>
            <w:tcW w:w="1022" w:type="dxa"/>
            <w:tcBorders>
              <w:top w:val="single" w:sz="4" w:space="0" w:color="auto"/>
              <w:left w:val="single" w:sz="4" w:space="0" w:color="auto"/>
              <w:bottom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r>
      <w:tr w:rsidR="009D3081" w:rsidRPr="009D3081" w:rsidTr="009D3081">
        <w:trPr>
          <w:trHeight w:val="204"/>
        </w:trPr>
        <w:tc>
          <w:tcPr>
            <w:tcW w:w="3119" w:type="dxa"/>
            <w:gridSpan w:val="3"/>
            <w:vMerge/>
            <w:tcBorders>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2020</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233,038</w:t>
            </w:r>
          </w:p>
        </w:tc>
        <w:tc>
          <w:tcPr>
            <w:tcW w:w="850" w:type="dxa"/>
            <w:tcBorders>
              <w:top w:val="single" w:sz="4" w:space="0" w:color="auto"/>
              <w:left w:val="single" w:sz="4" w:space="0" w:color="auto"/>
              <w:bottom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233,038</w:t>
            </w:r>
          </w:p>
        </w:tc>
        <w:tc>
          <w:tcPr>
            <w:tcW w:w="1022" w:type="dxa"/>
            <w:tcBorders>
              <w:top w:val="single" w:sz="4" w:space="0" w:color="auto"/>
              <w:left w:val="single" w:sz="4" w:space="0" w:color="auto"/>
              <w:bottom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r>
      <w:tr w:rsidR="009D3081" w:rsidRPr="009D3081" w:rsidTr="009D3081">
        <w:trPr>
          <w:trHeight w:val="128"/>
        </w:trPr>
        <w:tc>
          <w:tcPr>
            <w:tcW w:w="3119" w:type="dxa"/>
            <w:gridSpan w:val="3"/>
            <w:vMerge/>
            <w:tcBorders>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2021</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r>
      <w:tr w:rsidR="009D3081" w:rsidRPr="009D3081" w:rsidTr="009D3081">
        <w:trPr>
          <w:trHeight w:val="105"/>
        </w:trPr>
        <w:tc>
          <w:tcPr>
            <w:tcW w:w="3119" w:type="dxa"/>
            <w:gridSpan w:val="3"/>
            <w:vMerge/>
            <w:tcBorders>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2022</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850" w:type="dxa"/>
            <w:tcBorders>
              <w:top w:val="single" w:sz="4" w:space="0" w:color="auto"/>
              <w:left w:val="single" w:sz="4" w:space="0" w:color="auto"/>
              <w:bottom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0,000</w:t>
            </w:r>
          </w:p>
        </w:tc>
        <w:tc>
          <w:tcPr>
            <w:tcW w:w="1022" w:type="dxa"/>
            <w:tcBorders>
              <w:top w:val="single" w:sz="4" w:space="0" w:color="auto"/>
              <w:left w:val="single" w:sz="4" w:space="0" w:color="auto"/>
              <w:bottom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r>
      <w:tr w:rsidR="009D3081" w:rsidRPr="009D3081" w:rsidTr="009D3081">
        <w:trPr>
          <w:trHeight w:val="80"/>
        </w:trPr>
        <w:tc>
          <w:tcPr>
            <w:tcW w:w="3119" w:type="dxa"/>
            <w:gridSpan w:val="3"/>
            <w:vMerge/>
            <w:tcBorders>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2023</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116,401</w:t>
            </w:r>
          </w:p>
        </w:tc>
        <w:tc>
          <w:tcPr>
            <w:tcW w:w="850" w:type="dxa"/>
            <w:tcBorders>
              <w:top w:val="single" w:sz="4" w:space="0" w:color="auto"/>
              <w:left w:val="single" w:sz="4" w:space="0" w:color="auto"/>
              <w:bottom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116,401</w:t>
            </w:r>
          </w:p>
        </w:tc>
        <w:tc>
          <w:tcPr>
            <w:tcW w:w="1022" w:type="dxa"/>
            <w:tcBorders>
              <w:top w:val="single" w:sz="4" w:space="0" w:color="auto"/>
              <w:left w:val="single" w:sz="4" w:space="0" w:color="auto"/>
              <w:bottom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r>
      <w:tr w:rsidR="009D3081" w:rsidRPr="009D3081" w:rsidTr="009D3081">
        <w:trPr>
          <w:trHeight w:val="184"/>
        </w:trPr>
        <w:tc>
          <w:tcPr>
            <w:tcW w:w="3119" w:type="dxa"/>
            <w:gridSpan w:val="3"/>
            <w:vMerge/>
            <w:tcBorders>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jc w:val="center"/>
              <w:rPr>
                <w:sz w:val="18"/>
                <w:szCs w:val="18"/>
                <w:lang w:eastAsia="en-US"/>
              </w:rPr>
            </w:pPr>
            <w:r w:rsidRPr="009D3081">
              <w:rPr>
                <w:sz w:val="18"/>
                <w:szCs w:val="18"/>
              </w:rPr>
              <w:t>2024</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119,401</w:t>
            </w:r>
          </w:p>
        </w:tc>
        <w:tc>
          <w:tcPr>
            <w:tcW w:w="850" w:type="dxa"/>
            <w:tcBorders>
              <w:top w:val="single" w:sz="4" w:space="0" w:color="auto"/>
              <w:left w:val="single" w:sz="4" w:space="0" w:color="auto"/>
              <w:bottom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119,401</w:t>
            </w:r>
          </w:p>
        </w:tc>
        <w:tc>
          <w:tcPr>
            <w:tcW w:w="1022" w:type="dxa"/>
            <w:tcBorders>
              <w:top w:val="single" w:sz="4" w:space="0" w:color="auto"/>
              <w:left w:val="single" w:sz="4" w:space="0" w:color="auto"/>
              <w:bottom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r>
      <w:tr w:rsidR="009D3081" w:rsidRPr="009D3081" w:rsidTr="009D3081">
        <w:trPr>
          <w:trHeight w:val="330"/>
        </w:trPr>
        <w:tc>
          <w:tcPr>
            <w:tcW w:w="3119" w:type="dxa"/>
            <w:gridSpan w:val="3"/>
            <w:vMerge/>
            <w:tcBorders>
              <w:left w:val="single" w:sz="4" w:space="0" w:color="auto"/>
              <w:bottom w:val="single" w:sz="4" w:space="0" w:color="auto"/>
              <w:right w:val="single" w:sz="4" w:space="0" w:color="auto"/>
            </w:tcBorders>
            <w:vAlign w:val="center"/>
          </w:tcPr>
          <w:p w:rsidR="009D3081" w:rsidRPr="009D3081" w:rsidRDefault="009D3081" w:rsidP="009D3081">
            <w:pPr>
              <w:rPr>
                <w:sz w:val="18"/>
                <w:szCs w:val="18"/>
                <w:lang w:eastAsia="en-US"/>
              </w:rPr>
            </w:pPr>
          </w:p>
        </w:tc>
        <w:tc>
          <w:tcPr>
            <w:tcW w:w="78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autoSpaceDE w:val="0"/>
              <w:autoSpaceDN w:val="0"/>
              <w:adjustRightInd w:val="0"/>
              <w:rPr>
                <w:sz w:val="18"/>
                <w:szCs w:val="18"/>
                <w:lang w:eastAsia="en-US"/>
              </w:rPr>
            </w:pPr>
            <w:r w:rsidRPr="009D3081">
              <w:rPr>
                <w:sz w:val="18"/>
                <w:szCs w:val="18"/>
              </w:rPr>
              <w:t xml:space="preserve">Итого </w:t>
            </w: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554,160</w:t>
            </w:r>
          </w:p>
        </w:tc>
        <w:tc>
          <w:tcPr>
            <w:tcW w:w="850" w:type="dxa"/>
            <w:tcBorders>
              <w:top w:val="single" w:sz="4" w:space="0" w:color="auto"/>
              <w:left w:val="single" w:sz="4" w:space="0" w:color="auto"/>
              <w:bottom w:val="single" w:sz="4" w:space="0" w:color="auto"/>
            </w:tcBorders>
          </w:tcPr>
          <w:p w:rsidR="009D3081" w:rsidRPr="009D3081" w:rsidRDefault="009D3081" w:rsidP="009D3081">
            <w:pPr>
              <w:jc w:val="center"/>
              <w:rPr>
                <w:color w:val="000000"/>
                <w:sz w:val="18"/>
                <w:szCs w:val="18"/>
                <w:lang w:eastAsia="en-US"/>
              </w:rPr>
            </w:pPr>
            <w:r w:rsidRPr="009D3081">
              <w:rPr>
                <w:color w:val="000000"/>
                <w:sz w:val="18"/>
                <w:szCs w:val="18"/>
                <w:lang w:eastAsia="en-US"/>
              </w:rPr>
              <w:t>554,160</w:t>
            </w:r>
          </w:p>
        </w:tc>
        <w:tc>
          <w:tcPr>
            <w:tcW w:w="1022" w:type="dxa"/>
            <w:tcBorders>
              <w:top w:val="single" w:sz="4" w:space="0" w:color="auto"/>
              <w:left w:val="single" w:sz="4" w:space="0" w:color="auto"/>
              <w:bottom w:val="single" w:sz="4" w:space="0" w:color="auto"/>
            </w:tcBorders>
          </w:tcPr>
          <w:p w:rsidR="009D3081" w:rsidRPr="009D3081" w:rsidRDefault="009D3081" w:rsidP="009D3081">
            <w:pPr>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9D3081" w:rsidRPr="009D3081" w:rsidRDefault="009D3081" w:rsidP="009D3081">
            <w:pPr>
              <w:autoSpaceDE w:val="0"/>
              <w:autoSpaceDN w:val="0"/>
              <w:adjustRightInd w:val="0"/>
              <w:jc w:val="center"/>
              <w:rPr>
                <w:sz w:val="18"/>
                <w:szCs w:val="18"/>
                <w:lang w:eastAsia="en-US"/>
              </w:rPr>
            </w:pPr>
          </w:p>
        </w:tc>
        <w:tc>
          <w:tcPr>
            <w:tcW w:w="1673" w:type="dxa"/>
            <w:tcBorders>
              <w:top w:val="single" w:sz="4" w:space="0" w:color="auto"/>
              <w:left w:val="single" w:sz="4" w:space="0" w:color="auto"/>
              <w:bottom w:val="single" w:sz="4" w:space="0" w:color="auto"/>
              <w:right w:val="single" w:sz="4" w:space="0" w:color="auto"/>
            </w:tcBorders>
          </w:tcPr>
          <w:p w:rsidR="009D3081" w:rsidRPr="009D3081" w:rsidRDefault="009D3081" w:rsidP="009D3081">
            <w:pPr>
              <w:jc w:val="center"/>
              <w:rPr>
                <w:sz w:val="18"/>
                <w:szCs w:val="18"/>
                <w:lang w:eastAsia="en-US"/>
              </w:rPr>
            </w:pPr>
          </w:p>
        </w:tc>
      </w:tr>
    </w:tbl>
    <w:p w:rsidR="00324AEC" w:rsidRDefault="009D3081" w:rsidP="009D3081">
      <w:pPr>
        <w:pStyle w:val="ConsPlusNormal2"/>
        <w:jc w:val="center"/>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w:t>
      </w:r>
    </w:p>
    <w:p w:rsidR="00324AEC" w:rsidRDefault="00324AEC" w:rsidP="0066603A">
      <w:pPr>
        <w:tabs>
          <w:tab w:val="left" w:pos="0"/>
        </w:tabs>
        <w:jc w:val="center"/>
        <w:rPr>
          <w:b/>
          <w:bCs/>
          <w:spacing w:val="-1"/>
          <w:sz w:val="18"/>
          <w:szCs w:val="18"/>
        </w:rPr>
      </w:pPr>
    </w:p>
    <w:p w:rsidR="0066603A" w:rsidRDefault="0066603A" w:rsidP="0066603A">
      <w:pPr>
        <w:tabs>
          <w:tab w:val="left" w:pos="0"/>
        </w:tabs>
        <w:jc w:val="center"/>
        <w:rPr>
          <w:b/>
          <w:sz w:val="18"/>
          <w:szCs w:val="18"/>
        </w:rPr>
      </w:pPr>
      <w:r w:rsidRPr="00DB22AB">
        <w:rPr>
          <w:b/>
          <w:bCs/>
          <w:spacing w:val="-1"/>
          <w:sz w:val="18"/>
          <w:szCs w:val="18"/>
        </w:rPr>
        <w:t xml:space="preserve">Постановление администрации Мошковского сельсовета Бековского района Пензенской области от 20.20.2020 № </w:t>
      </w:r>
      <w:r>
        <w:rPr>
          <w:b/>
          <w:bCs/>
          <w:spacing w:val="-1"/>
          <w:sz w:val="18"/>
          <w:szCs w:val="18"/>
        </w:rPr>
        <w:t>9 «</w:t>
      </w:r>
      <w:r w:rsidRPr="0066603A">
        <w:rPr>
          <w:b/>
          <w:sz w:val="18"/>
          <w:szCs w:val="18"/>
        </w:rPr>
        <w:t xml:space="preserve">О внесении изменений в муниципальную программу Мошковского сельсовета Бековского района Пензенской области </w:t>
      </w:r>
      <w:r w:rsidRPr="0066603A">
        <w:rPr>
          <w:b/>
          <w:bCs/>
          <w:spacing w:val="-1"/>
          <w:sz w:val="18"/>
          <w:szCs w:val="18"/>
        </w:rPr>
        <w:t>«</w:t>
      </w:r>
      <w:r w:rsidRPr="0066603A">
        <w:rPr>
          <w:b/>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p>
    <w:p w:rsidR="0066603A" w:rsidRPr="0066603A" w:rsidRDefault="0066603A" w:rsidP="0066603A">
      <w:pPr>
        <w:tabs>
          <w:tab w:val="left" w:pos="3213"/>
        </w:tabs>
        <w:jc w:val="both"/>
        <w:rPr>
          <w:sz w:val="18"/>
          <w:szCs w:val="18"/>
        </w:rPr>
      </w:pPr>
      <w:r w:rsidRPr="0066603A">
        <w:rPr>
          <w:bCs/>
          <w:sz w:val="18"/>
          <w:szCs w:val="18"/>
        </w:rPr>
        <w:t>В соответствии</w:t>
      </w:r>
      <w:r w:rsidRPr="0066603A">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66603A">
        <w:rPr>
          <w:bCs/>
          <w:sz w:val="18"/>
          <w:szCs w:val="18"/>
        </w:rPr>
        <w:t xml:space="preserve">Об утверждении Порядка разработки и реализации муниципальных программ </w:t>
      </w:r>
      <w:r w:rsidRPr="0066603A">
        <w:rPr>
          <w:sz w:val="18"/>
          <w:szCs w:val="18"/>
        </w:rPr>
        <w:t>Мошковского</w:t>
      </w:r>
      <w:r w:rsidRPr="0066603A">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66603A">
        <w:rPr>
          <w:sz w:val="18"/>
          <w:szCs w:val="18"/>
        </w:rPr>
        <w:t>, на основании статьи 23 Устава Мошковского сельсовета Бековского района Пензенской области</w:t>
      </w:r>
    </w:p>
    <w:p w:rsidR="0066603A" w:rsidRPr="0066603A" w:rsidRDefault="0066603A" w:rsidP="0066603A">
      <w:pPr>
        <w:autoSpaceDE w:val="0"/>
        <w:autoSpaceDN w:val="0"/>
        <w:adjustRightInd w:val="0"/>
        <w:jc w:val="center"/>
        <w:rPr>
          <w:sz w:val="18"/>
          <w:szCs w:val="18"/>
        </w:rPr>
      </w:pPr>
      <w:r w:rsidRPr="0066603A">
        <w:rPr>
          <w:sz w:val="18"/>
          <w:szCs w:val="18"/>
        </w:rPr>
        <w:t xml:space="preserve">администрация Мошковского сельсовета </w:t>
      </w:r>
      <w:r w:rsidRPr="0066603A">
        <w:rPr>
          <w:b/>
          <w:sz w:val="18"/>
          <w:szCs w:val="18"/>
        </w:rPr>
        <w:t>постановляет</w:t>
      </w:r>
      <w:r w:rsidRPr="0066603A">
        <w:rPr>
          <w:sz w:val="18"/>
          <w:szCs w:val="18"/>
        </w:rPr>
        <w:t>:</w:t>
      </w:r>
    </w:p>
    <w:p w:rsidR="0066603A" w:rsidRPr="0066603A" w:rsidRDefault="0066603A" w:rsidP="0066603A">
      <w:pPr>
        <w:tabs>
          <w:tab w:val="left" w:pos="0"/>
        </w:tabs>
        <w:jc w:val="both"/>
        <w:rPr>
          <w:sz w:val="18"/>
          <w:szCs w:val="18"/>
        </w:rPr>
      </w:pPr>
      <w:r w:rsidRPr="0066603A">
        <w:rPr>
          <w:bCs/>
          <w:sz w:val="18"/>
          <w:szCs w:val="18"/>
        </w:rPr>
        <w:t xml:space="preserve">1. Внести в </w:t>
      </w:r>
      <w:r w:rsidRPr="0066603A">
        <w:rPr>
          <w:sz w:val="18"/>
          <w:szCs w:val="18"/>
        </w:rPr>
        <w:t>муниципальную программу Мошковского сельсовета Бековского района Пензенской области</w:t>
      </w:r>
      <w:r w:rsidRPr="0066603A">
        <w:rPr>
          <w:bCs/>
          <w:spacing w:val="-1"/>
          <w:sz w:val="18"/>
          <w:szCs w:val="18"/>
        </w:rPr>
        <w:t xml:space="preserve"> «</w:t>
      </w:r>
      <w:r w:rsidRPr="0066603A">
        <w:rPr>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r w:rsidRPr="0066603A">
        <w:rPr>
          <w:b/>
          <w:sz w:val="18"/>
          <w:szCs w:val="18"/>
        </w:rPr>
        <w:t xml:space="preserve"> </w:t>
      </w:r>
      <w:r w:rsidRPr="0066603A">
        <w:rPr>
          <w:sz w:val="18"/>
          <w:szCs w:val="18"/>
        </w:rPr>
        <w:t>следующие изменения:</w:t>
      </w:r>
    </w:p>
    <w:p w:rsidR="0066603A" w:rsidRPr="0066603A" w:rsidRDefault="0066603A" w:rsidP="0066603A">
      <w:pPr>
        <w:pStyle w:val="ConsPlusTitle"/>
        <w:widowControl/>
        <w:jc w:val="both"/>
        <w:rPr>
          <w:rFonts w:ascii="Times New Roman" w:hAnsi="Times New Roman" w:cs="Times New Roman"/>
          <w:b w:val="0"/>
          <w:sz w:val="18"/>
          <w:szCs w:val="18"/>
        </w:rPr>
      </w:pPr>
      <w:r w:rsidRPr="0066603A">
        <w:rPr>
          <w:rFonts w:ascii="Times New Roman" w:hAnsi="Times New Roman" w:cs="Times New Roman"/>
          <w:b w:val="0"/>
          <w:sz w:val="18"/>
          <w:szCs w:val="18"/>
        </w:rPr>
        <w:t>1.1. В паспорте муниципальной программы позицию «Объемы бюджетных ассигнований муниципальной программы (по годам и источникам финансирования)» изложить в следующей редакции:</w:t>
      </w:r>
    </w:p>
    <w:p w:rsidR="0066603A" w:rsidRPr="0066603A" w:rsidRDefault="0066603A" w:rsidP="0066603A">
      <w:pPr>
        <w:pStyle w:val="ConsPlusTitle"/>
        <w:widowControl/>
        <w:jc w:val="both"/>
        <w:rPr>
          <w:rFonts w:ascii="Times New Roman" w:hAnsi="Times New Roman" w:cs="Times New Roman"/>
          <w:b w:val="0"/>
          <w:sz w:val="18"/>
          <w:szCs w:val="18"/>
        </w:rPr>
      </w:pPr>
      <w:r w:rsidRPr="0066603A">
        <w:rPr>
          <w:rFonts w:ascii="Times New Roman" w:hAnsi="Times New Roman" w:cs="Times New Roman"/>
          <w:b w:val="0"/>
          <w:sz w:val="18"/>
          <w:szCs w:val="18"/>
        </w:rPr>
        <w:t>«</w:t>
      </w:r>
    </w:p>
    <w:tbl>
      <w:tblPr>
        <w:tblW w:w="10076" w:type="dxa"/>
        <w:jc w:val="center"/>
        <w:tblCellSpacing w:w="5" w:type="nil"/>
        <w:tblLayout w:type="fixed"/>
        <w:tblCellMar>
          <w:left w:w="75" w:type="dxa"/>
          <w:right w:w="75" w:type="dxa"/>
        </w:tblCellMar>
        <w:tblLook w:val="0000" w:firstRow="0" w:lastRow="0" w:firstColumn="0" w:lastColumn="0" w:noHBand="0" w:noVBand="0"/>
      </w:tblPr>
      <w:tblGrid>
        <w:gridCol w:w="4331"/>
        <w:gridCol w:w="5745"/>
      </w:tblGrid>
      <w:tr w:rsidR="0066603A" w:rsidRPr="0066603A" w:rsidTr="009D3081">
        <w:trPr>
          <w:trHeight w:val="273"/>
          <w:tblCellSpacing w:w="5" w:type="nil"/>
          <w:jc w:val="center"/>
        </w:trPr>
        <w:tc>
          <w:tcPr>
            <w:tcW w:w="4331" w:type="dxa"/>
            <w:tcBorders>
              <w:top w:val="single" w:sz="4" w:space="0" w:color="auto"/>
              <w:left w:val="single" w:sz="4" w:space="0" w:color="auto"/>
              <w:bottom w:val="single" w:sz="4" w:space="0" w:color="auto"/>
              <w:right w:val="single" w:sz="4" w:space="0" w:color="auto"/>
            </w:tcBorders>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Объемы бюджетных ассигнований муниципальной программы (по годам и источникам финансирования) </w:t>
            </w:r>
          </w:p>
        </w:tc>
        <w:tc>
          <w:tcPr>
            <w:tcW w:w="5745" w:type="dxa"/>
            <w:tcBorders>
              <w:top w:val="single" w:sz="4" w:space="0" w:color="auto"/>
              <w:left w:val="single" w:sz="4" w:space="0" w:color="auto"/>
              <w:bottom w:val="single" w:sz="4" w:space="0" w:color="auto"/>
              <w:right w:val="single" w:sz="4" w:space="0" w:color="auto"/>
            </w:tcBorders>
          </w:tcPr>
          <w:p w:rsidR="0066603A" w:rsidRPr="0066603A" w:rsidRDefault="0066603A" w:rsidP="0066603A">
            <w:pPr>
              <w:rPr>
                <w:color w:val="000000"/>
                <w:sz w:val="18"/>
                <w:szCs w:val="18"/>
              </w:rPr>
            </w:pPr>
            <w:r w:rsidRPr="0066603A">
              <w:rPr>
                <w:sz w:val="18"/>
                <w:szCs w:val="18"/>
              </w:rPr>
              <w:t xml:space="preserve">Общий объем бюджетных ассигнований на реализацию муниципальной программы составляет </w:t>
            </w:r>
            <w:r w:rsidRPr="0066603A">
              <w:rPr>
                <w:color w:val="000000"/>
                <w:sz w:val="18"/>
                <w:szCs w:val="18"/>
              </w:rPr>
              <w:t>– 2919,061 тыс</w:t>
            </w:r>
            <w:r w:rsidRPr="0066603A">
              <w:rPr>
                <w:sz w:val="18"/>
                <w:szCs w:val="18"/>
              </w:rPr>
              <w:t xml:space="preserve">. руб., в том числе из бюджета Мошковского сельсовета Бековского района Пензенской области </w:t>
            </w:r>
            <w:r w:rsidRPr="0066603A">
              <w:rPr>
                <w:color w:val="000000"/>
                <w:sz w:val="18"/>
                <w:szCs w:val="18"/>
              </w:rPr>
              <w:t>– 2919,061 тыс. руб., в том числе:</w:t>
            </w:r>
          </w:p>
          <w:p w:rsidR="0066603A" w:rsidRPr="0066603A" w:rsidRDefault="0066603A" w:rsidP="0066603A">
            <w:pPr>
              <w:autoSpaceDE w:val="0"/>
              <w:autoSpaceDN w:val="0"/>
              <w:adjustRightInd w:val="0"/>
              <w:rPr>
                <w:color w:val="000000"/>
                <w:sz w:val="18"/>
                <w:szCs w:val="18"/>
              </w:rPr>
            </w:pPr>
            <w:r w:rsidRPr="0066603A">
              <w:rPr>
                <w:color w:val="000000"/>
                <w:sz w:val="18"/>
                <w:szCs w:val="18"/>
              </w:rPr>
              <w:t>2019 год – 361,000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2020 год – 898,061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2021 год – 415,000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2022 год – 415,000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2023 год – 415,000 тыс. руб.;</w:t>
            </w:r>
          </w:p>
          <w:p w:rsidR="0066603A" w:rsidRPr="0066603A" w:rsidRDefault="0066603A" w:rsidP="0066603A">
            <w:pPr>
              <w:jc w:val="both"/>
              <w:rPr>
                <w:sz w:val="18"/>
                <w:szCs w:val="18"/>
              </w:rPr>
            </w:pPr>
            <w:r w:rsidRPr="0066603A">
              <w:rPr>
                <w:color w:val="000000"/>
                <w:sz w:val="18"/>
                <w:szCs w:val="18"/>
              </w:rPr>
              <w:t>2024 год – 415,000 тыс. руб.</w:t>
            </w:r>
          </w:p>
        </w:tc>
      </w:tr>
    </w:tbl>
    <w:p w:rsidR="0066603A" w:rsidRPr="0066603A" w:rsidRDefault="0066603A" w:rsidP="0066603A">
      <w:pPr>
        <w:pStyle w:val="ConsPlusTitle"/>
        <w:widowControl/>
        <w:jc w:val="right"/>
        <w:rPr>
          <w:rFonts w:ascii="Times New Roman" w:hAnsi="Times New Roman" w:cs="Times New Roman"/>
          <w:b w:val="0"/>
          <w:sz w:val="18"/>
          <w:szCs w:val="18"/>
        </w:rPr>
      </w:pPr>
      <w:r w:rsidRPr="0066603A">
        <w:rPr>
          <w:rFonts w:ascii="Times New Roman" w:hAnsi="Times New Roman" w:cs="Times New Roman"/>
          <w:b w:val="0"/>
          <w:sz w:val="18"/>
          <w:szCs w:val="18"/>
        </w:rPr>
        <w:t>»;</w:t>
      </w:r>
    </w:p>
    <w:p w:rsidR="0066603A" w:rsidRPr="0066603A" w:rsidRDefault="0066603A" w:rsidP="0066603A">
      <w:pPr>
        <w:pStyle w:val="ConsPlusTitle"/>
        <w:widowControl/>
        <w:jc w:val="both"/>
        <w:rPr>
          <w:rFonts w:ascii="Times New Roman" w:hAnsi="Times New Roman" w:cs="Times New Roman"/>
          <w:b w:val="0"/>
          <w:sz w:val="18"/>
          <w:szCs w:val="18"/>
        </w:rPr>
      </w:pPr>
      <w:r w:rsidRPr="0066603A">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66603A" w:rsidRPr="0066603A" w:rsidRDefault="0066603A" w:rsidP="0066603A">
      <w:pPr>
        <w:pStyle w:val="Default"/>
        <w:jc w:val="center"/>
        <w:rPr>
          <w:b/>
          <w:bCs/>
          <w:sz w:val="18"/>
          <w:szCs w:val="18"/>
        </w:rPr>
      </w:pPr>
      <w:r w:rsidRPr="0066603A">
        <w:rPr>
          <w:b/>
          <w:sz w:val="18"/>
          <w:szCs w:val="18"/>
        </w:rPr>
        <w:t>«</w:t>
      </w:r>
      <w:r w:rsidRPr="0066603A">
        <w:rPr>
          <w:b/>
          <w:bCs/>
          <w:sz w:val="18"/>
          <w:szCs w:val="18"/>
        </w:rPr>
        <w:t xml:space="preserve">4. Ресурсное обеспечение и перечень мероприятий </w:t>
      </w:r>
      <w:r w:rsidRPr="0066603A">
        <w:rPr>
          <w:b/>
          <w:sz w:val="18"/>
          <w:szCs w:val="18"/>
        </w:rPr>
        <w:t>муниципальной программы</w:t>
      </w:r>
    </w:p>
    <w:p w:rsidR="0066603A" w:rsidRPr="0066603A" w:rsidRDefault="0066603A" w:rsidP="0066603A">
      <w:pPr>
        <w:jc w:val="both"/>
        <w:rPr>
          <w:sz w:val="18"/>
          <w:szCs w:val="18"/>
        </w:rPr>
      </w:pPr>
      <w:r w:rsidRPr="0066603A">
        <w:rPr>
          <w:sz w:val="18"/>
          <w:szCs w:val="18"/>
        </w:rPr>
        <w:t xml:space="preserve">Финансирование муниципальной программы осуществляется за счет средств бюджета Мошковского сельсовета Бековского района </w:t>
      </w:r>
      <w:r w:rsidRPr="0066603A">
        <w:rPr>
          <w:spacing w:val="-8"/>
          <w:sz w:val="18"/>
          <w:szCs w:val="18"/>
        </w:rPr>
        <w:t>Пензенской области</w:t>
      </w:r>
      <w:r w:rsidRPr="0066603A">
        <w:rPr>
          <w:sz w:val="18"/>
          <w:szCs w:val="18"/>
        </w:rPr>
        <w:t xml:space="preserve"> и средств бюджета Пензенской области. </w:t>
      </w:r>
    </w:p>
    <w:p w:rsidR="0066603A" w:rsidRPr="0066603A" w:rsidRDefault="0066603A" w:rsidP="0066603A">
      <w:pPr>
        <w:jc w:val="both"/>
        <w:rPr>
          <w:color w:val="000000"/>
          <w:sz w:val="18"/>
          <w:szCs w:val="18"/>
        </w:rPr>
      </w:pPr>
      <w:r w:rsidRPr="0066603A">
        <w:rPr>
          <w:sz w:val="18"/>
          <w:szCs w:val="18"/>
        </w:rPr>
        <w:t xml:space="preserve">Общий объем финансирования муниципальной программы составляет </w:t>
      </w:r>
      <w:r w:rsidRPr="0066603A">
        <w:rPr>
          <w:color w:val="000000"/>
          <w:sz w:val="18"/>
          <w:szCs w:val="18"/>
        </w:rPr>
        <w:t>2919,061 тыс. руб.,</w:t>
      </w:r>
      <w:r w:rsidRPr="0066603A">
        <w:rPr>
          <w:sz w:val="18"/>
          <w:szCs w:val="18"/>
        </w:rPr>
        <w:t xml:space="preserve"> в том числе из бюджета Мошковского сельсовета Бековского района Пензенской области – </w:t>
      </w:r>
      <w:r w:rsidRPr="0066603A">
        <w:rPr>
          <w:color w:val="000000"/>
          <w:sz w:val="18"/>
          <w:szCs w:val="18"/>
        </w:rPr>
        <w:t>2919,061 тыс. руб., в том числе:</w:t>
      </w:r>
    </w:p>
    <w:p w:rsidR="0066603A" w:rsidRPr="0066603A" w:rsidRDefault="0066603A" w:rsidP="0066603A">
      <w:pPr>
        <w:autoSpaceDE w:val="0"/>
        <w:autoSpaceDN w:val="0"/>
        <w:adjustRightInd w:val="0"/>
        <w:jc w:val="both"/>
        <w:rPr>
          <w:color w:val="000000"/>
          <w:sz w:val="18"/>
          <w:szCs w:val="18"/>
        </w:rPr>
      </w:pPr>
      <w:r w:rsidRPr="0066603A">
        <w:rPr>
          <w:color w:val="000000"/>
          <w:sz w:val="18"/>
          <w:szCs w:val="18"/>
        </w:rPr>
        <w:t>2019 год – 361,000 тыс. руб.;</w:t>
      </w:r>
    </w:p>
    <w:p w:rsidR="0066603A" w:rsidRPr="0066603A" w:rsidRDefault="0066603A" w:rsidP="0066603A">
      <w:pPr>
        <w:autoSpaceDE w:val="0"/>
        <w:autoSpaceDN w:val="0"/>
        <w:adjustRightInd w:val="0"/>
        <w:jc w:val="both"/>
        <w:rPr>
          <w:color w:val="000000"/>
          <w:sz w:val="18"/>
          <w:szCs w:val="18"/>
        </w:rPr>
      </w:pPr>
      <w:r w:rsidRPr="0066603A">
        <w:rPr>
          <w:color w:val="000000"/>
          <w:sz w:val="18"/>
          <w:szCs w:val="18"/>
        </w:rPr>
        <w:t>2020 год – 898,061 тыс. руб.;</w:t>
      </w:r>
    </w:p>
    <w:p w:rsidR="0066603A" w:rsidRPr="0066603A" w:rsidRDefault="0066603A" w:rsidP="0066603A">
      <w:pPr>
        <w:autoSpaceDE w:val="0"/>
        <w:autoSpaceDN w:val="0"/>
        <w:adjustRightInd w:val="0"/>
        <w:jc w:val="both"/>
        <w:rPr>
          <w:color w:val="000000"/>
          <w:sz w:val="18"/>
          <w:szCs w:val="18"/>
        </w:rPr>
      </w:pPr>
      <w:r w:rsidRPr="0066603A">
        <w:rPr>
          <w:color w:val="000000"/>
          <w:sz w:val="18"/>
          <w:szCs w:val="18"/>
        </w:rPr>
        <w:t>2021 год – 415,000 тыс. руб.;</w:t>
      </w:r>
    </w:p>
    <w:p w:rsidR="0066603A" w:rsidRPr="0066603A" w:rsidRDefault="0066603A" w:rsidP="0066603A">
      <w:pPr>
        <w:autoSpaceDE w:val="0"/>
        <w:autoSpaceDN w:val="0"/>
        <w:adjustRightInd w:val="0"/>
        <w:jc w:val="both"/>
        <w:rPr>
          <w:color w:val="000000"/>
          <w:sz w:val="18"/>
          <w:szCs w:val="18"/>
        </w:rPr>
      </w:pPr>
      <w:r w:rsidRPr="0066603A">
        <w:rPr>
          <w:color w:val="000000"/>
          <w:sz w:val="18"/>
          <w:szCs w:val="18"/>
        </w:rPr>
        <w:t>2022 год – 415,000 тыс. руб.;</w:t>
      </w:r>
    </w:p>
    <w:p w:rsidR="0066603A" w:rsidRPr="0066603A" w:rsidRDefault="0066603A" w:rsidP="0066603A">
      <w:pPr>
        <w:autoSpaceDE w:val="0"/>
        <w:autoSpaceDN w:val="0"/>
        <w:adjustRightInd w:val="0"/>
        <w:jc w:val="both"/>
        <w:rPr>
          <w:color w:val="000000"/>
          <w:sz w:val="18"/>
          <w:szCs w:val="18"/>
        </w:rPr>
      </w:pPr>
      <w:r w:rsidRPr="0066603A">
        <w:rPr>
          <w:color w:val="000000"/>
          <w:sz w:val="18"/>
          <w:szCs w:val="18"/>
        </w:rPr>
        <w:t>2023 год – 415,000 тыс. руб.;</w:t>
      </w:r>
    </w:p>
    <w:p w:rsidR="0066603A" w:rsidRPr="0066603A" w:rsidRDefault="0066603A" w:rsidP="0066603A">
      <w:pPr>
        <w:jc w:val="both"/>
        <w:rPr>
          <w:color w:val="000000"/>
          <w:sz w:val="18"/>
          <w:szCs w:val="18"/>
        </w:rPr>
      </w:pPr>
      <w:r w:rsidRPr="0066603A">
        <w:rPr>
          <w:color w:val="000000"/>
          <w:sz w:val="18"/>
          <w:szCs w:val="18"/>
        </w:rPr>
        <w:t>2024 год – 415,000 тыс. руб.</w:t>
      </w:r>
    </w:p>
    <w:p w:rsidR="0066603A" w:rsidRPr="0066603A" w:rsidRDefault="0066603A" w:rsidP="0066603A">
      <w:pPr>
        <w:autoSpaceDE w:val="0"/>
        <w:autoSpaceDN w:val="0"/>
        <w:adjustRightInd w:val="0"/>
        <w:jc w:val="both"/>
        <w:outlineLvl w:val="1"/>
        <w:rPr>
          <w:sz w:val="18"/>
          <w:szCs w:val="18"/>
        </w:rPr>
      </w:pPr>
      <w:r w:rsidRPr="0066603A">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66603A" w:rsidRPr="0066603A" w:rsidRDefault="0066603A" w:rsidP="0066603A">
      <w:pPr>
        <w:autoSpaceDE w:val="0"/>
        <w:autoSpaceDN w:val="0"/>
        <w:adjustRightInd w:val="0"/>
        <w:jc w:val="both"/>
        <w:rPr>
          <w:sz w:val="18"/>
          <w:szCs w:val="18"/>
        </w:rPr>
      </w:pPr>
      <w:r w:rsidRPr="0066603A">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66603A" w:rsidRPr="0066603A" w:rsidRDefault="0066603A" w:rsidP="0066603A">
      <w:pPr>
        <w:autoSpaceDE w:val="0"/>
        <w:autoSpaceDN w:val="0"/>
        <w:adjustRightInd w:val="0"/>
        <w:jc w:val="both"/>
        <w:rPr>
          <w:sz w:val="18"/>
          <w:szCs w:val="18"/>
        </w:rPr>
      </w:pPr>
      <w:r w:rsidRPr="0066603A">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66603A" w:rsidRPr="0066603A" w:rsidRDefault="0066603A" w:rsidP="0066603A">
      <w:pPr>
        <w:autoSpaceDE w:val="0"/>
        <w:autoSpaceDN w:val="0"/>
        <w:adjustRightInd w:val="0"/>
        <w:jc w:val="both"/>
        <w:outlineLvl w:val="1"/>
        <w:rPr>
          <w:sz w:val="18"/>
          <w:szCs w:val="18"/>
        </w:rPr>
      </w:pPr>
      <w:r w:rsidRPr="0066603A">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66603A" w:rsidRPr="0066603A" w:rsidRDefault="0066603A" w:rsidP="0066603A">
      <w:pPr>
        <w:pStyle w:val="ConsPlusCell"/>
        <w:jc w:val="both"/>
        <w:rPr>
          <w:rFonts w:ascii="Times New Roman" w:hAnsi="Times New Roman" w:cs="Times New Roman"/>
          <w:snapToGrid w:val="0"/>
          <w:sz w:val="18"/>
          <w:szCs w:val="18"/>
        </w:rPr>
      </w:pPr>
      <w:r w:rsidRPr="0066603A">
        <w:rPr>
          <w:rFonts w:ascii="Times New Roman" w:hAnsi="Times New Roman" w:cs="Times New Roman"/>
          <w:sz w:val="18"/>
          <w:szCs w:val="18"/>
        </w:rPr>
        <w:t xml:space="preserve">1.3. В паспорте подпрограммы «Модернизация и развитие территориальной сети </w:t>
      </w:r>
      <w:r w:rsidRPr="0066603A">
        <w:rPr>
          <w:rFonts w:ascii="Times New Roman" w:hAnsi="Times New Roman" w:cs="Times New Roman"/>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66603A">
        <w:rPr>
          <w:rFonts w:ascii="Times New Roman" w:hAnsi="Times New Roman" w:cs="Times New Roman"/>
          <w:sz w:val="18"/>
          <w:szCs w:val="18"/>
        </w:rPr>
        <w:t>»</w:t>
      </w:r>
      <w:r w:rsidRPr="0066603A">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66603A" w:rsidRPr="0066603A" w:rsidRDefault="0066603A" w:rsidP="0066603A">
      <w:pPr>
        <w:pStyle w:val="ConsPlusCell"/>
        <w:jc w:val="both"/>
        <w:rPr>
          <w:rFonts w:ascii="Times New Roman" w:hAnsi="Times New Roman" w:cs="Times New Roman"/>
          <w:snapToGrid w:val="0"/>
          <w:sz w:val="18"/>
          <w:szCs w:val="18"/>
        </w:rPr>
      </w:pPr>
      <w:r w:rsidRPr="0066603A">
        <w:rPr>
          <w:rFonts w:ascii="Times New Roman" w:hAnsi="Times New Roman" w:cs="Times New Roman"/>
          <w:snapToGrid w:val="0"/>
          <w:sz w:val="18"/>
          <w:szCs w:val="18"/>
        </w:rPr>
        <w:t>«</w:t>
      </w:r>
    </w:p>
    <w:tbl>
      <w:tblPr>
        <w:tblW w:w="9998" w:type="dxa"/>
        <w:jc w:val="center"/>
        <w:tblCellSpacing w:w="5" w:type="nil"/>
        <w:tblLayout w:type="fixed"/>
        <w:tblCellMar>
          <w:left w:w="75" w:type="dxa"/>
          <w:right w:w="75" w:type="dxa"/>
        </w:tblCellMar>
        <w:tblLook w:val="0000" w:firstRow="0" w:lastRow="0" w:firstColumn="0" w:lastColumn="0" w:noHBand="0" w:noVBand="0"/>
      </w:tblPr>
      <w:tblGrid>
        <w:gridCol w:w="3299"/>
        <w:gridCol w:w="6699"/>
      </w:tblGrid>
      <w:tr w:rsidR="0066603A" w:rsidRPr="0066603A" w:rsidTr="009D3081">
        <w:trPr>
          <w:trHeight w:val="600"/>
          <w:tblCellSpacing w:w="5" w:type="nil"/>
          <w:jc w:val="center"/>
        </w:trPr>
        <w:tc>
          <w:tcPr>
            <w:tcW w:w="3299" w:type="dxa"/>
            <w:tcBorders>
              <w:top w:val="single" w:sz="4" w:space="0" w:color="auto"/>
              <w:left w:val="single" w:sz="4" w:space="0" w:color="auto"/>
              <w:bottom w:val="single" w:sz="4" w:space="0" w:color="auto"/>
              <w:right w:val="single" w:sz="4" w:space="0" w:color="auto"/>
            </w:tcBorders>
          </w:tcPr>
          <w:p w:rsidR="0066603A" w:rsidRPr="0066603A" w:rsidRDefault="0066603A" w:rsidP="0066603A">
            <w:pPr>
              <w:rPr>
                <w:sz w:val="18"/>
                <w:szCs w:val="18"/>
              </w:rPr>
            </w:pPr>
            <w:r w:rsidRPr="0066603A">
              <w:rPr>
                <w:sz w:val="18"/>
                <w:szCs w:val="18"/>
              </w:rPr>
              <w:t xml:space="preserve">Объем и источники финансирования подпрограммы (по годам) </w:t>
            </w:r>
          </w:p>
        </w:tc>
        <w:tc>
          <w:tcPr>
            <w:tcW w:w="6699" w:type="dxa"/>
            <w:tcBorders>
              <w:top w:val="single" w:sz="4" w:space="0" w:color="auto"/>
              <w:left w:val="single" w:sz="4" w:space="0" w:color="auto"/>
              <w:bottom w:val="single" w:sz="4" w:space="0" w:color="auto"/>
              <w:right w:val="single" w:sz="4" w:space="0" w:color="auto"/>
            </w:tcBorders>
          </w:tcPr>
          <w:p w:rsidR="0066603A" w:rsidRPr="0066603A" w:rsidRDefault="0066603A" w:rsidP="0066603A">
            <w:pPr>
              <w:rPr>
                <w:color w:val="000000"/>
                <w:sz w:val="18"/>
                <w:szCs w:val="18"/>
              </w:rPr>
            </w:pPr>
            <w:r w:rsidRPr="0066603A">
              <w:rPr>
                <w:sz w:val="18"/>
                <w:szCs w:val="18"/>
              </w:rPr>
              <w:t>Общий объем бюджетных ассигнований на реализацию подпрограммы составляет 2759</w:t>
            </w:r>
            <w:r w:rsidRPr="0066603A">
              <w:rPr>
                <w:color w:val="000000"/>
                <w:sz w:val="18"/>
                <w:szCs w:val="18"/>
              </w:rPr>
              <w:t>,061 тыс. рублей за счет средств бюджета Мошковского сельсовета Бековского района Пензенской области – 2759,061 тыс. рублей, в том числе:</w:t>
            </w:r>
          </w:p>
          <w:p w:rsidR="0066603A" w:rsidRPr="0066603A" w:rsidRDefault="0066603A" w:rsidP="0066603A">
            <w:pPr>
              <w:autoSpaceDE w:val="0"/>
              <w:autoSpaceDN w:val="0"/>
              <w:adjustRightInd w:val="0"/>
              <w:rPr>
                <w:color w:val="000000"/>
                <w:sz w:val="18"/>
                <w:szCs w:val="18"/>
              </w:rPr>
            </w:pPr>
            <w:r w:rsidRPr="0066603A">
              <w:rPr>
                <w:color w:val="000000"/>
                <w:sz w:val="18"/>
                <w:szCs w:val="18"/>
              </w:rPr>
              <w:t>2019 год – 361,000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lastRenderedPageBreak/>
              <w:t>2020 год – 738,061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2021 год – 415,000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2022 год – 415,000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2023 год – 415,000 тыс. руб.;</w:t>
            </w:r>
          </w:p>
          <w:p w:rsidR="0066603A" w:rsidRPr="0066603A" w:rsidRDefault="0066603A" w:rsidP="0066603A">
            <w:pPr>
              <w:jc w:val="both"/>
              <w:rPr>
                <w:sz w:val="18"/>
                <w:szCs w:val="18"/>
              </w:rPr>
            </w:pPr>
            <w:r w:rsidRPr="0066603A">
              <w:rPr>
                <w:color w:val="000000"/>
                <w:sz w:val="18"/>
                <w:szCs w:val="18"/>
              </w:rPr>
              <w:t>2024 год – 415,000 тыс. руб.</w:t>
            </w:r>
          </w:p>
        </w:tc>
      </w:tr>
    </w:tbl>
    <w:p w:rsidR="0066603A" w:rsidRPr="0066603A" w:rsidRDefault="0066603A" w:rsidP="0066603A">
      <w:pPr>
        <w:widowControl w:val="0"/>
        <w:autoSpaceDE w:val="0"/>
        <w:autoSpaceDN w:val="0"/>
        <w:adjustRightInd w:val="0"/>
        <w:jc w:val="right"/>
        <w:outlineLvl w:val="1"/>
        <w:rPr>
          <w:sz w:val="18"/>
          <w:szCs w:val="18"/>
        </w:rPr>
      </w:pPr>
      <w:r w:rsidRPr="0066603A">
        <w:rPr>
          <w:sz w:val="18"/>
          <w:szCs w:val="18"/>
        </w:rPr>
        <w:lastRenderedPageBreak/>
        <w:t>»;</w:t>
      </w:r>
    </w:p>
    <w:p w:rsidR="0066603A" w:rsidRPr="0066603A" w:rsidRDefault="0066603A" w:rsidP="0066603A">
      <w:pPr>
        <w:tabs>
          <w:tab w:val="left" w:pos="0"/>
        </w:tabs>
        <w:ind w:left="23"/>
        <w:jc w:val="both"/>
        <w:rPr>
          <w:snapToGrid w:val="0"/>
          <w:sz w:val="18"/>
          <w:szCs w:val="18"/>
        </w:rPr>
      </w:pPr>
      <w:r w:rsidRPr="0066603A">
        <w:rPr>
          <w:snapToGrid w:val="0"/>
          <w:sz w:val="18"/>
          <w:szCs w:val="18"/>
        </w:rPr>
        <w:t xml:space="preserve">1.4. Раздел 5.1.5 </w:t>
      </w:r>
      <w:r w:rsidRPr="0066603A">
        <w:rPr>
          <w:sz w:val="18"/>
          <w:szCs w:val="18"/>
        </w:rPr>
        <w:t xml:space="preserve">подпрограммы «Модернизация и развитие территориальной сети </w:t>
      </w:r>
      <w:r w:rsidRPr="0066603A">
        <w:rPr>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66603A">
        <w:rPr>
          <w:sz w:val="18"/>
          <w:szCs w:val="18"/>
        </w:rPr>
        <w:t xml:space="preserve">» </w:t>
      </w:r>
      <w:r w:rsidRPr="0066603A">
        <w:rPr>
          <w:snapToGrid w:val="0"/>
          <w:sz w:val="18"/>
          <w:szCs w:val="18"/>
        </w:rPr>
        <w:t>«Объем финансовых ресурсов, необходимых для реализации подпрограммы» изложить в следующей редакции:</w:t>
      </w:r>
    </w:p>
    <w:p w:rsidR="0066603A" w:rsidRPr="0066603A" w:rsidRDefault="0066603A" w:rsidP="0066603A">
      <w:pPr>
        <w:pStyle w:val="ConsPlusNormal2"/>
        <w:jc w:val="center"/>
        <w:rPr>
          <w:rFonts w:ascii="Times New Roman" w:hAnsi="Times New Roman"/>
          <w:b/>
          <w:sz w:val="18"/>
          <w:szCs w:val="18"/>
        </w:rPr>
      </w:pPr>
      <w:r w:rsidRPr="0066603A">
        <w:rPr>
          <w:rFonts w:ascii="Times New Roman" w:hAnsi="Times New Roman"/>
          <w:b/>
          <w:sz w:val="18"/>
          <w:szCs w:val="18"/>
        </w:rPr>
        <w:t>«5.1.5. Объем финансовых ресурсов, необходимых для реализации подпрограммы</w:t>
      </w:r>
    </w:p>
    <w:p w:rsidR="0066603A" w:rsidRPr="0066603A" w:rsidRDefault="0066603A" w:rsidP="0066603A">
      <w:pPr>
        <w:jc w:val="both"/>
        <w:rPr>
          <w:color w:val="000000"/>
          <w:sz w:val="18"/>
          <w:szCs w:val="18"/>
        </w:rPr>
      </w:pPr>
      <w:r w:rsidRPr="0066603A">
        <w:rPr>
          <w:sz w:val="18"/>
          <w:szCs w:val="18"/>
        </w:rPr>
        <w:t xml:space="preserve">Для реализации подпрограммы будут использованы средства </w:t>
      </w:r>
      <w:r w:rsidRPr="0066603A">
        <w:rPr>
          <w:color w:val="000000"/>
          <w:sz w:val="18"/>
          <w:szCs w:val="18"/>
        </w:rPr>
        <w:t xml:space="preserve">Дорожного фонда </w:t>
      </w:r>
      <w:r w:rsidRPr="0066603A">
        <w:rPr>
          <w:sz w:val="18"/>
          <w:szCs w:val="18"/>
        </w:rPr>
        <w:t>Мошковского</w:t>
      </w:r>
      <w:r w:rsidRPr="0066603A">
        <w:rPr>
          <w:color w:val="000000"/>
          <w:sz w:val="18"/>
          <w:szCs w:val="18"/>
        </w:rPr>
        <w:t xml:space="preserve"> сельсовета Бековского района Пензенской области, который представляет часть средств бюджета </w:t>
      </w:r>
      <w:r w:rsidRPr="0066603A">
        <w:rPr>
          <w:sz w:val="18"/>
          <w:szCs w:val="18"/>
        </w:rPr>
        <w:t>Мошковского</w:t>
      </w:r>
      <w:r w:rsidRPr="0066603A">
        <w:rPr>
          <w:color w:val="000000"/>
          <w:sz w:val="18"/>
          <w:szCs w:val="18"/>
        </w:rPr>
        <w:t xml:space="preserve"> сельсовета Бековского района Пензенского области, подлежащая использованию в целях финансового обеспечения дорожной деятельности, включающей расходы на строительство, реконструкцию, капитальный ремонт, ремонт и содержание действующей сети автомобильных дорог в </w:t>
      </w:r>
      <w:r w:rsidRPr="0066603A">
        <w:rPr>
          <w:sz w:val="18"/>
          <w:szCs w:val="18"/>
        </w:rPr>
        <w:t xml:space="preserve">сумме </w:t>
      </w:r>
      <w:r w:rsidRPr="0066603A">
        <w:rPr>
          <w:color w:val="000000"/>
          <w:sz w:val="18"/>
          <w:szCs w:val="18"/>
        </w:rPr>
        <w:t>2759,061 тыс. рублей за счет средств бюджета Мошковского сельсовета Бековского района Пензенской области – 2759,061 тыс.</w:t>
      </w:r>
      <w:r w:rsidRPr="0066603A">
        <w:rPr>
          <w:color w:val="FF0000"/>
          <w:sz w:val="18"/>
          <w:szCs w:val="18"/>
        </w:rPr>
        <w:t xml:space="preserve"> </w:t>
      </w:r>
      <w:r w:rsidRPr="0066603A">
        <w:rPr>
          <w:color w:val="000000"/>
          <w:sz w:val="18"/>
          <w:szCs w:val="18"/>
        </w:rPr>
        <w:t>рублей, в том числе:</w:t>
      </w:r>
    </w:p>
    <w:p w:rsidR="0066603A" w:rsidRPr="0066603A" w:rsidRDefault="0066603A" w:rsidP="0066603A">
      <w:pPr>
        <w:autoSpaceDE w:val="0"/>
        <w:autoSpaceDN w:val="0"/>
        <w:adjustRightInd w:val="0"/>
        <w:rPr>
          <w:color w:val="000000"/>
          <w:sz w:val="18"/>
          <w:szCs w:val="18"/>
        </w:rPr>
      </w:pPr>
      <w:r w:rsidRPr="0066603A">
        <w:rPr>
          <w:color w:val="000000"/>
          <w:sz w:val="18"/>
          <w:szCs w:val="18"/>
        </w:rPr>
        <w:t>2019 год – 361,000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2020 год – 738,061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2021 год – 415,000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2022 год – 415,000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2023 год – 415,000 тыс. руб.;</w:t>
      </w:r>
    </w:p>
    <w:p w:rsidR="0066603A" w:rsidRPr="0066603A" w:rsidRDefault="0066603A" w:rsidP="0066603A">
      <w:pPr>
        <w:autoSpaceDE w:val="0"/>
        <w:autoSpaceDN w:val="0"/>
        <w:adjustRightInd w:val="0"/>
        <w:rPr>
          <w:sz w:val="18"/>
          <w:szCs w:val="18"/>
        </w:rPr>
      </w:pPr>
      <w:r w:rsidRPr="0066603A">
        <w:rPr>
          <w:color w:val="000000"/>
          <w:sz w:val="18"/>
          <w:szCs w:val="18"/>
        </w:rPr>
        <w:t>2024 год – 415,000 тыс. руб.</w:t>
      </w:r>
      <w:r w:rsidRPr="0066603A">
        <w:rPr>
          <w:sz w:val="18"/>
          <w:szCs w:val="18"/>
        </w:rPr>
        <w:t>»;</w:t>
      </w:r>
    </w:p>
    <w:p w:rsidR="0066603A" w:rsidRPr="0066603A" w:rsidRDefault="0066603A" w:rsidP="0066603A">
      <w:pPr>
        <w:pStyle w:val="ConsPlusCell"/>
        <w:jc w:val="both"/>
        <w:rPr>
          <w:rFonts w:ascii="Times New Roman" w:hAnsi="Times New Roman" w:cs="Times New Roman"/>
          <w:snapToGrid w:val="0"/>
          <w:sz w:val="18"/>
          <w:szCs w:val="18"/>
        </w:rPr>
      </w:pPr>
      <w:r w:rsidRPr="0066603A">
        <w:rPr>
          <w:rFonts w:ascii="Times New Roman" w:hAnsi="Times New Roman" w:cs="Times New Roman"/>
          <w:sz w:val="18"/>
          <w:szCs w:val="18"/>
        </w:rPr>
        <w:t>1.5. В паспорте 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w:t>
      </w:r>
      <w:r w:rsidRPr="0066603A">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66603A" w:rsidRPr="0066603A" w:rsidRDefault="0066603A" w:rsidP="0066603A">
      <w:pPr>
        <w:pStyle w:val="ConsPlusCell"/>
        <w:jc w:val="both"/>
        <w:rPr>
          <w:rFonts w:ascii="Times New Roman" w:hAnsi="Times New Roman" w:cs="Times New Roman"/>
          <w:snapToGrid w:val="0"/>
          <w:sz w:val="18"/>
          <w:szCs w:val="18"/>
        </w:rPr>
      </w:pPr>
      <w:r w:rsidRPr="0066603A">
        <w:rPr>
          <w:rFonts w:ascii="Times New Roman" w:hAnsi="Times New Roman" w:cs="Times New Roman"/>
          <w:snapToGrid w:val="0"/>
          <w:sz w:val="18"/>
          <w:szCs w:val="18"/>
        </w:rPr>
        <w:t>«</w:t>
      </w:r>
    </w:p>
    <w:tbl>
      <w:tblPr>
        <w:tblW w:w="9998" w:type="dxa"/>
        <w:jc w:val="center"/>
        <w:tblCellSpacing w:w="5" w:type="nil"/>
        <w:tblLayout w:type="fixed"/>
        <w:tblCellMar>
          <w:left w:w="75" w:type="dxa"/>
          <w:right w:w="75" w:type="dxa"/>
        </w:tblCellMar>
        <w:tblLook w:val="0000" w:firstRow="0" w:lastRow="0" w:firstColumn="0" w:lastColumn="0" w:noHBand="0" w:noVBand="0"/>
      </w:tblPr>
      <w:tblGrid>
        <w:gridCol w:w="3240"/>
        <w:gridCol w:w="6758"/>
      </w:tblGrid>
      <w:tr w:rsidR="0066603A" w:rsidRPr="0066603A" w:rsidTr="009D3081">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66603A" w:rsidRPr="0066603A" w:rsidRDefault="0066603A" w:rsidP="0066603A">
            <w:pPr>
              <w:rPr>
                <w:sz w:val="18"/>
                <w:szCs w:val="18"/>
              </w:rPr>
            </w:pPr>
            <w:r w:rsidRPr="0066603A">
              <w:rPr>
                <w:sz w:val="18"/>
                <w:szCs w:val="18"/>
              </w:rPr>
              <w:t xml:space="preserve">Объем и источники финансирования подпрограммы (по годам) </w:t>
            </w:r>
          </w:p>
        </w:tc>
        <w:tc>
          <w:tcPr>
            <w:tcW w:w="6758" w:type="dxa"/>
            <w:tcBorders>
              <w:top w:val="single" w:sz="4" w:space="0" w:color="auto"/>
              <w:left w:val="single" w:sz="4" w:space="0" w:color="auto"/>
              <w:bottom w:val="single" w:sz="4" w:space="0" w:color="auto"/>
              <w:right w:val="single" w:sz="4" w:space="0" w:color="auto"/>
            </w:tcBorders>
          </w:tcPr>
          <w:p w:rsidR="0066603A" w:rsidRPr="0066603A" w:rsidRDefault="0066603A" w:rsidP="0066603A">
            <w:pPr>
              <w:rPr>
                <w:sz w:val="18"/>
                <w:szCs w:val="18"/>
              </w:rPr>
            </w:pPr>
            <w:r w:rsidRPr="0066603A">
              <w:rPr>
                <w:sz w:val="18"/>
                <w:szCs w:val="18"/>
              </w:rPr>
              <w:t>Объем бюджетных ассигнований из бюджета Мошковского сельсовета Бековского района Пензенской области – 160,000 тыс. руб., в том числе:</w:t>
            </w:r>
          </w:p>
          <w:p w:rsidR="0066603A" w:rsidRPr="0066603A" w:rsidRDefault="0066603A" w:rsidP="0066603A">
            <w:pPr>
              <w:autoSpaceDE w:val="0"/>
              <w:autoSpaceDN w:val="0"/>
              <w:adjustRightInd w:val="0"/>
              <w:rPr>
                <w:color w:val="000000"/>
                <w:sz w:val="18"/>
                <w:szCs w:val="18"/>
              </w:rPr>
            </w:pPr>
            <w:r w:rsidRPr="0066603A">
              <w:rPr>
                <w:color w:val="000000"/>
                <w:sz w:val="18"/>
                <w:szCs w:val="18"/>
              </w:rPr>
              <w:t>2019 год – 0,000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2020 год – 160,000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2021 год – 0,000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2022 год – 0,000 тыс. руб.;</w:t>
            </w:r>
          </w:p>
          <w:p w:rsidR="0066603A" w:rsidRPr="0066603A" w:rsidRDefault="0066603A" w:rsidP="0066603A">
            <w:pPr>
              <w:autoSpaceDE w:val="0"/>
              <w:autoSpaceDN w:val="0"/>
              <w:adjustRightInd w:val="0"/>
              <w:rPr>
                <w:color w:val="000000"/>
                <w:sz w:val="18"/>
                <w:szCs w:val="18"/>
              </w:rPr>
            </w:pPr>
            <w:r w:rsidRPr="0066603A">
              <w:rPr>
                <w:color w:val="000000"/>
                <w:sz w:val="18"/>
                <w:szCs w:val="18"/>
              </w:rPr>
              <w:t>2023 год – 0,000 тыс. руб.;</w:t>
            </w:r>
          </w:p>
          <w:p w:rsidR="0066603A" w:rsidRPr="0066603A" w:rsidRDefault="0066603A" w:rsidP="0066603A">
            <w:pPr>
              <w:jc w:val="both"/>
              <w:rPr>
                <w:sz w:val="18"/>
                <w:szCs w:val="18"/>
              </w:rPr>
            </w:pPr>
            <w:r w:rsidRPr="0066603A">
              <w:rPr>
                <w:color w:val="000000"/>
                <w:sz w:val="18"/>
                <w:szCs w:val="18"/>
              </w:rPr>
              <w:t>2024 год – 0,000 тыс. руб</w:t>
            </w:r>
            <w:r w:rsidRPr="0066603A">
              <w:rPr>
                <w:color w:val="FF0000"/>
                <w:sz w:val="18"/>
                <w:szCs w:val="18"/>
              </w:rPr>
              <w:t>.</w:t>
            </w:r>
          </w:p>
        </w:tc>
      </w:tr>
    </w:tbl>
    <w:p w:rsidR="0066603A" w:rsidRPr="0066603A" w:rsidRDefault="0066603A" w:rsidP="0066603A">
      <w:pPr>
        <w:widowControl w:val="0"/>
        <w:autoSpaceDE w:val="0"/>
        <w:autoSpaceDN w:val="0"/>
        <w:adjustRightInd w:val="0"/>
        <w:jc w:val="right"/>
        <w:outlineLvl w:val="1"/>
        <w:rPr>
          <w:sz w:val="18"/>
          <w:szCs w:val="18"/>
        </w:rPr>
      </w:pPr>
      <w:r w:rsidRPr="0066603A">
        <w:rPr>
          <w:sz w:val="18"/>
          <w:szCs w:val="18"/>
        </w:rPr>
        <w:t>»;</w:t>
      </w:r>
    </w:p>
    <w:p w:rsidR="0066603A" w:rsidRPr="0066603A" w:rsidRDefault="0066603A" w:rsidP="0066603A">
      <w:pPr>
        <w:tabs>
          <w:tab w:val="left" w:pos="0"/>
        </w:tabs>
        <w:jc w:val="both"/>
        <w:rPr>
          <w:snapToGrid w:val="0"/>
          <w:sz w:val="18"/>
          <w:szCs w:val="18"/>
        </w:rPr>
      </w:pPr>
      <w:r w:rsidRPr="0066603A">
        <w:rPr>
          <w:snapToGrid w:val="0"/>
          <w:sz w:val="18"/>
          <w:szCs w:val="18"/>
        </w:rPr>
        <w:t xml:space="preserve">1.6. Раздел 5.3.5 </w:t>
      </w:r>
      <w:r w:rsidRPr="0066603A">
        <w:rPr>
          <w:sz w:val="18"/>
          <w:szCs w:val="18"/>
        </w:rPr>
        <w:t xml:space="preserve">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 </w:t>
      </w:r>
      <w:r w:rsidRPr="0066603A">
        <w:rPr>
          <w:snapToGrid w:val="0"/>
          <w:sz w:val="18"/>
          <w:szCs w:val="18"/>
        </w:rPr>
        <w:t>«Объем финансовых ресурсов, необходимых для реализации подпрограммы» изложить в следующей редакции:</w:t>
      </w:r>
    </w:p>
    <w:p w:rsidR="0066603A" w:rsidRPr="0066603A" w:rsidRDefault="0066603A" w:rsidP="0066603A">
      <w:pPr>
        <w:pStyle w:val="1e"/>
        <w:spacing w:after="0" w:line="240" w:lineRule="auto"/>
        <w:ind w:left="0"/>
        <w:jc w:val="center"/>
        <w:outlineLvl w:val="0"/>
        <w:rPr>
          <w:rFonts w:ascii="Times New Roman" w:hAnsi="Times New Roman" w:cs="Times New Roman"/>
          <w:b/>
          <w:sz w:val="18"/>
          <w:szCs w:val="18"/>
        </w:rPr>
      </w:pPr>
      <w:r w:rsidRPr="0066603A">
        <w:rPr>
          <w:rFonts w:ascii="Times New Roman" w:hAnsi="Times New Roman" w:cs="Times New Roman"/>
          <w:b/>
          <w:sz w:val="18"/>
          <w:szCs w:val="18"/>
        </w:rPr>
        <w:t>«5.3.5. Объем финансовых ресурсов, необходимых для реализации подпрограммы</w:t>
      </w:r>
    </w:p>
    <w:p w:rsidR="0066603A" w:rsidRPr="0066603A" w:rsidRDefault="0066603A" w:rsidP="0066603A">
      <w:pPr>
        <w:jc w:val="both"/>
        <w:rPr>
          <w:color w:val="000000"/>
          <w:sz w:val="18"/>
          <w:szCs w:val="18"/>
        </w:rPr>
      </w:pPr>
      <w:r w:rsidRPr="0066603A">
        <w:rPr>
          <w:color w:val="000000"/>
          <w:sz w:val="18"/>
          <w:szCs w:val="18"/>
        </w:rPr>
        <w:t>Общий объем бюджетных ассигнований на реализацию подпрограммы составляет 160,000 тыс. рублей.</w:t>
      </w:r>
    </w:p>
    <w:p w:rsidR="0066603A" w:rsidRPr="0066603A" w:rsidRDefault="0066603A" w:rsidP="0066603A">
      <w:pPr>
        <w:jc w:val="both"/>
        <w:rPr>
          <w:color w:val="000000"/>
          <w:sz w:val="18"/>
          <w:szCs w:val="18"/>
        </w:rPr>
      </w:pPr>
      <w:r w:rsidRPr="0066603A">
        <w:rPr>
          <w:color w:val="000000"/>
          <w:sz w:val="18"/>
          <w:szCs w:val="18"/>
        </w:rPr>
        <w:t xml:space="preserve"> Из бюджета Мошковского сельсовета Бековского района Пензенской области – 160,000 тыс. руб., в том числе:</w:t>
      </w:r>
    </w:p>
    <w:p w:rsidR="0066603A" w:rsidRPr="0066603A" w:rsidRDefault="0066603A" w:rsidP="0066603A">
      <w:pPr>
        <w:autoSpaceDE w:val="0"/>
        <w:autoSpaceDN w:val="0"/>
        <w:adjustRightInd w:val="0"/>
        <w:jc w:val="both"/>
        <w:rPr>
          <w:color w:val="000000"/>
          <w:sz w:val="18"/>
          <w:szCs w:val="18"/>
        </w:rPr>
      </w:pPr>
      <w:r w:rsidRPr="0066603A">
        <w:rPr>
          <w:color w:val="000000"/>
          <w:sz w:val="18"/>
          <w:szCs w:val="18"/>
        </w:rPr>
        <w:t>2019 год – 0,000 тыс. руб.;</w:t>
      </w:r>
    </w:p>
    <w:p w:rsidR="0066603A" w:rsidRPr="0066603A" w:rsidRDefault="0066603A" w:rsidP="0066603A">
      <w:pPr>
        <w:autoSpaceDE w:val="0"/>
        <w:autoSpaceDN w:val="0"/>
        <w:adjustRightInd w:val="0"/>
        <w:jc w:val="both"/>
        <w:rPr>
          <w:color w:val="000000"/>
          <w:sz w:val="18"/>
          <w:szCs w:val="18"/>
        </w:rPr>
      </w:pPr>
      <w:r w:rsidRPr="0066603A">
        <w:rPr>
          <w:color w:val="000000"/>
          <w:sz w:val="18"/>
          <w:szCs w:val="18"/>
        </w:rPr>
        <w:t>2020 год – 160,000 тыс. руб.;</w:t>
      </w:r>
    </w:p>
    <w:p w:rsidR="0066603A" w:rsidRPr="0066603A" w:rsidRDefault="0066603A" w:rsidP="0066603A">
      <w:pPr>
        <w:autoSpaceDE w:val="0"/>
        <w:autoSpaceDN w:val="0"/>
        <w:adjustRightInd w:val="0"/>
        <w:jc w:val="both"/>
        <w:rPr>
          <w:color w:val="000000"/>
          <w:sz w:val="18"/>
          <w:szCs w:val="18"/>
        </w:rPr>
      </w:pPr>
      <w:r w:rsidRPr="0066603A">
        <w:rPr>
          <w:color w:val="000000"/>
          <w:sz w:val="18"/>
          <w:szCs w:val="18"/>
        </w:rPr>
        <w:t>2021 год – 0,000 тыс. руб.;</w:t>
      </w:r>
    </w:p>
    <w:p w:rsidR="0066603A" w:rsidRPr="0066603A" w:rsidRDefault="0066603A" w:rsidP="0066603A">
      <w:pPr>
        <w:autoSpaceDE w:val="0"/>
        <w:autoSpaceDN w:val="0"/>
        <w:adjustRightInd w:val="0"/>
        <w:jc w:val="both"/>
        <w:rPr>
          <w:color w:val="000000"/>
          <w:sz w:val="18"/>
          <w:szCs w:val="18"/>
        </w:rPr>
      </w:pPr>
      <w:r w:rsidRPr="0066603A">
        <w:rPr>
          <w:color w:val="000000"/>
          <w:sz w:val="18"/>
          <w:szCs w:val="18"/>
        </w:rPr>
        <w:t>2022 год – 0,000 тыс. руб.;</w:t>
      </w:r>
    </w:p>
    <w:p w:rsidR="0066603A" w:rsidRPr="0066603A" w:rsidRDefault="0066603A" w:rsidP="0066603A">
      <w:pPr>
        <w:autoSpaceDE w:val="0"/>
        <w:autoSpaceDN w:val="0"/>
        <w:adjustRightInd w:val="0"/>
        <w:jc w:val="both"/>
        <w:rPr>
          <w:color w:val="000000"/>
          <w:sz w:val="18"/>
          <w:szCs w:val="18"/>
        </w:rPr>
      </w:pPr>
      <w:r w:rsidRPr="0066603A">
        <w:rPr>
          <w:color w:val="000000"/>
          <w:sz w:val="18"/>
          <w:szCs w:val="18"/>
        </w:rPr>
        <w:t>2023 год – 0,000 тыс. руб.;</w:t>
      </w:r>
    </w:p>
    <w:p w:rsidR="0066603A" w:rsidRPr="0066603A" w:rsidRDefault="0066603A" w:rsidP="0066603A">
      <w:pPr>
        <w:jc w:val="both"/>
        <w:rPr>
          <w:sz w:val="18"/>
          <w:szCs w:val="18"/>
        </w:rPr>
      </w:pPr>
      <w:r w:rsidRPr="0066603A">
        <w:rPr>
          <w:color w:val="000000"/>
          <w:sz w:val="18"/>
          <w:szCs w:val="18"/>
        </w:rPr>
        <w:t>2024 год – 0,000 тыс. руб.</w:t>
      </w:r>
      <w:r w:rsidRPr="0066603A">
        <w:rPr>
          <w:sz w:val="18"/>
          <w:szCs w:val="18"/>
        </w:rPr>
        <w:t>»;</w:t>
      </w:r>
    </w:p>
    <w:p w:rsidR="0066603A" w:rsidRPr="0066603A" w:rsidRDefault="0066603A" w:rsidP="0066603A">
      <w:pPr>
        <w:pStyle w:val="ConsPlusCell"/>
        <w:jc w:val="both"/>
        <w:rPr>
          <w:rFonts w:ascii="Times New Roman" w:hAnsi="Times New Roman" w:cs="Times New Roman"/>
          <w:snapToGrid w:val="0"/>
          <w:sz w:val="18"/>
          <w:szCs w:val="18"/>
        </w:rPr>
      </w:pPr>
      <w:r w:rsidRPr="0066603A">
        <w:rPr>
          <w:rFonts w:ascii="Times New Roman" w:hAnsi="Times New Roman" w:cs="Times New Roman"/>
          <w:sz w:val="18"/>
          <w:szCs w:val="18"/>
        </w:rPr>
        <w:t>1.7. В паспорте подпрограммы «Управление муниципальной собственностью в Мошковском сельсовете Бековского района Пензенской области»</w:t>
      </w:r>
      <w:r w:rsidRPr="0066603A">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66603A" w:rsidRPr="0066603A" w:rsidRDefault="0066603A" w:rsidP="0066603A">
      <w:pPr>
        <w:pStyle w:val="ConsPlusCell"/>
        <w:jc w:val="both"/>
        <w:rPr>
          <w:rFonts w:ascii="Times New Roman" w:hAnsi="Times New Roman" w:cs="Times New Roman"/>
          <w:snapToGrid w:val="0"/>
          <w:sz w:val="18"/>
          <w:szCs w:val="18"/>
        </w:rPr>
      </w:pPr>
      <w:r w:rsidRPr="0066603A">
        <w:rPr>
          <w:rFonts w:ascii="Times New Roman" w:hAnsi="Times New Roman" w:cs="Times New Roman"/>
          <w:snapToGrid w:val="0"/>
          <w:sz w:val="18"/>
          <w:szCs w:val="18"/>
        </w:rPr>
        <w:t>«</w:t>
      </w:r>
    </w:p>
    <w:tbl>
      <w:tblPr>
        <w:tblW w:w="9998" w:type="dxa"/>
        <w:jc w:val="center"/>
        <w:tblCellSpacing w:w="5" w:type="nil"/>
        <w:tblLayout w:type="fixed"/>
        <w:tblCellMar>
          <w:left w:w="75" w:type="dxa"/>
          <w:right w:w="75" w:type="dxa"/>
        </w:tblCellMar>
        <w:tblLook w:val="0000" w:firstRow="0" w:lastRow="0" w:firstColumn="0" w:lastColumn="0" w:noHBand="0" w:noVBand="0"/>
      </w:tblPr>
      <w:tblGrid>
        <w:gridCol w:w="3240"/>
        <w:gridCol w:w="6758"/>
      </w:tblGrid>
      <w:tr w:rsidR="0066603A" w:rsidRPr="0066603A" w:rsidTr="009D3081">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66603A" w:rsidRPr="0066603A" w:rsidRDefault="0066603A" w:rsidP="0066603A">
            <w:pPr>
              <w:rPr>
                <w:sz w:val="18"/>
                <w:szCs w:val="18"/>
              </w:rPr>
            </w:pPr>
            <w:r w:rsidRPr="0066603A">
              <w:rPr>
                <w:sz w:val="18"/>
                <w:szCs w:val="18"/>
              </w:rPr>
              <w:t xml:space="preserve">Объем и источники финансирования подпрограммы (по годам) </w:t>
            </w:r>
          </w:p>
        </w:tc>
        <w:tc>
          <w:tcPr>
            <w:tcW w:w="6758" w:type="dxa"/>
            <w:tcBorders>
              <w:top w:val="single" w:sz="4" w:space="0" w:color="auto"/>
              <w:left w:val="single" w:sz="4" w:space="0" w:color="auto"/>
              <w:bottom w:val="single" w:sz="4" w:space="0" w:color="auto"/>
              <w:right w:val="single" w:sz="4" w:space="0" w:color="auto"/>
            </w:tcBorders>
          </w:tcPr>
          <w:p w:rsidR="0066603A" w:rsidRPr="0066603A" w:rsidRDefault="0066603A" w:rsidP="0066603A">
            <w:pPr>
              <w:jc w:val="both"/>
              <w:rPr>
                <w:color w:val="000000"/>
                <w:sz w:val="18"/>
                <w:szCs w:val="18"/>
              </w:rPr>
            </w:pPr>
            <w:r w:rsidRPr="0066603A">
              <w:rPr>
                <w:sz w:val="18"/>
                <w:szCs w:val="18"/>
              </w:rPr>
              <w:t xml:space="preserve">Общий объем бюджетных ассигнований на реализацию подпрограммы – </w:t>
            </w:r>
            <w:r w:rsidRPr="0066603A">
              <w:rPr>
                <w:color w:val="000000"/>
                <w:sz w:val="18"/>
                <w:szCs w:val="18"/>
              </w:rPr>
              <w:t>0,000</w:t>
            </w:r>
            <w:r w:rsidRPr="0066603A">
              <w:rPr>
                <w:sz w:val="18"/>
                <w:szCs w:val="18"/>
              </w:rPr>
              <w:t xml:space="preserve"> тыс. руб., в том числе за счет средств бюджета Мошковского сельсовета Бековского района Пензенской области – </w:t>
            </w:r>
            <w:r w:rsidRPr="0066603A">
              <w:rPr>
                <w:color w:val="000000"/>
                <w:sz w:val="18"/>
                <w:szCs w:val="18"/>
              </w:rPr>
              <w:t>0,000 тыс. руб., в том числе:</w:t>
            </w:r>
          </w:p>
          <w:p w:rsidR="0066603A" w:rsidRPr="0066603A" w:rsidRDefault="0066603A" w:rsidP="0066603A">
            <w:pPr>
              <w:jc w:val="both"/>
              <w:rPr>
                <w:color w:val="000000"/>
                <w:sz w:val="18"/>
                <w:szCs w:val="18"/>
              </w:rPr>
            </w:pPr>
            <w:r w:rsidRPr="0066603A">
              <w:rPr>
                <w:color w:val="000000"/>
                <w:sz w:val="18"/>
                <w:szCs w:val="18"/>
              </w:rPr>
              <w:t>2019 год –0,000 тыс. руб.;</w:t>
            </w:r>
          </w:p>
          <w:p w:rsidR="0066603A" w:rsidRPr="0066603A" w:rsidRDefault="0066603A" w:rsidP="0066603A">
            <w:pPr>
              <w:rPr>
                <w:color w:val="000000"/>
                <w:sz w:val="18"/>
                <w:szCs w:val="18"/>
              </w:rPr>
            </w:pPr>
            <w:r w:rsidRPr="0066603A">
              <w:rPr>
                <w:color w:val="000000"/>
                <w:sz w:val="18"/>
                <w:szCs w:val="18"/>
              </w:rPr>
              <w:t>2020 год – 0,000 тыс. руб.;</w:t>
            </w:r>
          </w:p>
          <w:p w:rsidR="0066603A" w:rsidRPr="0066603A" w:rsidRDefault="0066603A" w:rsidP="0066603A">
            <w:pPr>
              <w:rPr>
                <w:color w:val="000000"/>
                <w:sz w:val="18"/>
                <w:szCs w:val="18"/>
              </w:rPr>
            </w:pPr>
            <w:r w:rsidRPr="0066603A">
              <w:rPr>
                <w:color w:val="000000"/>
                <w:sz w:val="18"/>
                <w:szCs w:val="18"/>
              </w:rPr>
              <w:t>2021 год – 0,000 тыс. руб.;</w:t>
            </w:r>
          </w:p>
          <w:p w:rsidR="0066603A" w:rsidRPr="0066603A" w:rsidRDefault="0066603A" w:rsidP="0066603A">
            <w:pPr>
              <w:rPr>
                <w:color w:val="000000"/>
                <w:sz w:val="18"/>
                <w:szCs w:val="18"/>
              </w:rPr>
            </w:pPr>
            <w:r w:rsidRPr="0066603A">
              <w:rPr>
                <w:color w:val="000000"/>
                <w:sz w:val="18"/>
                <w:szCs w:val="18"/>
              </w:rPr>
              <w:t>2022 год – 0,000 тыс. руб.;</w:t>
            </w:r>
          </w:p>
          <w:p w:rsidR="0066603A" w:rsidRPr="0066603A" w:rsidRDefault="0066603A" w:rsidP="0066603A">
            <w:pPr>
              <w:rPr>
                <w:color w:val="000000"/>
                <w:sz w:val="18"/>
                <w:szCs w:val="18"/>
              </w:rPr>
            </w:pPr>
            <w:r w:rsidRPr="0066603A">
              <w:rPr>
                <w:color w:val="000000"/>
                <w:sz w:val="18"/>
                <w:szCs w:val="18"/>
              </w:rPr>
              <w:t>2023 год – 0,000 тыс. руб.;</w:t>
            </w:r>
          </w:p>
          <w:p w:rsidR="0066603A" w:rsidRPr="0066603A" w:rsidRDefault="0066603A" w:rsidP="0066603A">
            <w:pPr>
              <w:jc w:val="both"/>
              <w:rPr>
                <w:sz w:val="18"/>
                <w:szCs w:val="18"/>
              </w:rPr>
            </w:pPr>
            <w:r w:rsidRPr="0066603A">
              <w:rPr>
                <w:color w:val="000000"/>
                <w:sz w:val="18"/>
                <w:szCs w:val="18"/>
              </w:rPr>
              <w:t>2024 год – 0,000 тыс. руб.</w:t>
            </w:r>
          </w:p>
        </w:tc>
      </w:tr>
    </w:tbl>
    <w:p w:rsidR="0066603A" w:rsidRPr="0066603A" w:rsidRDefault="0066603A" w:rsidP="0066603A">
      <w:pPr>
        <w:jc w:val="right"/>
        <w:rPr>
          <w:sz w:val="18"/>
          <w:szCs w:val="18"/>
        </w:rPr>
      </w:pPr>
      <w:r w:rsidRPr="0066603A">
        <w:rPr>
          <w:sz w:val="18"/>
          <w:szCs w:val="18"/>
        </w:rPr>
        <w:t>»;</w:t>
      </w:r>
    </w:p>
    <w:p w:rsidR="0066603A" w:rsidRPr="0066603A" w:rsidRDefault="0066603A" w:rsidP="0066603A">
      <w:pPr>
        <w:tabs>
          <w:tab w:val="left" w:pos="0"/>
        </w:tabs>
        <w:jc w:val="both"/>
        <w:rPr>
          <w:snapToGrid w:val="0"/>
          <w:sz w:val="18"/>
          <w:szCs w:val="18"/>
        </w:rPr>
      </w:pPr>
      <w:r w:rsidRPr="0066603A">
        <w:rPr>
          <w:sz w:val="18"/>
          <w:szCs w:val="18"/>
        </w:rPr>
        <w:t xml:space="preserve">1.8. </w:t>
      </w:r>
      <w:r w:rsidRPr="0066603A">
        <w:rPr>
          <w:snapToGrid w:val="0"/>
          <w:sz w:val="18"/>
          <w:szCs w:val="18"/>
        </w:rPr>
        <w:t xml:space="preserve">Раздел 5.4.5 </w:t>
      </w:r>
      <w:r w:rsidRPr="0066603A">
        <w:rPr>
          <w:sz w:val="18"/>
          <w:szCs w:val="18"/>
        </w:rPr>
        <w:t xml:space="preserve">подпрограммы «Управление муниципальной собственностью в Мошковском сельсовете Бековского района Пензенской области» </w:t>
      </w:r>
      <w:r w:rsidRPr="0066603A">
        <w:rPr>
          <w:snapToGrid w:val="0"/>
          <w:sz w:val="18"/>
          <w:szCs w:val="18"/>
        </w:rPr>
        <w:t>«Объем финансовых ресурсов, необходимых для реализации Подпрограммы» изложить в следующей редакции:</w:t>
      </w:r>
    </w:p>
    <w:p w:rsidR="0066603A" w:rsidRPr="0066603A" w:rsidRDefault="0066603A" w:rsidP="0066603A">
      <w:pPr>
        <w:pStyle w:val="1e"/>
        <w:spacing w:after="0" w:line="240" w:lineRule="auto"/>
        <w:ind w:left="0"/>
        <w:jc w:val="center"/>
        <w:outlineLvl w:val="0"/>
        <w:rPr>
          <w:rFonts w:ascii="Times New Roman" w:hAnsi="Times New Roman" w:cs="Times New Roman"/>
          <w:b/>
          <w:sz w:val="18"/>
          <w:szCs w:val="18"/>
        </w:rPr>
      </w:pPr>
      <w:r w:rsidRPr="0066603A">
        <w:rPr>
          <w:rFonts w:ascii="Times New Roman" w:hAnsi="Times New Roman" w:cs="Times New Roman"/>
          <w:b/>
          <w:sz w:val="18"/>
          <w:szCs w:val="18"/>
        </w:rPr>
        <w:t>«5.4.5. Объем финансовых ресурсов, необходимых для реализации подпрограммы</w:t>
      </w:r>
    </w:p>
    <w:p w:rsidR="0066603A" w:rsidRPr="0066603A" w:rsidRDefault="0066603A" w:rsidP="0066603A">
      <w:pPr>
        <w:jc w:val="both"/>
        <w:rPr>
          <w:color w:val="000000"/>
          <w:sz w:val="18"/>
          <w:szCs w:val="18"/>
        </w:rPr>
      </w:pPr>
      <w:r w:rsidRPr="0066603A">
        <w:rPr>
          <w:sz w:val="18"/>
          <w:szCs w:val="18"/>
        </w:rPr>
        <w:t xml:space="preserve">Реализация мероприятий подпрограммы осуществляется за счет средств бюджета Мошковского сельсовета Бековского района </w:t>
      </w:r>
      <w:r w:rsidRPr="0066603A">
        <w:rPr>
          <w:spacing w:val="-8"/>
          <w:sz w:val="18"/>
          <w:szCs w:val="18"/>
        </w:rPr>
        <w:t>Пензенской области</w:t>
      </w:r>
      <w:r w:rsidRPr="0066603A">
        <w:rPr>
          <w:sz w:val="18"/>
          <w:szCs w:val="18"/>
        </w:rPr>
        <w:t xml:space="preserve">. Общий объем финансирования подпрограммы на 2019-2024 годы составляет </w:t>
      </w:r>
      <w:r w:rsidRPr="0066603A">
        <w:rPr>
          <w:color w:val="000000"/>
          <w:sz w:val="18"/>
          <w:szCs w:val="18"/>
        </w:rPr>
        <w:t>0,000 тыс.</w:t>
      </w:r>
      <w:r w:rsidRPr="0066603A">
        <w:rPr>
          <w:sz w:val="18"/>
          <w:szCs w:val="18"/>
        </w:rPr>
        <w:t xml:space="preserve"> руб., в том числе за счет средств бюджета Мошковского сельсовета Бековского района Пензенской области – </w:t>
      </w:r>
      <w:r w:rsidRPr="0066603A">
        <w:rPr>
          <w:color w:val="000000"/>
          <w:sz w:val="18"/>
          <w:szCs w:val="18"/>
        </w:rPr>
        <w:t>0,000 тыс. руб., в том числе:</w:t>
      </w:r>
    </w:p>
    <w:p w:rsidR="0066603A" w:rsidRPr="0066603A" w:rsidRDefault="0066603A" w:rsidP="0066603A">
      <w:pPr>
        <w:jc w:val="both"/>
        <w:rPr>
          <w:color w:val="000000"/>
          <w:sz w:val="18"/>
          <w:szCs w:val="18"/>
        </w:rPr>
      </w:pPr>
      <w:r w:rsidRPr="0066603A">
        <w:rPr>
          <w:color w:val="000000"/>
          <w:sz w:val="18"/>
          <w:szCs w:val="18"/>
        </w:rPr>
        <w:t>2019 год – 0,000 тыс. руб.;</w:t>
      </w:r>
    </w:p>
    <w:p w:rsidR="0066603A" w:rsidRPr="0066603A" w:rsidRDefault="0066603A" w:rsidP="0066603A">
      <w:pPr>
        <w:rPr>
          <w:color w:val="000000"/>
          <w:sz w:val="18"/>
          <w:szCs w:val="18"/>
        </w:rPr>
      </w:pPr>
      <w:r w:rsidRPr="0066603A">
        <w:rPr>
          <w:color w:val="000000"/>
          <w:sz w:val="18"/>
          <w:szCs w:val="18"/>
        </w:rPr>
        <w:t>2020 год – 0,000 тыс. руб.;</w:t>
      </w:r>
    </w:p>
    <w:p w:rsidR="0066603A" w:rsidRPr="0066603A" w:rsidRDefault="0066603A" w:rsidP="0066603A">
      <w:pPr>
        <w:rPr>
          <w:color w:val="000000"/>
          <w:sz w:val="18"/>
          <w:szCs w:val="18"/>
        </w:rPr>
      </w:pPr>
      <w:r w:rsidRPr="0066603A">
        <w:rPr>
          <w:color w:val="000000"/>
          <w:sz w:val="18"/>
          <w:szCs w:val="18"/>
        </w:rPr>
        <w:t>2021 год – 0,000 тыс. руб.;</w:t>
      </w:r>
    </w:p>
    <w:p w:rsidR="0066603A" w:rsidRPr="0066603A" w:rsidRDefault="0066603A" w:rsidP="0066603A">
      <w:pPr>
        <w:rPr>
          <w:color w:val="000000"/>
          <w:sz w:val="18"/>
          <w:szCs w:val="18"/>
        </w:rPr>
      </w:pPr>
      <w:r w:rsidRPr="0066603A">
        <w:rPr>
          <w:color w:val="000000"/>
          <w:sz w:val="18"/>
          <w:szCs w:val="18"/>
        </w:rPr>
        <w:lastRenderedPageBreak/>
        <w:t>2022 год – 0,000 тыс. руб.;</w:t>
      </w:r>
    </w:p>
    <w:p w:rsidR="0066603A" w:rsidRPr="0066603A" w:rsidRDefault="0066603A" w:rsidP="0066603A">
      <w:pPr>
        <w:rPr>
          <w:color w:val="000000"/>
          <w:sz w:val="18"/>
          <w:szCs w:val="18"/>
        </w:rPr>
      </w:pPr>
      <w:r w:rsidRPr="0066603A">
        <w:rPr>
          <w:color w:val="000000"/>
          <w:sz w:val="18"/>
          <w:szCs w:val="18"/>
        </w:rPr>
        <w:t>2023 год – 0,000 тыс. руб.;</w:t>
      </w:r>
    </w:p>
    <w:p w:rsidR="0066603A" w:rsidRPr="0066603A" w:rsidRDefault="0066603A" w:rsidP="0066603A">
      <w:pPr>
        <w:jc w:val="both"/>
        <w:rPr>
          <w:sz w:val="18"/>
          <w:szCs w:val="18"/>
        </w:rPr>
      </w:pPr>
      <w:r w:rsidRPr="0066603A">
        <w:rPr>
          <w:color w:val="000000"/>
          <w:sz w:val="18"/>
          <w:szCs w:val="18"/>
        </w:rPr>
        <w:t>2024 год – 0,000 тыс. руб.</w:t>
      </w:r>
      <w:r w:rsidRPr="0066603A">
        <w:rPr>
          <w:sz w:val="18"/>
          <w:szCs w:val="18"/>
        </w:rPr>
        <w:t>»;</w:t>
      </w:r>
    </w:p>
    <w:p w:rsidR="0066603A" w:rsidRPr="0066603A" w:rsidRDefault="0066603A" w:rsidP="0066603A">
      <w:pPr>
        <w:widowControl w:val="0"/>
        <w:autoSpaceDE w:val="0"/>
        <w:autoSpaceDN w:val="0"/>
        <w:adjustRightInd w:val="0"/>
        <w:jc w:val="both"/>
        <w:rPr>
          <w:sz w:val="18"/>
          <w:szCs w:val="18"/>
        </w:rPr>
      </w:pPr>
      <w:r w:rsidRPr="0066603A">
        <w:rPr>
          <w:sz w:val="18"/>
          <w:szCs w:val="18"/>
        </w:rPr>
        <w:t>1.9. Приложение № 2</w:t>
      </w:r>
      <w:r w:rsidRPr="0066603A">
        <w:rPr>
          <w:bCs/>
          <w:color w:val="000000"/>
          <w:sz w:val="18"/>
          <w:szCs w:val="18"/>
        </w:rPr>
        <w:t xml:space="preserve"> «Ресурсное обеспечение </w:t>
      </w:r>
      <w:r w:rsidRPr="0066603A">
        <w:rPr>
          <w:sz w:val="18"/>
          <w:szCs w:val="18"/>
        </w:rPr>
        <w:t xml:space="preserve">реализации муниципальной программы </w:t>
      </w:r>
      <w:r w:rsidRPr="0066603A">
        <w:rPr>
          <w:spacing w:val="20"/>
          <w:sz w:val="18"/>
          <w:szCs w:val="18"/>
        </w:rPr>
        <w:t>«</w:t>
      </w:r>
      <w:r w:rsidRPr="0066603A">
        <w:rPr>
          <w:sz w:val="18"/>
          <w:szCs w:val="18"/>
        </w:rPr>
        <w:t>Развитие территорий, социальной и инженерной инфраструктуры в Мошковском сельсовете, Бековского района Пензенской области</w:t>
      </w:r>
      <w:r w:rsidRPr="0066603A">
        <w:rPr>
          <w:spacing w:val="20"/>
          <w:sz w:val="18"/>
          <w:szCs w:val="18"/>
        </w:rPr>
        <w:t>»</w:t>
      </w:r>
      <w:r w:rsidRPr="0066603A">
        <w:rPr>
          <w:sz w:val="18"/>
          <w:szCs w:val="18"/>
        </w:rPr>
        <w:t xml:space="preserve"> за счет </w:t>
      </w:r>
      <w:r w:rsidRPr="0066603A">
        <w:rPr>
          <w:bCs/>
          <w:sz w:val="18"/>
          <w:szCs w:val="18"/>
        </w:rPr>
        <w:t xml:space="preserve">всех источников финансирования </w:t>
      </w:r>
      <w:r w:rsidRPr="0066603A">
        <w:rPr>
          <w:sz w:val="18"/>
          <w:szCs w:val="18"/>
        </w:rPr>
        <w:t>изложить в новой редакции согласно приложению № 1 к настоящему постановлению;</w:t>
      </w:r>
    </w:p>
    <w:p w:rsidR="0066603A" w:rsidRPr="0066603A" w:rsidRDefault="0066603A" w:rsidP="0066603A">
      <w:pPr>
        <w:autoSpaceDE w:val="0"/>
        <w:autoSpaceDN w:val="0"/>
        <w:adjustRightInd w:val="0"/>
        <w:jc w:val="both"/>
        <w:rPr>
          <w:sz w:val="18"/>
          <w:szCs w:val="18"/>
        </w:rPr>
      </w:pPr>
      <w:r w:rsidRPr="0066603A">
        <w:rPr>
          <w:sz w:val="18"/>
          <w:szCs w:val="18"/>
        </w:rPr>
        <w:t xml:space="preserve">1.10. Приложение № 3 «Ресурсное обеспечение реализации муниципальной программы </w:t>
      </w:r>
      <w:r w:rsidRPr="0066603A">
        <w:rPr>
          <w:bCs/>
          <w:spacing w:val="-1"/>
          <w:sz w:val="18"/>
          <w:szCs w:val="18"/>
        </w:rPr>
        <w:t>«</w:t>
      </w:r>
      <w:r w:rsidRPr="0066603A">
        <w:rPr>
          <w:sz w:val="18"/>
          <w:szCs w:val="18"/>
        </w:rPr>
        <w:t>Развитие территорий, социальной и инженерной инфраструктуры в Мошковском сельсовете,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66603A" w:rsidRPr="0066603A" w:rsidRDefault="0066603A" w:rsidP="0066603A">
      <w:pPr>
        <w:autoSpaceDE w:val="0"/>
        <w:autoSpaceDN w:val="0"/>
        <w:adjustRightInd w:val="0"/>
        <w:jc w:val="both"/>
        <w:rPr>
          <w:sz w:val="18"/>
          <w:szCs w:val="18"/>
        </w:rPr>
      </w:pPr>
      <w:r w:rsidRPr="0066603A">
        <w:rPr>
          <w:sz w:val="18"/>
          <w:szCs w:val="18"/>
        </w:rPr>
        <w:t xml:space="preserve">1.11. Приложение № 4 «Мероприятия муниципальной программы </w:t>
      </w:r>
      <w:r w:rsidRPr="0066603A">
        <w:rPr>
          <w:bCs/>
          <w:spacing w:val="-1"/>
          <w:sz w:val="18"/>
          <w:szCs w:val="18"/>
        </w:rPr>
        <w:t>«</w:t>
      </w:r>
      <w:r w:rsidRPr="0066603A">
        <w:rPr>
          <w:sz w:val="18"/>
          <w:szCs w:val="18"/>
        </w:rPr>
        <w:t>Развитие территорий, социальной и инженерной инфраструктуры в Мошковском сельсовете, Бековского района Пензенской области» изложить в новой редакции согласно приложению № 3 к настоящему постановлению.</w:t>
      </w:r>
    </w:p>
    <w:p w:rsidR="0066603A" w:rsidRPr="0066603A" w:rsidRDefault="0066603A" w:rsidP="0066603A">
      <w:pPr>
        <w:jc w:val="both"/>
        <w:rPr>
          <w:sz w:val="18"/>
          <w:szCs w:val="18"/>
        </w:rPr>
      </w:pPr>
      <w:r w:rsidRPr="0066603A">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66603A" w:rsidRPr="0066603A" w:rsidRDefault="0066603A" w:rsidP="0066603A">
      <w:pPr>
        <w:autoSpaceDE w:val="0"/>
        <w:autoSpaceDN w:val="0"/>
        <w:adjustRightInd w:val="0"/>
        <w:jc w:val="both"/>
        <w:rPr>
          <w:sz w:val="18"/>
          <w:szCs w:val="18"/>
        </w:rPr>
      </w:pPr>
      <w:r w:rsidRPr="0066603A">
        <w:rPr>
          <w:sz w:val="18"/>
          <w:szCs w:val="18"/>
        </w:rPr>
        <w:t>3. Опубликовать настоящее постановление в информационном бюллетене «Ведомости Мошковского сельсовета».</w:t>
      </w:r>
    </w:p>
    <w:p w:rsidR="0066603A" w:rsidRPr="0066603A" w:rsidRDefault="0066603A" w:rsidP="0066603A">
      <w:pPr>
        <w:autoSpaceDE w:val="0"/>
        <w:autoSpaceDN w:val="0"/>
        <w:adjustRightInd w:val="0"/>
        <w:jc w:val="both"/>
        <w:rPr>
          <w:sz w:val="18"/>
          <w:szCs w:val="18"/>
        </w:rPr>
      </w:pPr>
      <w:r w:rsidRPr="0066603A">
        <w:rPr>
          <w:sz w:val="18"/>
          <w:szCs w:val="18"/>
        </w:rPr>
        <w:t xml:space="preserve">4. Настоящее постановление вступает в силу </w:t>
      </w:r>
      <w:r w:rsidRPr="0066603A">
        <w:rPr>
          <w:bCs/>
          <w:sz w:val="18"/>
          <w:szCs w:val="18"/>
        </w:rPr>
        <w:t xml:space="preserve">после </w:t>
      </w:r>
      <w:r w:rsidRPr="0066603A">
        <w:rPr>
          <w:sz w:val="18"/>
          <w:szCs w:val="18"/>
        </w:rPr>
        <w:t>его официального опубликования.</w:t>
      </w:r>
    </w:p>
    <w:p w:rsidR="0066603A" w:rsidRPr="0066603A" w:rsidRDefault="0066603A" w:rsidP="0066603A">
      <w:pPr>
        <w:autoSpaceDE w:val="0"/>
        <w:autoSpaceDN w:val="0"/>
        <w:adjustRightInd w:val="0"/>
        <w:jc w:val="both"/>
        <w:rPr>
          <w:sz w:val="18"/>
          <w:szCs w:val="18"/>
        </w:rPr>
      </w:pPr>
      <w:r w:rsidRPr="0066603A">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66603A" w:rsidRPr="0066603A" w:rsidRDefault="0066603A" w:rsidP="0066603A">
      <w:pPr>
        <w:autoSpaceDE w:val="0"/>
        <w:autoSpaceDN w:val="0"/>
        <w:adjustRightInd w:val="0"/>
        <w:jc w:val="both"/>
        <w:rPr>
          <w:sz w:val="18"/>
          <w:szCs w:val="18"/>
        </w:rPr>
      </w:pPr>
      <w:r w:rsidRPr="0066603A">
        <w:rPr>
          <w:sz w:val="18"/>
          <w:szCs w:val="18"/>
        </w:rPr>
        <w:t>Глава администрации</w:t>
      </w:r>
    </w:p>
    <w:p w:rsidR="00DB22AB" w:rsidRDefault="0066603A" w:rsidP="0066603A">
      <w:pPr>
        <w:pStyle w:val="ConsPlusNormal2"/>
        <w:jc w:val="both"/>
        <w:rPr>
          <w:rFonts w:ascii="Times New Roman" w:hAnsi="Times New Roman"/>
          <w:sz w:val="18"/>
          <w:szCs w:val="18"/>
        </w:rPr>
      </w:pPr>
      <w:r w:rsidRPr="0066603A">
        <w:rPr>
          <w:rFonts w:ascii="Times New Roman" w:hAnsi="Times New Roman"/>
          <w:sz w:val="18"/>
          <w:szCs w:val="18"/>
        </w:rPr>
        <w:t>Мошковского сельсовета                                                                      И.Б. Гнивковский</w:t>
      </w:r>
    </w:p>
    <w:p w:rsidR="0066603A" w:rsidRDefault="0066603A" w:rsidP="0066603A">
      <w:pPr>
        <w:pStyle w:val="ConsPlusNormal2"/>
        <w:jc w:val="center"/>
        <w:rPr>
          <w:rFonts w:ascii="Times New Roman" w:hAnsi="Times New Roman"/>
          <w:sz w:val="18"/>
          <w:szCs w:val="18"/>
        </w:rPr>
      </w:pPr>
    </w:p>
    <w:p w:rsidR="0066603A" w:rsidRPr="0066603A" w:rsidRDefault="0066603A" w:rsidP="0066603A">
      <w:pPr>
        <w:autoSpaceDE w:val="0"/>
        <w:autoSpaceDN w:val="0"/>
        <w:adjustRightInd w:val="0"/>
        <w:jc w:val="center"/>
        <w:rPr>
          <w:sz w:val="18"/>
          <w:szCs w:val="18"/>
        </w:rPr>
      </w:pPr>
      <w:r w:rsidRPr="0066603A">
        <w:rPr>
          <w:sz w:val="18"/>
          <w:szCs w:val="18"/>
        </w:rPr>
        <w:t>Приложение № 1</w:t>
      </w:r>
      <w:r>
        <w:rPr>
          <w:sz w:val="18"/>
          <w:szCs w:val="18"/>
        </w:rPr>
        <w:t xml:space="preserve"> </w:t>
      </w:r>
      <w:r w:rsidRPr="0066603A">
        <w:rPr>
          <w:sz w:val="18"/>
          <w:szCs w:val="18"/>
        </w:rPr>
        <w:t>к постановлению администрации</w:t>
      </w:r>
      <w:r>
        <w:rPr>
          <w:sz w:val="18"/>
          <w:szCs w:val="18"/>
        </w:rPr>
        <w:t xml:space="preserve"> </w:t>
      </w:r>
      <w:r w:rsidRPr="0066603A">
        <w:rPr>
          <w:sz w:val="18"/>
          <w:szCs w:val="18"/>
        </w:rPr>
        <w:t>Мошковского сельсовета</w:t>
      </w:r>
      <w:r>
        <w:rPr>
          <w:sz w:val="18"/>
          <w:szCs w:val="18"/>
        </w:rPr>
        <w:t xml:space="preserve"> </w:t>
      </w:r>
      <w:r w:rsidRPr="0066603A">
        <w:rPr>
          <w:sz w:val="18"/>
          <w:szCs w:val="18"/>
        </w:rPr>
        <w:t>от 20.02.2020 № 9</w:t>
      </w:r>
    </w:p>
    <w:p w:rsidR="0066603A" w:rsidRPr="0066603A" w:rsidRDefault="0066603A" w:rsidP="0066603A">
      <w:pPr>
        <w:autoSpaceDE w:val="0"/>
        <w:autoSpaceDN w:val="0"/>
        <w:adjustRightInd w:val="0"/>
        <w:jc w:val="center"/>
        <w:rPr>
          <w:b/>
          <w:sz w:val="18"/>
          <w:szCs w:val="18"/>
        </w:rPr>
      </w:pPr>
      <w:r w:rsidRPr="0066603A">
        <w:rPr>
          <w:sz w:val="18"/>
          <w:szCs w:val="18"/>
        </w:rPr>
        <w:t>Приложение № 2</w:t>
      </w:r>
      <w:r>
        <w:rPr>
          <w:sz w:val="18"/>
          <w:szCs w:val="18"/>
        </w:rPr>
        <w:t xml:space="preserve"> </w:t>
      </w:r>
      <w:r w:rsidRPr="0066603A">
        <w:rPr>
          <w:sz w:val="18"/>
          <w:szCs w:val="18"/>
        </w:rPr>
        <w:t>к муниципальной программе</w:t>
      </w:r>
    </w:p>
    <w:p w:rsidR="0066603A" w:rsidRPr="0066603A" w:rsidRDefault="0009784B" w:rsidP="0066603A">
      <w:pPr>
        <w:autoSpaceDE w:val="0"/>
        <w:autoSpaceDN w:val="0"/>
        <w:adjustRightInd w:val="0"/>
        <w:jc w:val="center"/>
        <w:rPr>
          <w:sz w:val="18"/>
          <w:szCs w:val="18"/>
        </w:rPr>
      </w:pPr>
      <w:r>
        <w:rPr>
          <w:sz w:val="18"/>
          <w:szCs w:val="18"/>
        </w:rPr>
        <w:t xml:space="preserve">Ресурсное обеспечение </w:t>
      </w:r>
      <w:r w:rsidR="0066603A" w:rsidRPr="0066603A">
        <w:rPr>
          <w:sz w:val="18"/>
          <w:szCs w:val="18"/>
        </w:rPr>
        <w:t>реализации муниципальной программы Мошковского сельсовете Бековского района Пензенской области «Развитие территорий, социальной и инженерной инфраструктуры в Мошковском сельсовете Бековского района Пензенской области» за счет всех источников финансирования</w:t>
      </w:r>
    </w:p>
    <w:p w:rsidR="0066603A" w:rsidRPr="0066603A" w:rsidRDefault="0066603A" w:rsidP="0066603A">
      <w:pPr>
        <w:autoSpaceDE w:val="0"/>
        <w:autoSpaceDN w:val="0"/>
        <w:adjustRightInd w:val="0"/>
        <w:jc w:val="center"/>
        <w:rPr>
          <w:sz w:val="18"/>
          <w:szCs w:val="18"/>
        </w:rPr>
      </w:pPr>
    </w:p>
    <w:tbl>
      <w:tblPr>
        <w:tblW w:w="10056" w:type="dxa"/>
        <w:jc w:val="center"/>
        <w:tblCellSpacing w:w="5" w:type="nil"/>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firstRow="0" w:lastRow="0" w:firstColumn="0" w:lastColumn="0" w:noHBand="0" w:noVBand="0"/>
      </w:tblPr>
      <w:tblGrid>
        <w:gridCol w:w="435"/>
        <w:gridCol w:w="709"/>
        <w:gridCol w:w="1737"/>
        <w:gridCol w:w="1843"/>
        <w:gridCol w:w="888"/>
        <w:gridCol w:w="889"/>
        <w:gridCol w:w="889"/>
        <w:gridCol w:w="888"/>
        <w:gridCol w:w="889"/>
        <w:gridCol w:w="889"/>
      </w:tblGrid>
      <w:tr w:rsidR="0066603A" w:rsidRPr="0066603A" w:rsidTr="0009784B">
        <w:trPr>
          <w:trHeight w:val="480"/>
          <w:tblCellSpacing w:w="5" w:type="nil"/>
          <w:jc w:val="center"/>
        </w:trPr>
        <w:tc>
          <w:tcPr>
            <w:tcW w:w="435" w:type="dxa"/>
            <w:vMerge w:val="restart"/>
          </w:tcPr>
          <w:p w:rsidR="0066603A" w:rsidRPr="0066603A" w:rsidRDefault="0066603A" w:rsidP="0066603A">
            <w:pPr>
              <w:autoSpaceDE w:val="0"/>
              <w:autoSpaceDN w:val="0"/>
              <w:adjustRightInd w:val="0"/>
              <w:jc w:val="center"/>
              <w:rPr>
                <w:sz w:val="18"/>
                <w:szCs w:val="18"/>
              </w:rPr>
            </w:pPr>
            <w:r w:rsidRPr="0066603A">
              <w:rPr>
                <w:sz w:val="18"/>
                <w:szCs w:val="18"/>
              </w:rPr>
              <w:t>№ п/п</w:t>
            </w:r>
          </w:p>
        </w:tc>
        <w:tc>
          <w:tcPr>
            <w:tcW w:w="709" w:type="dxa"/>
            <w:vMerge w:val="restart"/>
          </w:tcPr>
          <w:p w:rsidR="0066603A" w:rsidRPr="0066603A" w:rsidRDefault="0066603A" w:rsidP="0066603A">
            <w:pPr>
              <w:autoSpaceDE w:val="0"/>
              <w:autoSpaceDN w:val="0"/>
              <w:adjustRightInd w:val="0"/>
              <w:jc w:val="center"/>
              <w:rPr>
                <w:sz w:val="18"/>
                <w:szCs w:val="18"/>
              </w:rPr>
            </w:pPr>
            <w:r w:rsidRPr="0066603A">
              <w:rPr>
                <w:sz w:val="18"/>
                <w:szCs w:val="18"/>
              </w:rPr>
              <w:t>Статус</w:t>
            </w:r>
          </w:p>
        </w:tc>
        <w:tc>
          <w:tcPr>
            <w:tcW w:w="1737" w:type="dxa"/>
            <w:vMerge w:val="restart"/>
          </w:tcPr>
          <w:p w:rsidR="0066603A" w:rsidRPr="0066603A" w:rsidRDefault="0066603A" w:rsidP="0066603A">
            <w:pPr>
              <w:autoSpaceDE w:val="0"/>
              <w:autoSpaceDN w:val="0"/>
              <w:adjustRightInd w:val="0"/>
              <w:jc w:val="center"/>
              <w:rPr>
                <w:sz w:val="18"/>
                <w:szCs w:val="18"/>
              </w:rPr>
            </w:pPr>
            <w:r w:rsidRPr="0066603A">
              <w:rPr>
                <w:sz w:val="18"/>
                <w:szCs w:val="18"/>
              </w:rPr>
              <w:t>Наименование муниципальной программы, подпрограммы</w:t>
            </w:r>
          </w:p>
        </w:tc>
        <w:tc>
          <w:tcPr>
            <w:tcW w:w="1843" w:type="dxa"/>
            <w:vMerge w:val="restart"/>
          </w:tcPr>
          <w:p w:rsidR="0066603A" w:rsidRPr="0066603A" w:rsidRDefault="0066603A" w:rsidP="0066603A">
            <w:pPr>
              <w:autoSpaceDE w:val="0"/>
              <w:autoSpaceDN w:val="0"/>
              <w:adjustRightInd w:val="0"/>
              <w:jc w:val="center"/>
              <w:rPr>
                <w:sz w:val="18"/>
                <w:szCs w:val="18"/>
              </w:rPr>
            </w:pPr>
            <w:r w:rsidRPr="0066603A">
              <w:rPr>
                <w:sz w:val="18"/>
                <w:szCs w:val="18"/>
              </w:rPr>
              <w:t>Источник финансирования</w:t>
            </w:r>
          </w:p>
        </w:tc>
        <w:tc>
          <w:tcPr>
            <w:tcW w:w="5332" w:type="dxa"/>
            <w:gridSpan w:val="6"/>
            <w:tcBorders>
              <w:right w:val="single" w:sz="4" w:space="0" w:color="auto"/>
            </w:tcBorders>
          </w:tcPr>
          <w:p w:rsidR="0066603A" w:rsidRPr="0066603A" w:rsidRDefault="0066603A" w:rsidP="0066603A">
            <w:pPr>
              <w:autoSpaceDE w:val="0"/>
              <w:autoSpaceDN w:val="0"/>
              <w:adjustRightInd w:val="0"/>
              <w:jc w:val="center"/>
              <w:rPr>
                <w:sz w:val="18"/>
                <w:szCs w:val="18"/>
              </w:rPr>
            </w:pPr>
            <w:r w:rsidRPr="0066603A">
              <w:rPr>
                <w:sz w:val="18"/>
                <w:szCs w:val="18"/>
              </w:rPr>
              <w:t>Оценка расходов, тыс. рублей</w:t>
            </w:r>
          </w:p>
        </w:tc>
      </w:tr>
      <w:tr w:rsidR="0066603A" w:rsidRPr="0066603A" w:rsidTr="0009784B">
        <w:trPr>
          <w:trHeight w:val="640"/>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jc w:val="center"/>
              <w:rPr>
                <w:sz w:val="18"/>
                <w:szCs w:val="18"/>
              </w:rPr>
            </w:pPr>
          </w:p>
        </w:tc>
        <w:tc>
          <w:tcPr>
            <w:tcW w:w="1843" w:type="dxa"/>
            <w:vMerge/>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 xml:space="preserve">2019 год </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 xml:space="preserve">2020 год </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2021 год</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2022 год</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2023 год</w:t>
            </w:r>
          </w:p>
        </w:tc>
        <w:tc>
          <w:tcPr>
            <w:tcW w:w="889" w:type="dxa"/>
            <w:tcBorders>
              <w:right w:val="single" w:sz="4" w:space="0" w:color="auto"/>
            </w:tcBorders>
          </w:tcPr>
          <w:p w:rsidR="0066603A" w:rsidRPr="0066603A" w:rsidRDefault="0066603A" w:rsidP="0066603A">
            <w:pPr>
              <w:autoSpaceDE w:val="0"/>
              <w:autoSpaceDN w:val="0"/>
              <w:adjustRightInd w:val="0"/>
              <w:jc w:val="center"/>
              <w:rPr>
                <w:sz w:val="18"/>
                <w:szCs w:val="18"/>
              </w:rPr>
            </w:pPr>
            <w:r w:rsidRPr="0066603A">
              <w:rPr>
                <w:sz w:val="18"/>
                <w:szCs w:val="18"/>
              </w:rPr>
              <w:t>2024 год</w:t>
            </w:r>
          </w:p>
        </w:tc>
      </w:tr>
      <w:tr w:rsidR="0066603A" w:rsidRPr="0066603A" w:rsidTr="0009784B">
        <w:trPr>
          <w:tblCellSpacing w:w="5" w:type="nil"/>
          <w:jc w:val="center"/>
        </w:trPr>
        <w:tc>
          <w:tcPr>
            <w:tcW w:w="435" w:type="dxa"/>
          </w:tcPr>
          <w:p w:rsidR="0066603A" w:rsidRPr="0066603A" w:rsidRDefault="0066603A" w:rsidP="0066603A">
            <w:pPr>
              <w:autoSpaceDE w:val="0"/>
              <w:autoSpaceDN w:val="0"/>
              <w:adjustRightInd w:val="0"/>
              <w:jc w:val="center"/>
              <w:rPr>
                <w:sz w:val="18"/>
                <w:szCs w:val="18"/>
              </w:rPr>
            </w:pPr>
            <w:r w:rsidRPr="0066603A">
              <w:rPr>
                <w:sz w:val="18"/>
                <w:szCs w:val="18"/>
              </w:rPr>
              <w:t>1</w:t>
            </w:r>
          </w:p>
        </w:tc>
        <w:tc>
          <w:tcPr>
            <w:tcW w:w="709" w:type="dxa"/>
          </w:tcPr>
          <w:p w:rsidR="0066603A" w:rsidRPr="0066603A" w:rsidRDefault="0066603A" w:rsidP="0066603A">
            <w:pPr>
              <w:autoSpaceDE w:val="0"/>
              <w:autoSpaceDN w:val="0"/>
              <w:adjustRightInd w:val="0"/>
              <w:jc w:val="center"/>
              <w:rPr>
                <w:sz w:val="18"/>
                <w:szCs w:val="18"/>
              </w:rPr>
            </w:pPr>
            <w:r w:rsidRPr="0066603A">
              <w:rPr>
                <w:sz w:val="18"/>
                <w:szCs w:val="18"/>
              </w:rPr>
              <w:t>2</w:t>
            </w:r>
          </w:p>
        </w:tc>
        <w:tc>
          <w:tcPr>
            <w:tcW w:w="1737" w:type="dxa"/>
          </w:tcPr>
          <w:p w:rsidR="0066603A" w:rsidRPr="0066603A" w:rsidRDefault="0066603A" w:rsidP="0066603A">
            <w:pPr>
              <w:autoSpaceDE w:val="0"/>
              <w:autoSpaceDN w:val="0"/>
              <w:adjustRightInd w:val="0"/>
              <w:jc w:val="center"/>
              <w:rPr>
                <w:sz w:val="18"/>
                <w:szCs w:val="18"/>
              </w:rPr>
            </w:pPr>
            <w:r w:rsidRPr="0066603A">
              <w:rPr>
                <w:sz w:val="18"/>
                <w:szCs w:val="18"/>
              </w:rPr>
              <w:t>3</w:t>
            </w:r>
          </w:p>
        </w:tc>
        <w:tc>
          <w:tcPr>
            <w:tcW w:w="1843" w:type="dxa"/>
          </w:tcPr>
          <w:p w:rsidR="0066603A" w:rsidRPr="0066603A" w:rsidRDefault="0066603A" w:rsidP="0066603A">
            <w:pPr>
              <w:autoSpaceDE w:val="0"/>
              <w:autoSpaceDN w:val="0"/>
              <w:adjustRightInd w:val="0"/>
              <w:jc w:val="center"/>
              <w:rPr>
                <w:sz w:val="18"/>
                <w:szCs w:val="18"/>
              </w:rPr>
            </w:pPr>
            <w:r w:rsidRPr="0066603A">
              <w:rPr>
                <w:sz w:val="18"/>
                <w:szCs w:val="18"/>
              </w:rPr>
              <w:t>4</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5</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6</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7</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8</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9</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10</w:t>
            </w:r>
          </w:p>
        </w:tc>
      </w:tr>
      <w:tr w:rsidR="0066603A" w:rsidRPr="0066603A" w:rsidTr="009D3081">
        <w:trPr>
          <w:trHeight w:val="91"/>
          <w:tblCellSpacing w:w="5" w:type="nil"/>
          <w:jc w:val="center"/>
        </w:trPr>
        <w:tc>
          <w:tcPr>
            <w:tcW w:w="435" w:type="dxa"/>
            <w:vMerge w:val="restart"/>
          </w:tcPr>
          <w:p w:rsidR="0066603A" w:rsidRPr="0066603A" w:rsidRDefault="0066603A" w:rsidP="0066603A">
            <w:pPr>
              <w:autoSpaceDE w:val="0"/>
              <w:autoSpaceDN w:val="0"/>
              <w:adjustRightInd w:val="0"/>
              <w:jc w:val="center"/>
              <w:rPr>
                <w:sz w:val="18"/>
                <w:szCs w:val="18"/>
              </w:rPr>
            </w:pP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 xml:space="preserve">Программа </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 xml:space="preserve">Развитие территорий, социальной и инженерной инфраструктуры в Мошковском сельсовете Бековского района Пензенской области </w:t>
            </w: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всего </w:t>
            </w:r>
          </w:p>
        </w:tc>
        <w:tc>
          <w:tcPr>
            <w:tcW w:w="888" w:type="dxa"/>
          </w:tcPr>
          <w:p w:rsidR="0066603A" w:rsidRPr="0066603A" w:rsidRDefault="0066603A" w:rsidP="0066603A">
            <w:pPr>
              <w:jc w:val="center"/>
              <w:rPr>
                <w:sz w:val="18"/>
                <w:szCs w:val="18"/>
              </w:rPr>
            </w:pPr>
            <w:r w:rsidRPr="0066603A">
              <w:rPr>
                <w:sz w:val="18"/>
                <w:szCs w:val="18"/>
              </w:rPr>
              <w:t>361,000</w:t>
            </w:r>
          </w:p>
        </w:tc>
        <w:tc>
          <w:tcPr>
            <w:tcW w:w="889" w:type="dxa"/>
          </w:tcPr>
          <w:p w:rsidR="0066603A" w:rsidRPr="0066603A" w:rsidRDefault="0066603A" w:rsidP="0066603A">
            <w:pPr>
              <w:jc w:val="center"/>
              <w:rPr>
                <w:sz w:val="18"/>
                <w:szCs w:val="18"/>
              </w:rPr>
            </w:pPr>
            <w:r w:rsidRPr="0066603A">
              <w:rPr>
                <w:sz w:val="18"/>
                <w:szCs w:val="18"/>
              </w:rPr>
              <w:t>898,061</w:t>
            </w:r>
          </w:p>
        </w:tc>
        <w:tc>
          <w:tcPr>
            <w:tcW w:w="889" w:type="dxa"/>
          </w:tcPr>
          <w:p w:rsidR="0066603A" w:rsidRPr="0066603A" w:rsidRDefault="0066603A" w:rsidP="0066603A">
            <w:pPr>
              <w:jc w:val="center"/>
              <w:rPr>
                <w:sz w:val="18"/>
                <w:szCs w:val="18"/>
              </w:rPr>
            </w:pPr>
            <w:r w:rsidRPr="0066603A">
              <w:rPr>
                <w:sz w:val="18"/>
                <w:szCs w:val="18"/>
              </w:rPr>
              <w:t>415,000</w:t>
            </w:r>
          </w:p>
        </w:tc>
        <w:tc>
          <w:tcPr>
            <w:tcW w:w="888"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r>
      <w:tr w:rsidR="0066603A" w:rsidRPr="0066603A" w:rsidTr="0009784B">
        <w:trPr>
          <w:trHeight w:val="480"/>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jc w:val="center"/>
              <w:rPr>
                <w:sz w:val="18"/>
                <w:szCs w:val="18"/>
              </w:rPr>
            </w:pP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бюджет Мошковского сельсовета Бековского района Пензенской области </w:t>
            </w:r>
          </w:p>
        </w:tc>
        <w:tc>
          <w:tcPr>
            <w:tcW w:w="888" w:type="dxa"/>
          </w:tcPr>
          <w:p w:rsidR="0066603A" w:rsidRPr="0066603A" w:rsidRDefault="0066603A" w:rsidP="0066603A">
            <w:pPr>
              <w:jc w:val="center"/>
              <w:rPr>
                <w:sz w:val="18"/>
                <w:szCs w:val="18"/>
              </w:rPr>
            </w:pPr>
            <w:r w:rsidRPr="0066603A">
              <w:rPr>
                <w:sz w:val="18"/>
                <w:szCs w:val="18"/>
              </w:rPr>
              <w:t>361,000</w:t>
            </w:r>
          </w:p>
        </w:tc>
        <w:tc>
          <w:tcPr>
            <w:tcW w:w="889" w:type="dxa"/>
          </w:tcPr>
          <w:p w:rsidR="0066603A" w:rsidRPr="0066603A" w:rsidRDefault="0066603A" w:rsidP="0066603A">
            <w:pPr>
              <w:jc w:val="center"/>
              <w:rPr>
                <w:sz w:val="18"/>
                <w:szCs w:val="18"/>
              </w:rPr>
            </w:pPr>
            <w:r w:rsidRPr="0066603A">
              <w:rPr>
                <w:sz w:val="18"/>
                <w:szCs w:val="18"/>
              </w:rPr>
              <w:t>898,061</w:t>
            </w:r>
          </w:p>
        </w:tc>
        <w:tc>
          <w:tcPr>
            <w:tcW w:w="889" w:type="dxa"/>
          </w:tcPr>
          <w:p w:rsidR="0066603A" w:rsidRPr="0066603A" w:rsidRDefault="0066603A" w:rsidP="0066603A">
            <w:pPr>
              <w:jc w:val="center"/>
              <w:rPr>
                <w:sz w:val="18"/>
                <w:szCs w:val="18"/>
              </w:rPr>
            </w:pPr>
            <w:r w:rsidRPr="0066603A">
              <w:rPr>
                <w:sz w:val="18"/>
                <w:szCs w:val="18"/>
              </w:rPr>
              <w:t>415,000</w:t>
            </w:r>
          </w:p>
        </w:tc>
        <w:tc>
          <w:tcPr>
            <w:tcW w:w="888"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r>
      <w:tr w:rsidR="0066603A" w:rsidRPr="0066603A" w:rsidTr="0009784B">
        <w:trPr>
          <w:trHeight w:val="263"/>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jc w:val="center"/>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9D3081">
        <w:trPr>
          <w:trHeight w:val="187"/>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jc w:val="center"/>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федеральный бюджет </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jc w:val="center"/>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09784B">
        <w:trPr>
          <w:trHeight w:val="121"/>
          <w:tblCellSpacing w:w="5" w:type="nil"/>
          <w:jc w:val="center"/>
        </w:trPr>
        <w:tc>
          <w:tcPr>
            <w:tcW w:w="435" w:type="dxa"/>
            <w:vMerge w:val="restart"/>
          </w:tcPr>
          <w:p w:rsidR="0066603A" w:rsidRPr="0066603A" w:rsidRDefault="0066603A" w:rsidP="0066603A">
            <w:pPr>
              <w:autoSpaceDE w:val="0"/>
              <w:autoSpaceDN w:val="0"/>
              <w:adjustRightInd w:val="0"/>
              <w:jc w:val="center"/>
              <w:rPr>
                <w:sz w:val="18"/>
                <w:szCs w:val="18"/>
              </w:rPr>
            </w:pPr>
            <w:r w:rsidRPr="0066603A">
              <w:rPr>
                <w:sz w:val="18"/>
                <w:szCs w:val="18"/>
              </w:rPr>
              <w:t>1</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 xml:space="preserve">Подпрограмма 1 </w:t>
            </w:r>
          </w:p>
        </w:tc>
        <w:tc>
          <w:tcPr>
            <w:tcW w:w="1737" w:type="dxa"/>
            <w:vMerge w:val="restart"/>
          </w:tcPr>
          <w:p w:rsidR="0066603A" w:rsidRPr="0066603A" w:rsidRDefault="0066603A" w:rsidP="0066603A">
            <w:pPr>
              <w:autoSpaceDE w:val="0"/>
              <w:autoSpaceDN w:val="0"/>
              <w:adjustRightInd w:val="0"/>
              <w:rPr>
                <w:snapToGrid w:val="0"/>
                <w:sz w:val="18"/>
                <w:szCs w:val="18"/>
              </w:rPr>
            </w:pPr>
            <w:r w:rsidRPr="0066603A">
              <w:rPr>
                <w:sz w:val="18"/>
                <w:szCs w:val="18"/>
              </w:rPr>
              <w:t>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всего </w:t>
            </w:r>
          </w:p>
        </w:tc>
        <w:tc>
          <w:tcPr>
            <w:tcW w:w="888" w:type="dxa"/>
          </w:tcPr>
          <w:p w:rsidR="0066603A" w:rsidRPr="0066603A" w:rsidRDefault="0066603A" w:rsidP="0066603A">
            <w:pPr>
              <w:jc w:val="center"/>
              <w:rPr>
                <w:sz w:val="18"/>
                <w:szCs w:val="18"/>
              </w:rPr>
            </w:pPr>
            <w:r w:rsidRPr="0066603A">
              <w:rPr>
                <w:sz w:val="18"/>
                <w:szCs w:val="18"/>
              </w:rPr>
              <w:t>361,000</w:t>
            </w:r>
          </w:p>
        </w:tc>
        <w:tc>
          <w:tcPr>
            <w:tcW w:w="889" w:type="dxa"/>
          </w:tcPr>
          <w:p w:rsidR="0066603A" w:rsidRPr="0066603A" w:rsidRDefault="0066603A" w:rsidP="0066603A">
            <w:pPr>
              <w:jc w:val="center"/>
              <w:rPr>
                <w:sz w:val="18"/>
                <w:szCs w:val="18"/>
              </w:rPr>
            </w:pPr>
            <w:r w:rsidRPr="0066603A">
              <w:rPr>
                <w:sz w:val="18"/>
                <w:szCs w:val="18"/>
              </w:rPr>
              <w:t>738,061</w:t>
            </w:r>
          </w:p>
        </w:tc>
        <w:tc>
          <w:tcPr>
            <w:tcW w:w="889" w:type="dxa"/>
          </w:tcPr>
          <w:p w:rsidR="0066603A" w:rsidRPr="0066603A" w:rsidRDefault="0066603A" w:rsidP="0066603A">
            <w:pPr>
              <w:jc w:val="center"/>
              <w:rPr>
                <w:sz w:val="18"/>
                <w:szCs w:val="18"/>
              </w:rPr>
            </w:pPr>
            <w:r w:rsidRPr="0066603A">
              <w:rPr>
                <w:sz w:val="18"/>
                <w:szCs w:val="18"/>
              </w:rPr>
              <w:t>415,000</w:t>
            </w:r>
          </w:p>
        </w:tc>
        <w:tc>
          <w:tcPr>
            <w:tcW w:w="888"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r>
      <w:tr w:rsidR="0066603A" w:rsidRPr="0066603A" w:rsidTr="0009784B">
        <w:trPr>
          <w:trHeight w:val="480"/>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бюджет Мошковского сельсовета Бековского района Пензенской области </w:t>
            </w:r>
          </w:p>
        </w:tc>
        <w:tc>
          <w:tcPr>
            <w:tcW w:w="888" w:type="dxa"/>
          </w:tcPr>
          <w:p w:rsidR="0066603A" w:rsidRPr="0066603A" w:rsidRDefault="0066603A" w:rsidP="0066603A">
            <w:pPr>
              <w:jc w:val="center"/>
              <w:rPr>
                <w:sz w:val="18"/>
                <w:szCs w:val="18"/>
              </w:rPr>
            </w:pPr>
            <w:r w:rsidRPr="0066603A">
              <w:rPr>
                <w:sz w:val="18"/>
                <w:szCs w:val="18"/>
              </w:rPr>
              <w:t>361,000</w:t>
            </w:r>
          </w:p>
        </w:tc>
        <w:tc>
          <w:tcPr>
            <w:tcW w:w="889" w:type="dxa"/>
          </w:tcPr>
          <w:p w:rsidR="0066603A" w:rsidRPr="0066603A" w:rsidRDefault="0066603A" w:rsidP="0066603A">
            <w:pPr>
              <w:jc w:val="center"/>
              <w:rPr>
                <w:sz w:val="18"/>
                <w:szCs w:val="18"/>
              </w:rPr>
            </w:pPr>
            <w:r w:rsidRPr="0066603A">
              <w:rPr>
                <w:sz w:val="18"/>
                <w:szCs w:val="18"/>
              </w:rPr>
              <w:t>738,061</w:t>
            </w:r>
          </w:p>
        </w:tc>
        <w:tc>
          <w:tcPr>
            <w:tcW w:w="889" w:type="dxa"/>
          </w:tcPr>
          <w:p w:rsidR="0066603A" w:rsidRPr="0066603A" w:rsidRDefault="0066603A" w:rsidP="0066603A">
            <w:pPr>
              <w:jc w:val="center"/>
              <w:rPr>
                <w:sz w:val="18"/>
                <w:szCs w:val="18"/>
              </w:rPr>
            </w:pPr>
            <w:r w:rsidRPr="0066603A">
              <w:rPr>
                <w:sz w:val="18"/>
                <w:szCs w:val="18"/>
              </w:rPr>
              <w:t>415,000</w:t>
            </w:r>
          </w:p>
        </w:tc>
        <w:tc>
          <w:tcPr>
            <w:tcW w:w="888"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r>
      <w:tr w:rsidR="0066603A" w:rsidRPr="0066603A" w:rsidTr="009D3081">
        <w:trPr>
          <w:trHeight w:val="399"/>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09784B">
        <w:trPr>
          <w:trHeight w:val="192"/>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федеральный бюджет </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09784B">
        <w:trPr>
          <w:trHeight w:val="147"/>
          <w:tblCellSpacing w:w="5" w:type="nil"/>
          <w:jc w:val="center"/>
        </w:trPr>
        <w:tc>
          <w:tcPr>
            <w:tcW w:w="435" w:type="dxa"/>
            <w:vMerge w:val="restart"/>
          </w:tcPr>
          <w:p w:rsidR="0066603A" w:rsidRPr="0066603A" w:rsidRDefault="0066603A" w:rsidP="0066603A">
            <w:pPr>
              <w:autoSpaceDE w:val="0"/>
              <w:autoSpaceDN w:val="0"/>
              <w:adjustRightInd w:val="0"/>
              <w:jc w:val="center"/>
              <w:rPr>
                <w:sz w:val="18"/>
                <w:szCs w:val="18"/>
              </w:rPr>
            </w:pPr>
            <w:r w:rsidRPr="0066603A">
              <w:rPr>
                <w:sz w:val="18"/>
                <w:szCs w:val="18"/>
              </w:rPr>
              <w:t>1.1</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Основное мероприятие</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 xml:space="preserve">Исполнение полномочий органами местного самоуправления в отношении автомобильных дорог местного значения в границах населенных пунктов </w:t>
            </w:r>
            <w:r w:rsidRPr="0066603A">
              <w:rPr>
                <w:sz w:val="18"/>
                <w:szCs w:val="18"/>
              </w:rPr>
              <w:lastRenderedPageBreak/>
              <w:t>поселения</w:t>
            </w:r>
          </w:p>
        </w:tc>
        <w:tc>
          <w:tcPr>
            <w:tcW w:w="1843" w:type="dxa"/>
          </w:tcPr>
          <w:p w:rsidR="0066603A" w:rsidRPr="0066603A" w:rsidRDefault="0066603A" w:rsidP="0066603A">
            <w:pPr>
              <w:autoSpaceDE w:val="0"/>
              <w:autoSpaceDN w:val="0"/>
              <w:adjustRightInd w:val="0"/>
              <w:rPr>
                <w:sz w:val="18"/>
                <w:szCs w:val="18"/>
              </w:rPr>
            </w:pPr>
            <w:r w:rsidRPr="0066603A">
              <w:rPr>
                <w:sz w:val="18"/>
                <w:szCs w:val="18"/>
              </w:rPr>
              <w:lastRenderedPageBreak/>
              <w:t xml:space="preserve">всего </w:t>
            </w:r>
          </w:p>
        </w:tc>
        <w:tc>
          <w:tcPr>
            <w:tcW w:w="888" w:type="dxa"/>
          </w:tcPr>
          <w:p w:rsidR="0066603A" w:rsidRPr="0066603A" w:rsidRDefault="0066603A" w:rsidP="0066603A">
            <w:pPr>
              <w:jc w:val="center"/>
              <w:rPr>
                <w:sz w:val="18"/>
                <w:szCs w:val="18"/>
              </w:rPr>
            </w:pPr>
            <w:r w:rsidRPr="0066603A">
              <w:rPr>
                <w:sz w:val="18"/>
                <w:szCs w:val="18"/>
              </w:rPr>
              <w:t>361,000</w:t>
            </w:r>
          </w:p>
        </w:tc>
        <w:tc>
          <w:tcPr>
            <w:tcW w:w="889" w:type="dxa"/>
          </w:tcPr>
          <w:p w:rsidR="0066603A" w:rsidRPr="0066603A" w:rsidRDefault="0066603A" w:rsidP="0066603A">
            <w:pPr>
              <w:jc w:val="center"/>
              <w:rPr>
                <w:sz w:val="18"/>
                <w:szCs w:val="18"/>
              </w:rPr>
            </w:pPr>
            <w:r w:rsidRPr="0066603A">
              <w:rPr>
                <w:sz w:val="18"/>
                <w:szCs w:val="18"/>
              </w:rPr>
              <w:t>738,061</w:t>
            </w:r>
          </w:p>
        </w:tc>
        <w:tc>
          <w:tcPr>
            <w:tcW w:w="889" w:type="dxa"/>
          </w:tcPr>
          <w:p w:rsidR="0066603A" w:rsidRPr="0066603A" w:rsidRDefault="0066603A" w:rsidP="0066603A">
            <w:pPr>
              <w:jc w:val="center"/>
              <w:rPr>
                <w:sz w:val="18"/>
                <w:szCs w:val="18"/>
              </w:rPr>
            </w:pPr>
            <w:r w:rsidRPr="0066603A">
              <w:rPr>
                <w:sz w:val="18"/>
                <w:szCs w:val="18"/>
              </w:rPr>
              <w:t>415,000</w:t>
            </w:r>
          </w:p>
        </w:tc>
        <w:tc>
          <w:tcPr>
            <w:tcW w:w="888"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бюджет Мошковского сельсовета Бековского района Пензенской области </w:t>
            </w:r>
          </w:p>
        </w:tc>
        <w:tc>
          <w:tcPr>
            <w:tcW w:w="888" w:type="dxa"/>
          </w:tcPr>
          <w:p w:rsidR="0066603A" w:rsidRPr="0066603A" w:rsidRDefault="0066603A" w:rsidP="0066603A">
            <w:pPr>
              <w:jc w:val="center"/>
              <w:rPr>
                <w:sz w:val="18"/>
                <w:szCs w:val="18"/>
              </w:rPr>
            </w:pPr>
            <w:r w:rsidRPr="0066603A">
              <w:rPr>
                <w:sz w:val="18"/>
                <w:szCs w:val="18"/>
              </w:rPr>
              <w:t>361,000</w:t>
            </w:r>
          </w:p>
        </w:tc>
        <w:tc>
          <w:tcPr>
            <w:tcW w:w="889" w:type="dxa"/>
          </w:tcPr>
          <w:p w:rsidR="0066603A" w:rsidRPr="0066603A" w:rsidRDefault="0066603A" w:rsidP="0066603A">
            <w:pPr>
              <w:jc w:val="center"/>
              <w:rPr>
                <w:sz w:val="18"/>
                <w:szCs w:val="18"/>
              </w:rPr>
            </w:pPr>
            <w:r w:rsidRPr="0066603A">
              <w:rPr>
                <w:sz w:val="18"/>
                <w:szCs w:val="18"/>
              </w:rPr>
              <w:t>738,061</w:t>
            </w:r>
          </w:p>
        </w:tc>
        <w:tc>
          <w:tcPr>
            <w:tcW w:w="889" w:type="dxa"/>
          </w:tcPr>
          <w:p w:rsidR="0066603A" w:rsidRPr="0066603A" w:rsidRDefault="0066603A" w:rsidP="0066603A">
            <w:pPr>
              <w:jc w:val="center"/>
              <w:rPr>
                <w:sz w:val="18"/>
                <w:szCs w:val="18"/>
              </w:rPr>
            </w:pPr>
            <w:r w:rsidRPr="0066603A">
              <w:rPr>
                <w:sz w:val="18"/>
                <w:szCs w:val="18"/>
              </w:rPr>
              <w:t>415,000</w:t>
            </w:r>
          </w:p>
        </w:tc>
        <w:tc>
          <w:tcPr>
            <w:tcW w:w="888"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c>
          <w:tcPr>
            <w:tcW w:w="889" w:type="dxa"/>
          </w:tcPr>
          <w:p w:rsidR="0066603A" w:rsidRPr="0066603A" w:rsidRDefault="0066603A" w:rsidP="0066603A">
            <w:pPr>
              <w:jc w:val="center"/>
              <w:rPr>
                <w:sz w:val="18"/>
                <w:szCs w:val="18"/>
              </w:rPr>
            </w:pPr>
            <w:r w:rsidRPr="0066603A">
              <w:rPr>
                <w:sz w:val="18"/>
                <w:szCs w:val="18"/>
              </w:rPr>
              <w:t>415,000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федеральный бюджет </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9D3081">
        <w:trPr>
          <w:trHeight w:val="149"/>
          <w:tblCellSpacing w:w="5" w:type="nil"/>
          <w:jc w:val="center"/>
        </w:trPr>
        <w:tc>
          <w:tcPr>
            <w:tcW w:w="435" w:type="dxa"/>
            <w:vMerge w:val="restart"/>
          </w:tcPr>
          <w:p w:rsidR="0066603A" w:rsidRPr="0066603A" w:rsidRDefault="0066603A" w:rsidP="0066603A">
            <w:pPr>
              <w:autoSpaceDE w:val="0"/>
              <w:autoSpaceDN w:val="0"/>
              <w:adjustRightInd w:val="0"/>
              <w:jc w:val="center"/>
              <w:rPr>
                <w:sz w:val="18"/>
                <w:szCs w:val="18"/>
              </w:rPr>
            </w:pPr>
            <w:r w:rsidRPr="0066603A">
              <w:rPr>
                <w:sz w:val="18"/>
                <w:szCs w:val="18"/>
              </w:rPr>
              <w:lastRenderedPageBreak/>
              <w:t>2</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 xml:space="preserve">Подпрограмма 2 </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1843" w:type="dxa"/>
          </w:tcPr>
          <w:p w:rsidR="0066603A" w:rsidRPr="0066603A" w:rsidRDefault="0066603A" w:rsidP="0066603A">
            <w:pPr>
              <w:autoSpaceDE w:val="0"/>
              <w:autoSpaceDN w:val="0"/>
              <w:adjustRightInd w:val="0"/>
              <w:rPr>
                <w:sz w:val="18"/>
                <w:szCs w:val="18"/>
              </w:rPr>
            </w:pPr>
            <w:r w:rsidRPr="0066603A">
              <w:rPr>
                <w:sz w:val="18"/>
                <w:szCs w:val="18"/>
              </w:rPr>
              <w:t>всего</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rHeight w:val="1062"/>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бюджет Мошковского сельсовета Бековского района Пензенской области </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rHeight w:val="271"/>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rPr>
                <w:sz w:val="18"/>
                <w:szCs w:val="18"/>
              </w:rPr>
            </w:pPr>
          </w:p>
        </w:tc>
        <w:tc>
          <w:tcPr>
            <w:tcW w:w="888" w:type="dxa"/>
          </w:tcPr>
          <w:p w:rsidR="0066603A" w:rsidRPr="0066603A" w:rsidRDefault="0066603A" w:rsidP="0066603A">
            <w:pPr>
              <w:rPr>
                <w:sz w:val="18"/>
                <w:szCs w:val="18"/>
              </w:rPr>
            </w:pPr>
          </w:p>
        </w:tc>
        <w:tc>
          <w:tcPr>
            <w:tcW w:w="889" w:type="dxa"/>
          </w:tcPr>
          <w:p w:rsidR="0066603A" w:rsidRPr="0066603A" w:rsidRDefault="0066603A" w:rsidP="0066603A">
            <w:pPr>
              <w:rPr>
                <w:sz w:val="18"/>
                <w:szCs w:val="18"/>
              </w:rPr>
            </w:pPr>
          </w:p>
        </w:tc>
        <w:tc>
          <w:tcPr>
            <w:tcW w:w="889" w:type="dxa"/>
          </w:tcPr>
          <w:p w:rsidR="0066603A" w:rsidRPr="0066603A" w:rsidRDefault="0066603A" w:rsidP="0066603A">
            <w:pPr>
              <w:rPr>
                <w:sz w:val="18"/>
                <w:szCs w:val="18"/>
              </w:rPr>
            </w:pPr>
          </w:p>
        </w:tc>
      </w:tr>
      <w:tr w:rsidR="0066603A" w:rsidRPr="0066603A" w:rsidTr="0009784B">
        <w:trPr>
          <w:trHeight w:val="80"/>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федеральный бюджет </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09784B">
        <w:trPr>
          <w:tblCellSpacing w:w="5" w:type="nil"/>
          <w:jc w:val="center"/>
        </w:trPr>
        <w:tc>
          <w:tcPr>
            <w:tcW w:w="435" w:type="dxa"/>
            <w:vMerge w:val="restart"/>
          </w:tcPr>
          <w:p w:rsidR="0066603A" w:rsidRPr="0066603A" w:rsidRDefault="0066603A" w:rsidP="0066603A">
            <w:pPr>
              <w:autoSpaceDE w:val="0"/>
              <w:autoSpaceDN w:val="0"/>
              <w:adjustRightInd w:val="0"/>
              <w:jc w:val="center"/>
              <w:rPr>
                <w:sz w:val="18"/>
                <w:szCs w:val="18"/>
              </w:rPr>
            </w:pPr>
            <w:r w:rsidRPr="0066603A">
              <w:rPr>
                <w:sz w:val="18"/>
                <w:szCs w:val="18"/>
              </w:rPr>
              <w:t>2.1</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Основное мероприятие</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Организация водоснабжения населения</w:t>
            </w:r>
          </w:p>
        </w:tc>
        <w:tc>
          <w:tcPr>
            <w:tcW w:w="1843" w:type="dxa"/>
          </w:tcPr>
          <w:p w:rsidR="0066603A" w:rsidRPr="0066603A" w:rsidRDefault="0066603A" w:rsidP="0066603A">
            <w:pPr>
              <w:autoSpaceDE w:val="0"/>
              <w:autoSpaceDN w:val="0"/>
              <w:adjustRightInd w:val="0"/>
              <w:rPr>
                <w:sz w:val="18"/>
                <w:szCs w:val="18"/>
              </w:rPr>
            </w:pPr>
            <w:r w:rsidRPr="0066603A">
              <w:rPr>
                <w:sz w:val="18"/>
                <w:szCs w:val="18"/>
              </w:rPr>
              <w:t>всего</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бюджет Мошковского сельсовета Бековского района Пензенской области </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федеральный бюджет </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jc w:val="center"/>
              <w:rPr>
                <w:sz w:val="18"/>
                <w:szCs w:val="18"/>
              </w:rPr>
            </w:pPr>
          </w:p>
        </w:tc>
        <w:tc>
          <w:tcPr>
            <w:tcW w:w="709" w:type="dxa"/>
            <w:vMerge/>
          </w:tcPr>
          <w:p w:rsidR="0066603A" w:rsidRPr="0066603A" w:rsidRDefault="0066603A" w:rsidP="0066603A">
            <w:pPr>
              <w:autoSpaceDE w:val="0"/>
              <w:autoSpaceDN w:val="0"/>
              <w:adjustRightInd w:val="0"/>
              <w:jc w:val="center"/>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8"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c>
          <w:tcPr>
            <w:tcW w:w="889" w:type="dxa"/>
          </w:tcPr>
          <w:p w:rsidR="0066603A" w:rsidRPr="0066603A" w:rsidRDefault="0066603A" w:rsidP="0066603A">
            <w:pPr>
              <w:autoSpaceDE w:val="0"/>
              <w:autoSpaceDN w:val="0"/>
              <w:adjustRightInd w:val="0"/>
              <w:jc w:val="center"/>
              <w:rPr>
                <w:sz w:val="18"/>
                <w:szCs w:val="18"/>
              </w:rPr>
            </w:pPr>
          </w:p>
        </w:tc>
      </w:tr>
      <w:tr w:rsidR="0066603A" w:rsidRPr="0066603A" w:rsidTr="0009784B">
        <w:trPr>
          <w:tblCellSpacing w:w="5" w:type="nil"/>
          <w:jc w:val="center"/>
        </w:trPr>
        <w:tc>
          <w:tcPr>
            <w:tcW w:w="435" w:type="dxa"/>
            <w:vMerge w:val="restart"/>
          </w:tcPr>
          <w:p w:rsidR="0066603A" w:rsidRPr="0066603A" w:rsidRDefault="0066603A" w:rsidP="0066603A">
            <w:pPr>
              <w:autoSpaceDE w:val="0"/>
              <w:autoSpaceDN w:val="0"/>
              <w:adjustRightInd w:val="0"/>
              <w:jc w:val="center"/>
              <w:rPr>
                <w:sz w:val="18"/>
                <w:szCs w:val="18"/>
              </w:rPr>
            </w:pPr>
            <w:r w:rsidRPr="0066603A">
              <w:rPr>
                <w:sz w:val="18"/>
                <w:szCs w:val="18"/>
              </w:rPr>
              <w:t>3</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Подпрограмма 3</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 xml:space="preserve">Территориальное планирование и градостроительное зонирование населенных пунктов Мошковского сельсовета Бековского района Пензенской области </w:t>
            </w: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всего </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160,000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бюджет Мошковского сельсовета Бековского района Пензенской области </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160,000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федеральный бюджет </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val="restart"/>
          </w:tcPr>
          <w:p w:rsidR="0066603A" w:rsidRPr="0066603A" w:rsidRDefault="0066603A" w:rsidP="0066603A">
            <w:pPr>
              <w:autoSpaceDE w:val="0"/>
              <w:autoSpaceDN w:val="0"/>
              <w:adjustRightInd w:val="0"/>
              <w:rPr>
                <w:sz w:val="18"/>
                <w:szCs w:val="18"/>
              </w:rPr>
            </w:pPr>
            <w:r w:rsidRPr="0066603A">
              <w:rPr>
                <w:sz w:val="18"/>
                <w:szCs w:val="18"/>
              </w:rPr>
              <w:t>3.1</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Основное мероприятие</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Мероприятие по градостроительному зонированию территорий Мошковского сельсовета Бековского района Пензенской области</w:t>
            </w: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всего </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бюджет Мошковского сельсовета Бековского района Пензенской области </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федеральный бюджет </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val="restart"/>
          </w:tcPr>
          <w:p w:rsidR="0066603A" w:rsidRPr="0066603A" w:rsidRDefault="0066603A" w:rsidP="0066603A">
            <w:pPr>
              <w:autoSpaceDE w:val="0"/>
              <w:autoSpaceDN w:val="0"/>
              <w:adjustRightInd w:val="0"/>
              <w:rPr>
                <w:sz w:val="18"/>
                <w:szCs w:val="18"/>
              </w:rPr>
            </w:pPr>
            <w:r w:rsidRPr="0066603A">
              <w:rPr>
                <w:sz w:val="18"/>
                <w:szCs w:val="18"/>
              </w:rPr>
              <w:t>3.2</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Основное мероприятие</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Мероприятия по территориальному планированию территорий Мошковского сельсовета Бековского района Пензенской области</w:t>
            </w: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всего </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бюджет Мошковского сельсовета Бековского района Пензенской области </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федеральный бюджет </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val="restart"/>
          </w:tcPr>
          <w:p w:rsidR="0066603A" w:rsidRPr="0066603A" w:rsidRDefault="0066603A" w:rsidP="0066603A">
            <w:pPr>
              <w:autoSpaceDE w:val="0"/>
              <w:autoSpaceDN w:val="0"/>
              <w:adjustRightInd w:val="0"/>
              <w:rPr>
                <w:sz w:val="18"/>
                <w:szCs w:val="18"/>
              </w:rPr>
            </w:pPr>
            <w:r w:rsidRPr="0066603A">
              <w:rPr>
                <w:sz w:val="18"/>
                <w:szCs w:val="18"/>
              </w:rPr>
              <w:t>3.3</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Основное мероприятие</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Мероприятия по выполнению кадастровых работ на недвижимое имущество, имеющего признаки бесхозяйного в границах поселения»</w:t>
            </w: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всего </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160,000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бюджет Мошковского сельсовета Бековского района Пензенской области </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160,000</w:t>
            </w:r>
          </w:p>
        </w:tc>
        <w:tc>
          <w:tcPr>
            <w:tcW w:w="889" w:type="dxa"/>
          </w:tcPr>
          <w:p w:rsidR="0066603A" w:rsidRPr="0066603A" w:rsidRDefault="0066603A" w:rsidP="0066603A">
            <w:pPr>
              <w:jc w:val="center"/>
              <w:rPr>
                <w:sz w:val="18"/>
                <w:szCs w:val="18"/>
              </w:rPr>
            </w:pPr>
            <w:r w:rsidRPr="0066603A">
              <w:rPr>
                <w:sz w:val="18"/>
                <w:szCs w:val="18"/>
              </w:rPr>
              <w:t>0,000</w:t>
            </w:r>
          </w:p>
        </w:tc>
        <w:tc>
          <w:tcPr>
            <w:tcW w:w="888"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c>
          <w:tcPr>
            <w:tcW w:w="889" w:type="dxa"/>
          </w:tcPr>
          <w:p w:rsidR="0066603A" w:rsidRPr="0066603A" w:rsidRDefault="0066603A" w:rsidP="0066603A">
            <w:pPr>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федеральный бюджет </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внебюджетные </w:t>
            </w:r>
            <w:r w:rsidRPr="0066603A">
              <w:rPr>
                <w:rFonts w:ascii="Times New Roman" w:hAnsi="Times New Roman" w:cs="Times New Roman"/>
                <w:sz w:val="18"/>
                <w:szCs w:val="18"/>
              </w:rPr>
              <w:lastRenderedPageBreak/>
              <w:t>источники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val="restart"/>
          </w:tcPr>
          <w:p w:rsidR="0066603A" w:rsidRPr="0066603A" w:rsidRDefault="0066603A" w:rsidP="0066603A">
            <w:pPr>
              <w:autoSpaceDE w:val="0"/>
              <w:autoSpaceDN w:val="0"/>
              <w:adjustRightInd w:val="0"/>
              <w:rPr>
                <w:sz w:val="18"/>
                <w:szCs w:val="18"/>
              </w:rPr>
            </w:pPr>
            <w:r w:rsidRPr="0066603A">
              <w:rPr>
                <w:sz w:val="18"/>
                <w:szCs w:val="18"/>
              </w:rPr>
              <w:lastRenderedPageBreak/>
              <w:t>4</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Подпрограмма 4</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Оформление в муниципальную собственность бесхозяйного имущества в Мошковском сельсовете Бековского района Пензенской области</w:t>
            </w: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всего </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бюджет Мошковского сельсовета Бековского района Пензенской области </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федеральный бюджет </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val="restart"/>
          </w:tcPr>
          <w:p w:rsidR="0066603A" w:rsidRPr="0066603A" w:rsidRDefault="0066603A" w:rsidP="0066603A">
            <w:pPr>
              <w:autoSpaceDE w:val="0"/>
              <w:autoSpaceDN w:val="0"/>
              <w:adjustRightInd w:val="0"/>
              <w:rPr>
                <w:sz w:val="18"/>
                <w:szCs w:val="18"/>
              </w:rPr>
            </w:pPr>
            <w:r w:rsidRPr="0066603A">
              <w:rPr>
                <w:sz w:val="18"/>
                <w:szCs w:val="18"/>
              </w:rPr>
              <w:t>4.1</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Основное мероприятие</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 xml:space="preserve">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 </w:t>
            </w: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всего </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autoSpaceDE w:val="0"/>
              <w:autoSpaceDN w:val="0"/>
              <w:adjustRightInd w:val="0"/>
              <w:rPr>
                <w:sz w:val="18"/>
                <w:szCs w:val="18"/>
              </w:rPr>
            </w:pPr>
            <w:r w:rsidRPr="0066603A">
              <w:rPr>
                <w:sz w:val="18"/>
                <w:szCs w:val="18"/>
              </w:rPr>
              <w:t xml:space="preserve">бюджет Мошковского сельсовета Бековского района Пензенской области </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 xml:space="preserve">федеральный бюджет </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val="restart"/>
          </w:tcPr>
          <w:p w:rsidR="0066603A" w:rsidRPr="0066603A" w:rsidRDefault="0066603A" w:rsidP="0066603A">
            <w:pPr>
              <w:autoSpaceDE w:val="0"/>
              <w:autoSpaceDN w:val="0"/>
              <w:adjustRightInd w:val="0"/>
              <w:rPr>
                <w:sz w:val="18"/>
                <w:szCs w:val="18"/>
              </w:rPr>
            </w:pPr>
            <w:r w:rsidRPr="0066603A">
              <w:rPr>
                <w:sz w:val="18"/>
                <w:szCs w:val="18"/>
              </w:rPr>
              <w:t>5</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Подпрограмма 5</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Управление муниципальной собственностью в Мошковском сельсовете Бековского района Пензенской области</w:t>
            </w: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всего</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Мошковского сельсовета Бековского района Пензенской области</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федеральный бюджет</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val="restart"/>
          </w:tcPr>
          <w:p w:rsidR="0066603A" w:rsidRPr="0066603A" w:rsidRDefault="0066603A" w:rsidP="0066603A">
            <w:pPr>
              <w:autoSpaceDE w:val="0"/>
              <w:autoSpaceDN w:val="0"/>
              <w:adjustRightInd w:val="0"/>
              <w:rPr>
                <w:sz w:val="18"/>
                <w:szCs w:val="18"/>
              </w:rPr>
            </w:pPr>
            <w:r w:rsidRPr="0066603A">
              <w:rPr>
                <w:sz w:val="18"/>
                <w:szCs w:val="18"/>
              </w:rPr>
              <w:t>5.1.</w:t>
            </w:r>
          </w:p>
        </w:tc>
        <w:tc>
          <w:tcPr>
            <w:tcW w:w="709" w:type="dxa"/>
            <w:vMerge w:val="restart"/>
          </w:tcPr>
          <w:p w:rsidR="0066603A" w:rsidRPr="0066603A" w:rsidRDefault="0066603A" w:rsidP="0066603A">
            <w:pPr>
              <w:autoSpaceDE w:val="0"/>
              <w:autoSpaceDN w:val="0"/>
              <w:adjustRightInd w:val="0"/>
              <w:rPr>
                <w:sz w:val="18"/>
                <w:szCs w:val="18"/>
              </w:rPr>
            </w:pPr>
            <w:r w:rsidRPr="0066603A">
              <w:rPr>
                <w:sz w:val="18"/>
                <w:szCs w:val="18"/>
              </w:rPr>
              <w:t>Основные мероприятия</w:t>
            </w:r>
          </w:p>
        </w:tc>
        <w:tc>
          <w:tcPr>
            <w:tcW w:w="1737" w:type="dxa"/>
            <w:vMerge w:val="restart"/>
          </w:tcPr>
          <w:p w:rsidR="0066603A" w:rsidRPr="0066603A" w:rsidRDefault="0066603A" w:rsidP="0066603A">
            <w:pPr>
              <w:autoSpaceDE w:val="0"/>
              <w:autoSpaceDN w:val="0"/>
              <w:adjustRightInd w:val="0"/>
              <w:rPr>
                <w:sz w:val="18"/>
                <w:szCs w:val="18"/>
              </w:rPr>
            </w:pPr>
            <w:r w:rsidRPr="0066603A">
              <w:rPr>
                <w:sz w:val="18"/>
                <w:szCs w:val="18"/>
              </w:rPr>
              <w:t>Обеспечение деятельности по управлению муниципальной собственностью</w:t>
            </w: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всего</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Мошковского сельсовета Бековского района Пензенской области</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8"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c>
          <w:tcPr>
            <w:tcW w:w="889" w:type="dxa"/>
          </w:tcPr>
          <w:p w:rsidR="0066603A" w:rsidRPr="0066603A" w:rsidRDefault="0066603A" w:rsidP="0066603A">
            <w:pPr>
              <w:autoSpaceDE w:val="0"/>
              <w:autoSpaceDN w:val="0"/>
              <w:adjustRightInd w:val="0"/>
              <w:jc w:val="center"/>
              <w:rPr>
                <w:sz w:val="18"/>
                <w:szCs w:val="18"/>
              </w:rPr>
            </w:pPr>
            <w:r w:rsidRPr="0066603A">
              <w:rPr>
                <w:sz w:val="18"/>
                <w:szCs w:val="18"/>
              </w:rPr>
              <w:t>0,000</w:t>
            </w: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бюджет Пензенской области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федеральный бюджет</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r w:rsidR="0066603A" w:rsidRPr="0066603A" w:rsidTr="0009784B">
        <w:trPr>
          <w:tblCellSpacing w:w="5" w:type="nil"/>
          <w:jc w:val="center"/>
        </w:trPr>
        <w:tc>
          <w:tcPr>
            <w:tcW w:w="435" w:type="dxa"/>
            <w:vMerge/>
          </w:tcPr>
          <w:p w:rsidR="0066603A" w:rsidRPr="0066603A" w:rsidRDefault="0066603A" w:rsidP="0066603A">
            <w:pPr>
              <w:autoSpaceDE w:val="0"/>
              <w:autoSpaceDN w:val="0"/>
              <w:adjustRightInd w:val="0"/>
              <w:rPr>
                <w:sz w:val="18"/>
                <w:szCs w:val="18"/>
              </w:rPr>
            </w:pPr>
          </w:p>
        </w:tc>
        <w:tc>
          <w:tcPr>
            <w:tcW w:w="709" w:type="dxa"/>
            <w:vMerge/>
          </w:tcPr>
          <w:p w:rsidR="0066603A" w:rsidRPr="0066603A" w:rsidRDefault="0066603A" w:rsidP="0066603A">
            <w:pPr>
              <w:autoSpaceDE w:val="0"/>
              <w:autoSpaceDN w:val="0"/>
              <w:adjustRightInd w:val="0"/>
              <w:rPr>
                <w:sz w:val="18"/>
                <w:szCs w:val="18"/>
              </w:rPr>
            </w:pPr>
          </w:p>
        </w:tc>
        <w:tc>
          <w:tcPr>
            <w:tcW w:w="1737" w:type="dxa"/>
            <w:vMerge/>
          </w:tcPr>
          <w:p w:rsidR="0066603A" w:rsidRPr="0066603A" w:rsidRDefault="0066603A" w:rsidP="0066603A">
            <w:pPr>
              <w:autoSpaceDE w:val="0"/>
              <w:autoSpaceDN w:val="0"/>
              <w:adjustRightInd w:val="0"/>
              <w:rPr>
                <w:sz w:val="18"/>
                <w:szCs w:val="18"/>
              </w:rPr>
            </w:pPr>
          </w:p>
        </w:tc>
        <w:tc>
          <w:tcPr>
            <w:tcW w:w="1843" w:type="dxa"/>
          </w:tcPr>
          <w:p w:rsidR="0066603A" w:rsidRPr="0066603A" w:rsidRDefault="0066603A" w:rsidP="0066603A">
            <w:pPr>
              <w:pStyle w:val="ConsPlusCell"/>
              <w:rPr>
                <w:rFonts w:ascii="Times New Roman" w:hAnsi="Times New Roman" w:cs="Times New Roman"/>
                <w:sz w:val="18"/>
                <w:szCs w:val="18"/>
              </w:rPr>
            </w:pPr>
            <w:r w:rsidRPr="0066603A">
              <w:rPr>
                <w:rFonts w:ascii="Times New Roman" w:hAnsi="Times New Roman" w:cs="Times New Roman"/>
                <w:sz w:val="18"/>
                <w:szCs w:val="18"/>
              </w:rPr>
              <w:t>внебюджетные источники</w:t>
            </w: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8"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c>
          <w:tcPr>
            <w:tcW w:w="889" w:type="dxa"/>
          </w:tcPr>
          <w:p w:rsidR="0066603A" w:rsidRPr="0066603A" w:rsidRDefault="0066603A" w:rsidP="0066603A">
            <w:pPr>
              <w:jc w:val="center"/>
              <w:rPr>
                <w:sz w:val="18"/>
                <w:szCs w:val="18"/>
              </w:rPr>
            </w:pPr>
          </w:p>
        </w:tc>
      </w:tr>
    </w:tbl>
    <w:p w:rsidR="0066603A" w:rsidRDefault="0066603A" w:rsidP="0009784B">
      <w:pPr>
        <w:pStyle w:val="ConsPlusNormal2"/>
        <w:jc w:val="center"/>
        <w:rPr>
          <w:rFonts w:ascii="Times New Roman" w:hAnsi="Times New Roman"/>
          <w:sz w:val="18"/>
          <w:szCs w:val="18"/>
        </w:rPr>
      </w:pPr>
    </w:p>
    <w:p w:rsidR="0009784B" w:rsidRPr="0009784B" w:rsidRDefault="0009784B" w:rsidP="0009784B">
      <w:pPr>
        <w:autoSpaceDE w:val="0"/>
        <w:autoSpaceDN w:val="0"/>
        <w:adjustRightInd w:val="0"/>
        <w:jc w:val="center"/>
        <w:rPr>
          <w:sz w:val="18"/>
          <w:szCs w:val="18"/>
        </w:rPr>
      </w:pPr>
      <w:r w:rsidRPr="0009784B">
        <w:rPr>
          <w:sz w:val="18"/>
          <w:szCs w:val="18"/>
        </w:rPr>
        <w:t>Приложение № 2</w:t>
      </w:r>
      <w:r>
        <w:rPr>
          <w:sz w:val="18"/>
          <w:szCs w:val="18"/>
        </w:rPr>
        <w:t xml:space="preserve"> </w:t>
      </w:r>
      <w:r w:rsidRPr="0009784B">
        <w:rPr>
          <w:sz w:val="18"/>
          <w:szCs w:val="18"/>
        </w:rPr>
        <w:t>к постановлению администрации</w:t>
      </w:r>
      <w:r>
        <w:rPr>
          <w:sz w:val="18"/>
          <w:szCs w:val="18"/>
        </w:rPr>
        <w:t xml:space="preserve"> </w:t>
      </w:r>
      <w:r w:rsidRPr="0009784B">
        <w:rPr>
          <w:sz w:val="18"/>
          <w:szCs w:val="18"/>
        </w:rPr>
        <w:t>Мошковского сельсовета</w:t>
      </w:r>
      <w:r>
        <w:rPr>
          <w:sz w:val="18"/>
          <w:szCs w:val="18"/>
        </w:rPr>
        <w:t xml:space="preserve"> </w:t>
      </w:r>
      <w:r w:rsidRPr="0009784B">
        <w:rPr>
          <w:sz w:val="18"/>
          <w:szCs w:val="18"/>
        </w:rPr>
        <w:t>от 20.02.2020 № 9</w:t>
      </w:r>
    </w:p>
    <w:p w:rsidR="0009784B" w:rsidRPr="0009784B" w:rsidRDefault="0009784B" w:rsidP="0009784B">
      <w:pPr>
        <w:autoSpaceDE w:val="0"/>
        <w:autoSpaceDN w:val="0"/>
        <w:adjustRightInd w:val="0"/>
        <w:jc w:val="center"/>
        <w:rPr>
          <w:sz w:val="18"/>
          <w:szCs w:val="18"/>
        </w:rPr>
      </w:pPr>
      <w:r w:rsidRPr="0009784B">
        <w:rPr>
          <w:sz w:val="18"/>
          <w:szCs w:val="18"/>
        </w:rPr>
        <w:t>Приложение № 3</w:t>
      </w:r>
      <w:r>
        <w:rPr>
          <w:sz w:val="18"/>
          <w:szCs w:val="18"/>
        </w:rPr>
        <w:t xml:space="preserve"> </w:t>
      </w:r>
      <w:r w:rsidRPr="0009784B">
        <w:rPr>
          <w:sz w:val="18"/>
          <w:szCs w:val="18"/>
        </w:rPr>
        <w:t>к муниципальной программе</w:t>
      </w:r>
    </w:p>
    <w:p w:rsidR="0009784B" w:rsidRDefault="0009784B" w:rsidP="0009784B">
      <w:pPr>
        <w:autoSpaceDE w:val="0"/>
        <w:autoSpaceDN w:val="0"/>
        <w:adjustRightInd w:val="0"/>
        <w:jc w:val="center"/>
        <w:rPr>
          <w:sz w:val="18"/>
          <w:szCs w:val="18"/>
        </w:rPr>
      </w:pPr>
      <w:r>
        <w:rPr>
          <w:sz w:val="18"/>
          <w:szCs w:val="18"/>
        </w:rPr>
        <w:t xml:space="preserve">Ресурсное обеспечение </w:t>
      </w:r>
      <w:r w:rsidRPr="0009784B">
        <w:rPr>
          <w:sz w:val="18"/>
          <w:szCs w:val="18"/>
        </w:rPr>
        <w:t>реализации муниципальной программы Мошковского сельсовета Бековского района Пензенской области «Развитие территорий, социальной и инженерной инфраструктуры в Мошковском сельсовете Бековского района Пензенской области» за счет средств бюджета Мошковского сельсовета Бековского района Пензенской области</w:t>
      </w:r>
    </w:p>
    <w:p w:rsidR="007C66B7" w:rsidRPr="0009784B" w:rsidRDefault="007C66B7" w:rsidP="0009784B">
      <w:pPr>
        <w:autoSpaceDE w:val="0"/>
        <w:autoSpaceDN w:val="0"/>
        <w:adjustRightInd w:val="0"/>
        <w:jc w:val="center"/>
        <w:rPr>
          <w:sz w:val="18"/>
          <w:szCs w:val="18"/>
        </w:rPr>
      </w:pPr>
    </w:p>
    <w:tbl>
      <w:tblPr>
        <w:tblW w:w="10242" w:type="dxa"/>
        <w:jc w:val="center"/>
        <w:tblCellSpacing w:w="5" w:type="nil"/>
        <w:tblLayout w:type="fixed"/>
        <w:tblCellMar>
          <w:left w:w="75" w:type="dxa"/>
          <w:right w:w="75" w:type="dxa"/>
        </w:tblCellMar>
        <w:tblLook w:val="0000" w:firstRow="0" w:lastRow="0" w:firstColumn="0" w:lastColumn="0" w:noHBand="0" w:noVBand="0"/>
      </w:tblPr>
      <w:tblGrid>
        <w:gridCol w:w="454"/>
        <w:gridCol w:w="733"/>
        <w:gridCol w:w="1211"/>
        <w:gridCol w:w="1134"/>
        <w:gridCol w:w="574"/>
        <w:gridCol w:w="425"/>
        <w:gridCol w:w="425"/>
        <w:gridCol w:w="699"/>
        <w:gridCol w:w="425"/>
        <w:gridCol w:w="693"/>
        <w:gridCol w:w="694"/>
        <w:gridCol w:w="694"/>
        <w:gridCol w:w="693"/>
        <w:gridCol w:w="694"/>
        <w:gridCol w:w="694"/>
      </w:tblGrid>
      <w:tr w:rsidR="0009784B" w:rsidRPr="0009784B" w:rsidTr="0009784B">
        <w:trPr>
          <w:tblCellSpacing w:w="5" w:type="nil"/>
          <w:jc w:val="center"/>
        </w:trPr>
        <w:tc>
          <w:tcPr>
            <w:tcW w:w="454"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п/п</w:t>
            </w:r>
          </w:p>
        </w:tc>
        <w:tc>
          <w:tcPr>
            <w:tcW w:w="733" w:type="dxa"/>
            <w:vMerge w:val="restart"/>
            <w:tcBorders>
              <w:top w:val="single" w:sz="4" w:space="0" w:color="auto"/>
              <w:left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Статус</w:t>
            </w:r>
          </w:p>
        </w:tc>
        <w:tc>
          <w:tcPr>
            <w:tcW w:w="1211"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Наименование муниципальной программы, подпрограммы, основных мероприятий</w:t>
            </w:r>
          </w:p>
        </w:tc>
        <w:tc>
          <w:tcPr>
            <w:tcW w:w="1134"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Ответственный исполнитель, соисполнитель подпрограмм, основных мероприятий</w:t>
            </w:r>
          </w:p>
        </w:tc>
        <w:tc>
          <w:tcPr>
            <w:tcW w:w="2548" w:type="dxa"/>
            <w:gridSpan w:val="5"/>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Код классификации расходов бюджета</w:t>
            </w:r>
          </w:p>
        </w:tc>
        <w:tc>
          <w:tcPr>
            <w:tcW w:w="4162" w:type="dxa"/>
            <w:gridSpan w:val="6"/>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sz w:val="18"/>
                <w:szCs w:val="18"/>
              </w:rPr>
            </w:pPr>
            <w:r w:rsidRPr="0009784B">
              <w:rPr>
                <w:color w:val="000000"/>
                <w:sz w:val="18"/>
                <w:szCs w:val="18"/>
              </w:rPr>
              <w:t>Расходы бюджета Мошковского сельсовета Бековского района Пензенской области</w:t>
            </w:r>
            <w:r w:rsidRPr="0009784B">
              <w:rPr>
                <w:sz w:val="18"/>
                <w:szCs w:val="18"/>
              </w:rPr>
              <w:t xml:space="preserve">/Источники финансирования дефицита бюджета Мошковского </w:t>
            </w:r>
            <w:r w:rsidRPr="0009784B">
              <w:rPr>
                <w:color w:val="000000"/>
                <w:sz w:val="18"/>
                <w:szCs w:val="18"/>
              </w:rPr>
              <w:t>сельсовета Бековского района Пензенской области, тыс. рублей</w:t>
            </w:r>
          </w:p>
        </w:tc>
      </w:tr>
      <w:tr w:rsidR="0009784B" w:rsidRPr="0009784B" w:rsidTr="0009784B">
        <w:trPr>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57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tabs>
                <w:tab w:val="left" w:pos="512"/>
                <w:tab w:val="left" w:pos="654"/>
              </w:tabs>
              <w:jc w:val="center"/>
              <w:rPr>
                <w:color w:val="000000"/>
                <w:spacing w:val="-8"/>
                <w:sz w:val="18"/>
                <w:szCs w:val="18"/>
              </w:rPr>
            </w:pPr>
            <w:r w:rsidRPr="0009784B">
              <w:rPr>
                <w:sz w:val="18"/>
                <w:szCs w:val="18"/>
              </w:rPr>
              <w:t>Главный распорядитель бюджетных средств</w:t>
            </w:r>
          </w:p>
        </w:tc>
        <w:tc>
          <w:tcPr>
            <w:tcW w:w="425"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sz w:val="18"/>
                <w:szCs w:val="18"/>
              </w:rPr>
              <w:t>Раздел</w:t>
            </w:r>
          </w:p>
        </w:tc>
        <w:tc>
          <w:tcPr>
            <w:tcW w:w="425"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sz w:val="18"/>
                <w:szCs w:val="18"/>
              </w:rPr>
              <w:t>Подраздел</w:t>
            </w:r>
          </w:p>
        </w:tc>
        <w:tc>
          <w:tcPr>
            <w:tcW w:w="699"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sz w:val="18"/>
                <w:szCs w:val="18"/>
              </w:rPr>
              <w:t>Целевая статья</w:t>
            </w:r>
          </w:p>
        </w:tc>
        <w:tc>
          <w:tcPr>
            <w:tcW w:w="425"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sz w:val="18"/>
                <w:szCs w:val="18"/>
              </w:rPr>
              <w:t>Вид расходов</w:t>
            </w:r>
          </w:p>
        </w:tc>
        <w:tc>
          <w:tcPr>
            <w:tcW w:w="693"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 xml:space="preserve">2019 год </w:t>
            </w:r>
          </w:p>
        </w:tc>
        <w:tc>
          <w:tcPr>
            <w:tcW w:w="694"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2020 год</w:t>
            </w:r>
          </w:p>
        </w:tc>
        <w:tc>
          <w:tcPr>
            <w:tcW w:w="694"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2021 год</w:t>
            </w:r>
          </w:p>
        </w:tc>
        <w:tc>
          <w:tcPr>
            <w:tcW w:w="693"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2022 год</w:t>
            </w:r>
          </w:p>
        </w:tc>
        <w:tc>
          <w:tcPr>
            <w:tcW w:w="694"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2023 год</w:t>
            </w:r>
          </w:p>
        </w:tc>
        <w:tc>
          <w:tcPr>
            <w:tcW w:w="694"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2024 год</w:t>
            </w:r>
          </w:p>
        </w:tc>
      </w:tr>
      <w:tr w:rsidR="0009784B" w:rsidRPr="0009784B" w:rsidTr="0009784B">
        <w:trPr>
          <w:tblCellSpacing w:w="5" w:type="nil"/>
          <w:jc w:val="center"/>
        </w:trPr>
        <w:tc>
          <w:tcPr>
            <w:tcW w:w="454" w:type="dxa"/>
            <w:vMerge/>
            <w:tcBorders>
              <w:left w:val="single" w:sz="8" w:space="0" w:color="auto"/>
              <w:bottom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2548" w:type="dxa"/>
            <w:gridSpan w:val="5"/>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sz w:val="18"/>
                <w:szCs w:val="18"/>
              </w:rPr>
            </w:pPr>
            <w:r w:rsidRPr="0009784B">
              <w:rPr>
                <w:sz w:val="18"/>
                <w:szCs w:val="18"/>
              </w:rPr>
              <w:t>Код классификации источников финансирования дефицита бюджета</w:t>
            </w:r>
          </w:p>
        </w:tc>
        <w:tc>
          <w:tcPr>
            <w:tcW w:w="693"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69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69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693"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69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69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r>
      <w:tr w:rsidR="0009784B" w:rsidRPr="0009784B" w:rsidTr="0009784B">
        <w:trPr>
          <w:tblCellSpacing w:w="5" w:type="nil"/>
          <w:jc w:val="center"/>
        </w:trPr>
        <w:tc>
          <w:tcPr>
            <w:tcW w:w="454" w:type="dxa"/>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w:t>
            </w:r>
          </w:p>
        </w:tc>
        <w:tc>
          <w:tcPr>
            <w:tcW w:w="733" w:type="dxa"/>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w:t>
            </w:r>
          </w:p>
        </w:tc>
        <w:tc>
          <w:tcPr>
            <w:tcW w:w="1211"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3</w:t>
            </w:r>
          </w:p>
        </w:tc>
        <w:tc>
          <w:tcPr>
            <w:tcW w:w="1134" w:type="dxa"/>
            <w:tcBorders>
              <w:top w:val="single" w:sz="4" w:space="0" w:color="auto"/>
              <w:left w:val="single" w:sz="8" w:space="0" w:color="auto"/>
              <w:bottom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4</w:t>
            </w:r>
          </w:p>
        </w:tc>
        <w:tc>
          <w:tcPr>
            <w:tcW w:w="574" w:type="dxa"/>
            <w:tcBorders>
              <w:top w:val="single" w:sz="4" w:space="0" w:color="auto"/>
              <w:left w:val="single" w:sz="8" w:space="0" w:color="auto"/>
              <w:bottom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5</w:t>
            </w:r>
          </w:p>
        </w:tc>
        <w:tc>
          <w:tcPr>
            <w:tcW w:w="425" w:type="dxa"/>
            <w:tcBorders>
              <w:top w:val="single" w:sz="4" w:space="0" w:color="auto"/>
              <w:left w:val="single" w:sz="8" w:space="0" w:color="auto"/>
              <w:bottom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6</w:t>
            </w:r>
          </w:p>
        </w:tc>
        <w:tc>
          <w:tcPr>
            <w:tcW w:w="425" w:type="dxa"/>
            <w:tcBorders>
              <w:top w:val="single" w:sz="4" w:space="0" w:color="auto"/>
              <w:left w:val="single" w:sz="8" w:space="0" w:color="auto"/>
              <w:bottom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7</w:t>
            </w:r>
          </w:p>
        </w:tc>
        <w:tc>
          <w:tcPr>
            <w:tcW w:w="699" w:type="dxa"/>
            <w:tcBorders>
              <w:top w:val="single" w:sz="4" w:space="0" w:color="auto"/>
              <w:left w:val="single" w:sz="8" w:space="0" w:color="auto"/>
              <w:bottom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8</w:t>
            </w:r>
          </w:p>
        </w:tc>
        <w:tc>
          <w:tcPr>
            <w:tcW w:w="425" w:type="dxa"/>
            <w:tcBorders>
              <w:top w:val="single" w:sz="4" w:space="0" w:color="auto"/>
              <w:left w:val="single" w:sz="8" w:space="0" w:color="auto"/>
              <w:bottom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w:t>
            </w:r>
          </w:p>
        </w:tc>
        <w:tc>
          <w:tcPr>
            <w:tcW w:w="693" w:type="dxa"/>
            <w:tcBorders>
              <w:top w:val="single" w:sz="4" w:space="0" w:color="auto"/>
              <w:left w:val="single" w:sz="8" w:space="0" w:color="auto"/>
              <w:bottom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10</w:t>
            </w:r>
          </w:p>
        </w:tc>
        <w:tc>
          <w:tcPr>
            <w:tcW w:w="694" w:type="dxa"/>
            <w:tcBorders>
              <w:top w:val="single" w:sz="4" w:space="0" w:color="auto"/>
              <w:left w:val="single" w:sz="8" w:space="0" w:color="auto"/>
              <w:bottom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11</w:t>
            </w:r>
          </w:p>
        </w:tc>
        <w:tc>
          <w:tcPr>
            <w:tcW w:w="694" w:type="dxa"/>
            <w:tcBorders>
              <w:top w:val="single" w:sz="4" w:space="0" w:color="auto"/>
              <w:left w:val="single" w:sz="8" w:space="0" w:color="auto"/>
              <w:bottom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12</w:t>
            </w:r>
          </w:p>
        </w:tc>
        <w:tc>
          <w:tcPr>
            <w:tcW w:w="693" w:type="dxa"/>
            <w:tcBorders>
              <w:top w:val="single" w:sz="4" w:space="0" w:color="auto"/>
              <w:left w:val="single" w:sz="4" w:space="0" w:color="auto"/>
              <w:bottom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4" w:type="dxa"/>
            <w:tcBorders>
              <w:top w:val="single" w:sz="4" w:space="0" w:color="auto"/>
              <w:left w:val="single" w:sz="4" w:space="0" w:color="auto"/>
              <w:bottom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14</w:t>
            </w:r>
          </w:p>
        </w:tc>
        <w:tc>
          <w:tcPr>
            <w:tcW w:w="694" w:type="dxa"/>
            <w:tcBorders>
              <w:top w:val="single" w:sz="4" w:space="0" w:color="auto"/>
              <w:left w:val="single" w:sz="4" w:space="0" w:color="auto"/>
              <w:bottom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15</w:t>
            </w:r>
          </w:p>
        </w:tc>
      </w:tr>
      <w:tr w:rsidR="0009784B" w:rsidRPr="0009784B" w:rsidTr="0009784B">
        <w:trPr>
          <w:tblCellSpacing w:w="5" w:type="nil"/>
          <w:jc w:val="center"/>
        </w:trPr>
        <w:tc>
          <w:tcPr>
            <w:tcW w:w="454" w:type="dxa"/>
            <w:vMerge w:val="restart"/>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val="restart"/>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Муниципальная программа</w:t>
            </w:r>
          </w:p>
        </w:tc>
        <w:tc>
          <w:tcPr>
            <w:tcW w:w="1211" w:type="dxa"/>
            <w:vMerge w:val="restart"/>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Развитие территорий, социальной и инженерной инфраструктуры в Мошковском сельсовете, Бековского района Пензенской области </w:t>
            </w:r>
          </w:p>
        </w:tc>
        <w:tc>
          <w:tcPr>
            <w:tcW w:w="1134" w:type="dxa"/>
            <w:tcBorders>
              <w:left w:val="single" w:sz="4" w:space="0" w:color="auto"/>
              <w:bottom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всего </w:t>
            </w:r>
          </w:p>
        </w:tc>
        <w:tc>
          <w:tcPr>
            <w:tcW w:w="574" w:type="dxa"/>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Х</w:t>
            </w:r>
          </w:p>
        </w:tc>
        <w:tc>
          <w:tcPr>
            <w:tcW w:w="425" w:type="dxa"/>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Х</w:t>
            </w:r>
          </w:p>
        </w:tc>
        <w:tc>
          <w:tcPr>
            <w:tcW w:w="699" w:type="dxa"/>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Х</w:t>
            </w:r>
          </w:p>
        </w:tc>
        <w:tc>
          <w:tcPr>
            <w:tcW w:w="425" w:type="dxa"/>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Х</w:t>
            </w:r>
          </w:p>
        </w:tc>
        <w:tc>
          <w:tcPr>
            <w:tcW w:w="693" w:type="dxa"/>
            <w:tcBorders>
              <w:left w:val="single" w:sz="8" w:space="0" w:color="auto"/>
              <w:bottom w:val="single" w:sz="4" w:space="0" w:color="auto"/>
              <w:right w:val="single" w:sz="8" w:space="0" w:color="auto"/>
            </w:tcBorders>
          </w:tcPr>
          <w:p w:rsidR="0009784B" w:rsidRPr="0009784B" w:rsidRDefault="0009784B" w:rsidP="0009784B">
            <w:pPr>
              <w:jc w:val="center"/>
              <w:rPr>
                <w:sz w:val="18"/>
                <w:szCs w:val="18"/>
              </w:rPr>
            </w:pPr>
            <w:r w:rsidRPr="0009784B">
              <w:rPr>
                <w:sz w:val="18"/>
                <w:szCs w:val="18"/>
              </w:rPr>
              <w:t>361,000</w:t>
            </w:r>
          </w:p>
        </w:tc>
        <w:tc>
          <w:tcPr>
            <w:tcW w:w="694" w:type="dxa"/>
            <w:tcBorders>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898,061</w:t>
            </w:r>
          </w:p>
        </w:tc>
        <w:tc>
          <w:tcPr>
            <w:tcW w:w="694" w:type="dxa"/>
            <w:tcBorders>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3" w:type="dxa"/>
            <w:tcBorders>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r>
      <w:tr w:rsidR="0009784B" w:rsidRPr="0009784B" w:rsidTr="0009784B">
        <w:trPr>
          <w:trHeight w:val="654"/>
          <w:tblCellSpacing w:w="5" w:type="nil"/>
          <w:jc w:val="center"/>
        </w:trPr>
        <w:tc>
          <w:tcPr>
            <w:tcW w:w="454" w:type="dxa"/>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tcBorders>
              <w:top w:val="single" w:sz="8"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color w:val="000000"/>
                <w:sz w:val="18"/>
                <w:szCs w:val="18"/>
              </w:rPr>
            </w:pPr>
            <w:r w:rsidRPr="0009784B">
              <w:rPr>
                <w:color w:val="000000"/>
                <w:sz w:val="18"/>
                <w:szCs w:val="18"/>
              </w:rPr>
              <w:t xml:space="preserve">ответственный исполнитель – администрация Мошковского сельсовета Бековского района Пензенской области </w:t>
            </w: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Х</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Х</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Х</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Х</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sz w:val="18"/>
                <w:szCs w:val="18"/>
              </w:rPr>
            </w:pPr>
            <w:r w:rsidRPr="0009784B">
              <w:rPr>
                <w:sz w:val="18"/>
                <w:szCs w:val="18"/>
              </w:rPr>
              <w:t>361,000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898,061</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r>
      <w:tr w:rsidR="0009784B" w:rsidRPr="0009784B" w:rsidTr="0009784B">
        <w:trPr>
          <w:tblCellSpacing w:w="5" w:type="nil"/>
          <w:jc w:val="center"/>
        </w:trPr>
        <w:tc>
          <w:tcPr>
            <w:tcW w:w="454"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 1 </w:t>
            </w:r>
          </w:p>
        </w:tc>
        <w:tc>
          <w:tcPr>
            <w:tcW w:w="733"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Подпрограмма 1 </w:t>
            </w:r>
          </w:p>
        </w:tc>
        <w:tc>
          <w:tcPr>
            <w:tcW w:w="1211"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Модернизация и развитие территориальной сети автомобильных дорог общего пользования местного значения в границах населенных пунктов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r w:rsidRPr="0009784B">
              <w:rPr>
                <w:snapToGrid w:val="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всего </w:t>
            </w: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sz w:val="18"/>
                <w:szCs w:val="18"/>
              </w:rPr>
            </w:pPr>
            <w:r w:rsidRPr="0009784B">
              <w:rPr>
                <w:sz w:val="18"/>
                <w:szCs w:val="18"/>
              </w:rPr>
              <w:t>361,000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738,061</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r>
      <w:tr w:rsidR="0009784B" w:rsidRPr="0009784B" w:rsidTr="0009784B">
        <w:trPr>
          <w:trHeight w:hRule="exact" w:val="536"/>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ответственный исполнитель – 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 </w:t>
            </w: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09</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sz w:val="18"/>
                <w:szCs w:val="18"/>
              </w:rPr>
            </w:pPr>
            <w:r w:rsidRPr="0009784B">
              <w:rPr>
                <w:sz w:val="18"/>
                <w:szCs w:val="18"/>
              </w:rPr>
              <w:t>361,000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738,061</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r>
      <w:tr w:rsidR="0009784B" w:rsidRPr="0009784B" w:rsidTr="0009784B">
        <w:trPr>
          <w:trHeight w:hRule="exact" w:val="461"/>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09</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297,000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r>
      <w:tr w:rsidR="0009784B" w:rsidRPr="0009784B" w:rsidTr="0009784B">
        <w:trPr>
          <w:trHeight w:hRule="exact" w:val="411"/>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09</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297,000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r>
      <w:tr w:rsidR="0009784B" w:rsidRPr="0009784B" w:rsidTr="0009784B">
        <w:trPr>
          <w:trHeight w:val="429"/>
          <w:tblCellSpacing w:w="5" w:type="nil"/>
          <w:jc w:val="center"/>
        </w:trPr>
        <w:tc>
          <w:tcPr>
            <w:tcW w:w="45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09</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0310160200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64,000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428,061</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105,000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105,000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105,000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105,000</w:t>
            </w:r>
          </w:p>
        </w:tc>
      </w:tr>
      <w:tr w:rsidR="0009784B" w:rsidRPr="0009784B" w:rsidTr="0009784B">
        <w:trPr>
          <w:trHeight w:hRule="exact" w:val="417"/>
          <w:tblCellSpacing w:w="5" w:type="nil"/>
          <w:jc w:val="center"/>
        </w:trPr>
        <w:tc>
          <w:tcPr>
            <w:tcW w:w="454" w:type="dxa"/>
            <w:vMerge w:val="restart"/>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1.1</w:t>
            </w:r>
          </w:p>
        </w:tc>
        <w:tc>
          <w:tcPr>
            <w:tcW w:w="733" w:type="dxa"/>
            <w:vMerge w:val="restart"/>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Основное мероприятие</w:t>
            </w:r>
          </w:p>
        </w:tc>
        <w:tc>
          <w:tcPr>
            <w:tcW w:w="1211" w:type="dxa"/>
            <w:vMerge w:val="restart"/>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134" w:type="dxa"/>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всего </w:t>
            </w: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sz w:val="18"/>
                <w:szCs w:val="18"/>
              </w:rPr>
            </w:pPr>
            <w:r w:rsidRPr="0009784B">
              <w:rPr>
                <w:sz w:val="18"/>
                <w:szCs w:val="18"/>
              </w:rPr>
              <w:t>361,000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738,061</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r>
      <w:tr w:rsidR="0009784B" w:rsidRPr="0009784B" w:rsidTr="0009784B">
        <w:trPr>
          <w:trHeight w:hRule="exact" w:val="423"/>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val="restart"/>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ответственный исполнитель – 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 </w:t>
            </w: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09</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sz w:val="18"/>
                <w:szCs w:val="18"/>
              </w:rPr>
            </w:pPr>
            <w:r w:rsidRPr="0009784B">
              <w:rPr>
                <w:sz w:val="18"/>
                <w:szCs w:val="18"/>
              </w:rPr>
              <w:t>361,000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738,061</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415,000</w:t>
            </w:r>
          </w:p>
        </w:tc>
      </w:tr>
      <w:tr w:rsidR="0009784B" w:rsidRPr="0009784B" w:rsidTr="0009784B">
        <w:trPr>
          <w:trHeight w:hRule="exact" w:val="429"/>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09</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297,000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r>
      <w:tr w:rsidR="0009784B" w:rsidRPr="0009784B" w:rsidTr="0009784B">
        <w:trPr>
          <w:trHeight w:hRule="exact" w:val="421"/>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09</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297,000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310,000</w:t>
            </w:r>
          </w:p>
        </w:tc>
      </w:tr>
      <w:tr w:rsidR="0009784B" w:rsidRPr="0009784B" w:rsidTr="0009784B">
        <w:trPr>
          <w:trHeight w:val="429"/>
          <w:tblCellSpacing w:w="5" w:type="nil"/>
          <w:jc w:val="center"/>
        </w:trPr>
        <w:tc>
          <w:tcPr>
            <w:tcW w:w="45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04</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09</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0310160200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64,000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428,061</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105,000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105,000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105,000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105,000</w:t>
            </w:r>
          </w:p>
        </w:tc>
      </w:tr>
      <w:tr w:rsidR="0009784B" w:rsidRPr="0009784B" w:rsidTr="007B0BEB">
        <w:trPr>
          <w:trHeight w:hRule="exact" w:val="288"/>
          <w:tblCellSpacing w:w="5" w:type="nil"/>
          <w:jc w:val="center"/>
        </w:trPr>
        <w:tc>
          <w:tcPr>
            <w:tcW w:w="454"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2. </w:t>
            </w:r>
          </w:p>
        </w:tc>
        <w:tc>
          <w:tcPr>
            <w:tcW w:w="733"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Подпрограмма 2 </w:t>
            </w:r>
          </w:p>
        </w:tc>
        <w:tc>
          <w:tcPr>
            <w:tcW w:w="1211" w:type="dxa"/>
            <w:vMerge w:val="restart"/>
            <w:tcBorders>
              <w:top w:val="single" w:sz="4" w:space="0" w:color="auto"/>
              <w:left w:val="single" w:sz="8"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113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всего </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45"/>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val="restart"/>
            <w:tcBorders>
              <w:top w:val="single" w:sz="4" w:space="0" w:color="auto"/>
              <w:left w:val="single" w:sz="4"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ответственный исполнитель – 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 </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02</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388"/>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02</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570"/>
          <w:tblCellSpacing w:w="5" w:type="nil"/>
          <w:jc w:val="center"/>
        </w:trPr>
        <w:tc>
          <w:tcPr>
            <w:tcW w:w="45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02</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249"/>
          <w:tblCellSpacing w:w="5" w:type="nil"/>
          <w:jc w:val="center"/>
        </w:trPr>
        <w:tc>
          <w:tcPr>
            <w:tcW w:w="454"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2.1</w:t>
            </w:r>
          </w:p>
        </w:tc>
        <w:tc>
          <w:tcPr>
            <w:tcW w:w="733"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Основное </w:t>
            </w:r>
            <w:r w:rsidRPr="0009784B">
              <w:rPr>
                <w:sz w:val="18"/>
                <w:szCs w:val="18"/>
              </w:rPr>
              <w:lastRenderedPageBreak/>
              <w:t>мероприятие</w:t>
            </w:r>
          </w:p>
        </w:tc>
        <w:tc>
          <w:tcPr>
            <w:tcW w:w="1211" w:type="dxa"/>
            <w:vMerge w:val="restart"/>
            <w:tcBorders>
              <w:top w:val="single" w:sz="4" w:space="0" w:color="auto"/>
              <w:left w:val="single" w:sz="8"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lastRenderedPageBreak/>
              <w:t>Организация водоснабжен</w:t>
            </w:r>
            <w:r w:rsidRPr="0009784B">
              <w:rPr>
                <w:sz w:val="18"/>
                <w:szCs w:val="18"/>
              </w:rPr>
              <w:lastRenderedPageBreak/>
              <w:t>ия населения</w:t>
            </w:r>
          </w:p>
        </w:tc>
        <w:tc>
          <w:tcPr>
            <w:tcW w:w="1134" w:type="dxa"/>
            <w:tcBorders>
              <w:top w:val="single" w:sz="4" w:space="0" w:color="auto"/>
              <w:left w:val="single" w:sz="4"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lastRenderedPageBreak/>
              <w:t xml:space="preserve">всего </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125"/>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val="restart"/>
            <w:tcBorders>
              <w:top w:val="single" w:sz="4" w:space="0" w:color="auto"/>
              <w:left w:val="single" w:sz="4"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ответственн</w:t>
            </w:r>
            <w:r w:rsidRPr="0009784B">
              <w:rPr>
                <w:sz w:val="18"/>
                <w:szCs w:val="18"/>
              </w:rPr>
              <w:lastRenderedPageBreak/>
              <w:t xml:space="preserve">ый исполнитель – 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 </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lastRenderedPageBreak/>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02</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03"/>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02</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570"/>
          <w:tblCellSpacing w:w="5" w:type="nil"/>
          <w:jc w:val="center"/>
        </w:trPr>
        <w:tc>
          <w:tcPr>
            <w:tcW w:w="45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vMerge/>
            <w:tcBorders>
              <w:left w:val="single" w:sz="4"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02</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blCellSpacing w:w="5" w:type="nil"/>
          <w:jc w:val="center"/>
        </w:trPr>
        <w:tc>
          <w:tcPr>
            <w:tcW w:w="454"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3</w:t>
            </w:r>
          </w:p>
        </w:tc>
        <w:tc>
          <w:tcPr>
            <w:tcW w:w="733" w:type="dxa"/>
            <w:vMerge w:val="restart"/>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Подпрограмма 3</w:t>
            </w:r>
          </w:p>
        </w:tc>
        <w:tc>
          <w:tcPr>
            <w:tcW w:w="1211" w:type="dxa"/>
            <w:vMerge w:val="restart"/>
            <w:tcBorders>
              <w:top w:val="single" w:sz="8"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r w:rsidRPr="0009784B">
              <w:rPr>
                <w:sz w:val="18"/>
                <w:szCs w:val="18"/>
              </w:rPr>
              <w:t xml:space="preserve">Территориальное планирование и градостроительное зонирование населенных пунктов </w:t>
            </w:r>
            <w:r w:rsidRPr="0009784B">
              <w:rPr>
                <w:color w:val="000000"/>
                <w:sz w:val="18"/>
                <w:szCs w:val="18"/>
              </w:rPr>
              <w:t>Мошковского</w:t>
            </w:r>
            <w:r w:rsidRPr="0009784B">
              <w:rPr>
                <w:sz w:val="18"/>
                <w:szCs w:val="18"/>
              </w:rPr>
              <w:t xml:space="preserve"> сельсовета Бековского района Пензенской области </w:t>
            </w:r>
          </w:p>
        </w:tc>
        <w:tc>
          <w:tcPr>
            <w:tcW w:w="113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всего</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160,000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450"/>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ответственный исполнитель – 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160,000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75"/>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75"/>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75"/>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75"/>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75"/>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03303</w:t>
            </w:r>
            <w:r w:rsidRPr="0009784B">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160,000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03303</w:t>
            </w:r>
            <w:r w:rsidRPr="0009784B">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160,000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215"/>
          <w:tblCellSpacing w:w="5" w:type="nil"/>
          <w:jc w:val="center"/>
        </w:trPr>
        <w:tc>
          <w:tcPr>
            <w:tcW w:w="454" w:type="dxa"/>
            <w:vMerge w:val="restart"/>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3.1</w:t>
            </w:r>
          </w:p>
        </w:tc>
        <w:tc>
          <w:tcPr>
            <w:tcW w:w="733" w:type="dxa"/>
            <w:vMerge w:val="restart"/>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Основное мероприятие</w:t>
            </w:r>
          </w:p>
        </w:tc>
        <w:tc>
          <w:tcPr>
            <w:tcW w:w="1211" w:type="dxa"/>
            <w:vMerge w:val="restart"/>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Мероприятие по градостроительному зонированию территорий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1134" w:type="dxa"/>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всего</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133"/>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val="restart"/>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ответственный исполнитель – 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B0BEB">
        <w:trPr>
          <w:trHeight w:val="183"/>
          <w:tblCellSpacing w:w="5" w:type="nil"/>
          <w:jc w:val="center"/>
        </w:trPr>
        <w:tc>
          <w:tcPr>
            <w:tcW w:w="454" w:type="dxa"/>
            <w:vMerge w:val="restart"/>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3.2</w:t>
            </w:r>
          </w:p>
        </w:tc>
        <w:tc>
          <w:tcPr>
            <w:tcW w:w="733" w:type="dxa"/>
            <w:vMerge w:val="restart"/>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Основное мероприятие</w:t>
            </w:r>
          </w:p>
        </w:tc>
        <w:tc>
          <w:tcPr>
            <w:tcW w:w="1211" w:type="dxa"/>
            <w:vMerge w:val="restart"/>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Выполнение работ по территориальному планированию и градостроительному зонированию </w:t>
            </w:r>
            <w:proofErr w:type="gramStart"/>
            <w:r w:rsidRPr="0009784B">
              <w:rPr>
                <w:sz w:val="18"/>
                <w:szCs w:val="18"/>
              </w:rPr>
              <w:t>поселения ,постановка</w:t>
            </w:r>
            <w:proofErr w:type="gramEnd"/>
            <w:r w:rsidRPr="0009784B">
              <w:rPr>
                <w:sz w:val="18"/>
                <w:szCs w:val="18"/>
              </w:rPr>
              <w:t xml:space="preserve"> на кадастровый учет муниципальной собственности</w:t>
            </w:r>
          </w:p>
        </w:tc>
        <w:tc>
          <w:tcPr>
            <w:tcW w:w="1134" w:type="dxa"/>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всего</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159"/>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val="restart"/>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ответственный исполнитель – 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sz w:val="18"/>
                <w:szCs w:val="18"/>
              </w:rPr>
            </w:pPr>
            <w:r w:rsidRPr="0009784B">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sz w:val="18"/>
                <w:szCs w:val="18"/>
              </w:rPr>
            </w:pPr>
            <w:r w:rsidRPr="0009784B">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val="restart"/>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3.3</w:t>
            </w:r>
          </w:p>
        </w:tc>
        <w:tc>
          <w:tcPr>
            <w:tcW w:w="733" w:type="dxa"/>
            <w:vMerge w:val="restart"/>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Основное мероприятие</w:t>
            </w:r>
          </w:p>
        </w:tc>
        <w:tc>
          <w:tcPr>
            <w:tcW w:w="1211" w:type="dxa"/>
            <w:vMerge w:val="restart"/>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Выполнение кадастровых работ на недвижимое имущество, имеющего признаки бесхозяйного в границах </w:t>
            </w:r>
            <w:r w:rsidRPr="0009784B">
              <w:rPr>
                <w:sz w:val="18"/>
                <w:szCs w:val="18"/>
              </w:rPr>
              <w:lastRenderedPageBreak/>
              <w:t>поселения»</w:t>
            </w:r>
          </w:p>
        </w:tc>
        <w:tc>
          <w:tcPr>
            <w:tcW w:w="1134" w:type="dxa"/>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lastRenderedPageBreak/>
              <w:t>всего</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160,000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val="restart"/>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ответственный исполнитель – администрация </w:t>
            </w:r>
            <w:r w:rsidRPr="0009784B">
              <w:rPr>
                <w:color w:val="000000"/>
                <w:sz w:val="18"/>
                <w:szCs w:val="18"/>
              </w:rPr>
              <w:t>Мошковског</w:t>
            </w:r>
            <w:r w:rsidRPr="0009784B">
              <w:rPr>
                <w:color w:val="000000"/>
                <w:sz w:val="18"/>
                <w:szCs w:val="18"/>
              </w:rPr>
              <w:lastRenderedPageBreak/>
              <w:t>о</w:t>
            </w:r>
            <w:r w:rsidRPr="0009784B">
              <w:rPr>
                <w:sz w:val="18"/>
                <w:szCs w:val="18"/>
              </w:rPr>
              <w:t xml:space="preserve"> сельсовета Бековского района Пензенской области</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lastRenderedPageBreak/>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160,000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sz w:val="18"/>
                <w:szCs w:val="18"/>
              </w:rPr>
            </w:pPr>
            <w:r w:rsidRPr="0009784B">
              <w:rPr>
                <w:sz w:val="18"/>
                <w:szCs w:val="18"/>
              </w:rPr>
              <w:t>03303</w:t>
            </w:r>
            <w:r w:rsidRPr="0009784B">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160,000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sz w:val="18"/>
                <w:szCs w:val="18"/>
              </w:rPr>
            </w:pPr>
            <w:r w:rsidRPr="0009784B">
              <w:rPr>
                <w:sz w:val="18"/>
                <w:szCs w:val="18"/>
              </w:rPr>
              <w:t>03303</w:t>
            </w:r>
            <w:r w:rsidRPr="0009784B">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160,000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157"/>
          <w:tblCellSpacing w:w="5" w:type="nil"/>
          <w:jc w:val="center"/>
        </w:trPr>
        <w:tc>
          <w:tcPr>
            <w:tcW w:w="454"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lastRenderedPageBreak/>
              <w:t>4</w:t>
            </w:r>
          </w:p>
        </w:tc>
        <w:tc>
          <w:tcPr>
            <w:tcW w:w="733"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Подпрограмма 4</w:t>
            </w:r>
          </w:p>
        </w:tc>
        <w:tc>
          <w:tcPr>
            <w:tcW w:w="1211"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Оформление в муниципальную собственность бесхозяйного имущества в Мошковском сельсовете Бековского района Пензенской области</w:t>
            </w:r>
          </w:p>
        </w:tc>
        <w:tc>
          <w:tcPr>
            <w:tcW w:w="113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всего</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231"/>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rPr>
                <w:sz w:val="18"/>
                <w:szCs w:val="18"/>
              </w:rPr>
            </w:pPr>
          </w:p>
        </w:tc>
        <w:tc>
          <w:tcPr>
            <w:tcW w:w="1211" w:type="dxa"/>
            <w:vMerge/>
            <w:tcBorders>
              <w:left w:val="single" w:sz="8"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ответственный исполнитель – 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rPr>
                <w:sz w:val="18"/>
                <w:szCs w:val="18"/>
              </w:rPr>
            </w:pPr>
          </w:p>
        </w:tc>
        <w:tc>
          <w:tcPr>
            <w:tcW w:w="1211" w:type="dxa"/>
            <w:vMerge/>
            <w:tcBorders>
              <w:left w:val="single" w:sz="8"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850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228"/>
          <w:tblCellSpacing w:w="5" w:type="nil"/>
          <w:jc w:val="center"/>
        </w:trPr>
        <w:tc>
          <w:tcPr>
            <w:tcW w:w="454"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4.1</w:t>
            </w:r>
          </w:p>
        </w:tc>
        <w:tc>
          <w:tcPr>
            <w:tcW w:w="733"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Основное мероприятие</w:t>
            </w:r>
          </w:p>
        </w:tc>
        <w:tc>
          <w:tcPr>
            <w:tcW w:w="1211"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13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всего</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131"/>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rPr>
                <w:sz w:val="18"/>
                <w:szCs w:val="18"/>
              </w:rPr>
            </w:pPr>
          </w:p>
        </w:tc>
        <w:tc>
          <w:tcPr>
            <w:tcW w:w="1211" w:type="dxa"/>
            <w:vMerge/>
            <w:tcBorders>
              <w:left w:val="single" w:sz="8"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val="restart"/>
            <w:tcBorders>
              <w:top w:val="single" w:sz="4" w:space="0" w:color="auto"/>
              <w:left w:val="single" w:sz="8" w:space="0" w:color="auto"/>
              <w:right w:val="single" w:sz="8"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ответственный исполнитель – 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59"/>
          <w:tblCellSpacing w:w="5" w:type="nil"/>
          <w:jc w:val="center"/>
        </w:trPr>
        <w:tc>
          <w:tcPr>
            <w:tcW w:w="454" w:type="dxa"/>
            <w:vMerge/>
            <w:tcBorders>
              <w:left w:val="single" w:sz="8"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right w:val="single" w:sz="8" w:space="0" w:color="auto"/>
            </w:tcBorders>
          </w:tcPr>
          <w:p w:rsidR="0009784B" w:rsidRPr="0009784B" w:rsidRDefault="0009784B" w:rsidP="0009784B">
            <w:pPr>
              <w:rPr>
                <w:sz w:val="18"/>
                <w:szCs w:val="18"/>
              </w:rPr>
            </w:pPr>
          </w:p>
        </w:tc>
        <w:tc>
          <w:tcPr>
            <w:tcW w:w="1211" w:type="dxa"/>
            <w:vMerge/>
            <w:tcBorders>
              <w:left w:val="single" w:sz="8"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2445"/>
          <w:tblCellSpacing w:w="5" w:type="nil"/>
          <w:jc w:val="center"/>
        </w:trPr>
        <w:tc>
          <w:tcPr>
            <w:tcW w:w="45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8" w:space="0" w:color="auto"/>
              <w:bottom w:val="single" w:sz="4" w:space="0" w:color="auto"/>
              <w:right w:val="single" w:sz="8" w:space="0" w:color="auto"/>
            </w:tcBorders>
          </w:tcPr>
          <w:p w:rsidR="0009784B" w:rsidRPr="0009784B" w:rsidRDefault="0009784B" w:rsidP="0009784B">
            <w:pPr>
              <w:rPr>
                <w:sz w:val="18"/>
                <w:szCs w:val="18"/>
              </w:rPr>
            </w:pPr>
          </w:p>
        </w:tc>
        <w:tc>
          <w:tcPr>
            <w:tcW w:w="1211"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05</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850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167"/>
          <w:tblCellSpacing w:w="5" w:type="nil"/>
          <w:jc w:val="center"/>
        </w:trPr>
        <w:tc>
          <w:tcPr>
            <w:tcW w:w="454"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5.</w:t>
            </w:r>
          </w:p>
        </w:tc>
        <w:tc>
          <w:tcPr>
            <w:tcW w:w="733" w:type="dxa"/>
            <w:vMerge w:val="restart"/>
            <w:tcBorders>
              <w:top w:val="single" w:sz="4" w:space="0" w:color="auto"/>
              <w:left w:val="single" w:sz="4" w:space="0" w:color="auto"/>
              <w:right w:val="single" w:sz="4" w:space="0" w:color="auto"/>
            </w:tcBorders>
          </w:tcPr>
          <w:p w:rsidR="0009784B" w:rsidRPr="0009784B" w:rsidRDefault="0009784B" w:rsidP="0009784B">
            <w:pPr>
              <w:rPr>
                <w:sz w:val="18"/>
                <w:szCs w:val="18"/>
              </w:rPr>
            </w:pPr>
            <w:r w:rsidRPr="0009784B">
              <w:rPr>
                <w:sz w:val="18"/>
                <w:szCs w:val="18"/>
              </w:rPr>
              <w:t>Подпрограмма 5</w:t>
            </w:r>
          </w:p>
        </w:tc>
        <w:tc>
          <w:tcPr>
            <w:tcW w:w="1211"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both"/>
              <w:rPr>
                <w:sz w:val="18"/>
                <w:szCs w:val="18"/>
              </w:rPr>
            </w:pPr>
            <w:r w:rsidRPr="0009784B">
              <w:rPr>
                <w:sz w:val="18"/>
                <w:szCs w:val="18"/>
              </w:rPr>
              <w:t>Управление муниципальной собственностью в Мошковском сельсовете Бековского района Пензенской области</w:t>
            </w:r>
          </w:p>
        </w:tc>
        <w:tc>
          <w:tcPr>
            <w:tcW w:w="113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всего</w:t>
            </w: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7C66B7">
        <w:trPr>
          <w:trHeight w:val="228"/>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both"/>
              <w:rPr>
                <w:sz w:val="18"/>
                <w:szCs w:val="18"/>
              </w:rPr>
            </w:pPr>
          </w:p>
        </w:tc>
        <w:tc>
          <w:tcPr>
            <w:tcW w:w="1134"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ответственный исполнитель – 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15"/>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15"/>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15"/>
          <w:tblCellSpacing w:w="5" w:type="nil"/>
          <w:jc w:val="center"/>
        </w:trPr>
        <w:tc>
          <w:tcPr>
            <w:tcW w:w="45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bottom w:val="single" w:sz="4" w:space="0" w:color="auto"/>
              <w:right w:val="single" w:sz="4" w:space="0" w:color="auto"/>
            </w:tcBorders>
          </w:tcPr>
          <w:p w:rsidR="0009784B" w:rsidRPr="0009784B" w:rsidRDefault="0009784B" w:rsidP="0009784B">
            <w:pPr>
              <w:rPr>
                <w:sz w:val="18"/>
                <w:szCs w:val="18"/>
              </w:rPr>
            </w:pPr>
          </w:p>
        </w:tc>
        <w:tc>
          <w:tcPr>
            <w:tcW w:w="1211"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FF0000"/>
                <w:sz w:val="18"/>
                <w:szCs w:val="18"/>
              </w:rPr>
            </w:pP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FF0000"/>
                <w:sz w:val="18"/>
                <w:szCs w:val="18"/>
              </w:rPr>
            </w:pP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FF0000"/>
                <w:sz w:val="18"/>
                <w:szCs w:val="18"/>
              </w:rPr>
            </w:pP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FF0000"/>
                <w:sz w:val="18"/>
                <w:szCs w:val="18"/>
              </w:rPr>
            </w:pP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FF0000"/>
                <w:sz w:val="18"/>
                <w:szCs w:val="18"/>
              </w:rPr>
            </w:pP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FF0000"/>
                <w:sz w:val="18"/>
                <w:szCs w:val="18"/>
              </w:rPr>
            </w:pPr>
          </w:p>
        </w:tc>
      </w:tr>
      <w:tr w:rsidR="0009784B" w:rsidRPr="0009784B" w:rsidTr="007C66B7">
        <w:trPr>
          <w:trHeight w:val="121"/>
          <w:tblCellSpacing w:w="5" w:type="nil"/>
          <w:jc w:val="center"/>
        </w:trPr>
        <w:tc>
          <w:tcPr>
            <w:tcW w:w="454"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5.1</w:t>
            </w:r>
          </w:p>
        </w:tc>
        <w:tc>
          <w:tcPr>
            <w:tcW w:w="733" w:type="dxa"/>
            <w:vMerge w:val="restart"/>
            <w:tcBorders>
              <w:top w:val="single" w:sz="4" w:space="0" w:color="auto"/>
              <w:left w:val="single" w:sz="4" w:space="0" w:color="auto"/>
              <w:right w:val="single" w:sz="4" w:space="0" w:color="auto"/>
            </w:tcBorders>
          </w:tcPr>
          <w:p w:rsidR="0009784B" w:rsidRPr="0009784B" w:rsidRDefault="0009784B" w:rsidP="0009784B">
            <w:pPr>
              <w:rPr>
                <w:sz w:val="18"/>
                <w:szCs w:val="18"/>
              </w:rPr>
            </w:pPr>
            <w:r w:rsidRPr="0009784B">
              <w:rPr>
                <w:sz w:val="18"/>
                <w:szCs w:val="18"/>
              </w:rPr>
              <w:t>Основные мероприятия</w:t>
            </w:r>
          </w:p>
        </w:tc>
        <w:tc>
          <w:tcPr>
            <w:tcW w:w="1211"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both"/>
              <w:rPr>
                <w:sz w:val="18"/>
                <w:szCs w:val="18"/>
              </w:rPr>
            </w:pPr>
            <w:r w:rsidRPr="0009784B">
              <w:rPr>
                <w:sz w:val="18"/>
                <w:szCs w:val="18"/>
              </w:rPr>
              <w:t>Обеспечение деятельности по управлению муниципальной собственностью</w:t>
            </w:r>
          </w:p>
        </w:tc>
        <w:tc>
          <w:tcPr>
            <w:tcW w:w="113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всего</w:t>
            </w: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15"/>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both"/>
              <w:rPr>
                <w:sz w:val="18"/>
                <w:szCs w:val="18"/>
              </w:rPr>
            </w:pPr>
          </w:p>
        </w:tc>
        <w:tc>
          <w:tcPr>
            <w:tcW w:w="1134"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ответственный исполнитель – 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15"/>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15"/>
          <w:tblCellSpacing w:w="5" w:type="nil"/>
          <w:jc w:val="center"/>
        </w:trPr>
        <w:tc>
          <w:tcPr>
            <w:tcW w:w="454"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right w:val="single" w:sz="4" w:space="0" w:color="auto"/>
            </w:tcBorders>
          </w:tcPr>
          <w:p w:rsidR="0009784B" w:rsidRPr="0009784B" w:rsidRDefault="0009784B" w:rsidP="0009784B">
            <w:pPr>
              <w:rPr>
                <w:sz w:val="18"/>
                <w:szCs w:val="18"/>
              </w:rPr>
            </w:pPr>
          </w:p>
        </w:tc>
        <w:tc>
          <w:tcPr>
            <w:tcW w:w="1211" w:type="dxa"/>
            <w:vMerge/>
            <w:tcBorders>
              <w:left w:val="single" w:sz="4" w:space="0" w:color="auto"/>
              <w:right w:val="single" w:sz="4"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901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01</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13</w:t>
            </w: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240</w:t>
            </w: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000000"/>
                <w:sz w:val="18"/>
                <w:szCs w:val="18"/>
              </w:rPr>
            </w:pPr>
            <w:r w:rsidRPr="0009784B">
              <w:rPr>
                <w:color w:val="000000"/>
                <w:sz w:val="18"/>
                <w:szCs w:val="18"/>
              </w:rPr>
              <w:t>0,000</w:t>
            </w: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000000"/>
                <w:sz w:val="18"/>
                <w:szCs w:val="18"/>
              </w:rPr>
            </w:pPr>
            <w:r w:rsidRPr="0009784B">
              <w:rPr>
                <w:color w:val="000000"/>
                <w:sz w:val="18"/>
                <w:szCs w:val="18"/>
              </w:rPr>
              <w:t>0,000</w:t>
            </w:r>
          </w:p>
        </w:tc>
      </w:tr>
      <w:tr w:rsidR="0009784B" w:rsidRPr="0009784B" w:rsidTr="0009784B">
        <w:trPr>
          <w:trHeight w:val="415"/>
          <w:tblCellSpacing w:w="5" w:type="nil"/>
          <w:jc w:val="center"/>
        </w:trPr>
        <w:tc>
          <w:tcPr>
            <w:tcW w:w="45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733" w:type="dxa"/>
            <w:vMerge/>
            <w:tcBorders>
              <w:left w:val="single" w:sz="4" w:space="0" w:color="auto"/>
              <w:bottom w:val="single" w:sz="4" w:space="0" w:color="auto"/>
              <w:right w:val="single" w:sz="4" w:space="0" w:color="auto"/>
            </w:tcBorders>
          </w:tcPr>
          <w:p w:rsidR="0009784B" w:rsidRPr="0009784B" w:rsidRDefault="0009784B" w:rsidP="0009784B">
            <w:pPr>
              <w:rPr>
                <w:sz w:val="18"/>
                <w:szCs w:val="18"/>
              </w:rPr>
            </w:pPr>
          </w:p>
        </w:tc>
        <w:tc>
          <w:tcPr>
            <w:tcW w:w="1211"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both"/>
              <w:rPr>
                <w:sz w:val="18"/>
                <w:szCs w:val="18"/>
              </w:rPr>
            </w:pPr>
          </w:p>
        </w:tc>
        <w:tc>
          <w:tcPr>
            <w:tcW w:w="1134"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sz w:val="18"/>
                <w:szCs w:val="18"/>
              </w:rPr>
            </w:pPr>
          </w:p>
        </w:tc>
        <w:tc>
          <w:tcPr>
            <w:tcW w:w="574" w:type="dxa"/>
            <w:tcBorders>
              <w:top w:val="single" w:sz="4" w:space="0" w:color="auto"/>
              <w:left w:val="single" w:sz="4"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9"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sz w:val="18"/>
                <w:szCs w:val="18"/>
              </w:rPr>
            </w:pPr>
          </w:p>
        </w:tc>
        <w:tc>
          <w:tcPr>
            <w:tcW w:w="693"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autoSpaceDE w:val="0"/>
              <w:autoSpaceDN w:val="0"/>
              <w:adjustRightInd w:val="0"/>
              <w:jc w:val="center"/>
              <w:rPr>
                <w:color w:val="FF0000"/>
                <w:sz w:val="18"/>
                <w:szCs w:val="18"/>
              </w:rPr>
            </w:pPr>
          </w:p>
        </w:tc>
        <w:tc>
          <w:tcPr>
            <w:tcW w:w="694" w:type="dxa"/>
            <w:tcBorders>
              <w:top w:val="single" w:sz="4" w:space="0" w:color="auto"/>
              <w:left w:val="single" w:sz="8" w:space="0" w:color="auto"/>
              <w:bottom w:val="single" w:sz="4" w:space="0" w:color="auto"/>
              <w:right w:val="single" w:sz="8" w:space="0" w:color="auto"/>
            </w:tcBorders>
          </w:tcPr>
          <w:p w:rsidR="0009784B" w:rsidRPr="0009784B" w:rsidRDefault="0009784B" w:rsidP="0009784B">
            <w:pPr>
              <w:jc w:val="center"/>
              <w:rPr>
                <w:color w:val="FF0000"/>
                <w:sz w:val="18"/>
                <w:szCs w:val="18"/>
              </w:rPr>
            </w:pPr>
          </w:p>
        </w:tc>
        <w:tc>
          <w:tcPr>
            <w:tcW w:w="694" w:type="dxa"/>
            <w:tcBorders>
              <w:top w:val="single" w:sz="4" w:space="0" w:color="auto"/>
              <w:left w:val="single" w:sz="8" w:space="0" w:color="auto"/>
              <w:bottom w:val="single" w:sz="4" w:space="0" w:color="auto"/>
              <w:right w:val="single" w:sz="4" w:space="0" w:color="auto"/>
            </w:tcBorders>
          </w:tcPr>
          <w:p w:rsidR="0009784B" w:rsidRPr="0009784B" w:rsidRDefault="0009784B" w:rsidP="0009784B">
            <w:pPr>
              <w:jc w:val="center"/>
              <w:rPr>
                <w:color w:val="FF0000"/>
                <w:sz w:val="18"/>
                <w:szCs w:val="18"/>
              </w:rPr>
            </w:pPr>
          </w:p>
        </w:tc>
        <w:tc>
          <w:tcPr>
            <w:tcW w:w="693"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FF0000"/>
                <w:sz w:val="18"/>
                <w:szCs w:val="18"/>
              </w:rPr>
            </w:pP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FF0000"/>
                <w:sz w:val="18"/>
                <w:szCs w:val="18"/>
              </w:rPr>
            </w:pPr>
          </w:p>
        </w:tc>
        <w:tc>
          <w:tcPr>
            <w:tcW w:w="694" w:type="dxa"/>
            <w:tcBorders>
              <w:top w:val="single" w:sz="4" w:space="0" w:color="auto"/>
              <w:left w:val="single" w:sz="4" w:space="0" w:color="auto"/>
              <w:bottom w:val="single" w:sz="4" w:space="0" w:color="auto"/>
              <w:right w:val="single" w:sz="4" w:space="0" w:color="auto"/>
            </w:tcBorders>
          </w:tcPr>
          <w:p w:rsidR="0009784B" w:rsidRPr="0009784B" w:rsidRDefault="0009784B" w:rsidP="0009784B">
            <w:pPr>
              <w:jc w:val="center"/>
              <w:rPr>
                <w:color w:val="FF0000"/>
                <w:sz w:val="18"/>
                <w:szCs w:val="18"/>
              </w:rPr>
            </w:pPr>
          </w:p>
        </w:tc>
      </w:tr>
    </w:tbl>
    <w:p w:rsidR="0009784B" w:rsidRPr="0009784B" w:rsidRDefault="0009784B" w:rsidP="0009784B">
      <w:pPr>
        <w:pStyle w:val="ConsPlusNormal2"/>
        <w:jc w:val="both"/>
        <w:rPr>
          <w:rFonts w:ascii="Times New Roman" w:hAnsi="Times New Roman"/>
          <w:sz w:val="18"/>
          <w:szCs w:val="18"/>
        </w:rPr>
      </w:pPr>
    </w:p>
    <w:p w:rsidR="0009784B" w:rsidRDefault="0009784B" w:rsidP="0009784B">
      <w:pPr>
        <w:autoSpaceDE w:val="0"/>
        <w:autoSpaceDN w:val="0"/>
        <w:adjustRightInd w:val="0"/>
        <w:jc w:val="center"/>
        <w:rPr>
          <w:sz w:val="18"/>
          <w:szCs w:val="18"/>
        </w:rPr>
      </w:pPr>
      <w:r w:rsidRPr="0009784B">
        <w:rPr>
          <w:sz w:val="18"/>
          <w:szCs w:val="18"/>
        </w:rPr>
        <w:t>Приложение № 3</w:t>
      </w:r>
      <w:r>
        <w:rPr>
          <w:sz w:val="18"/>
          <w:szCs w:val="18"/>
        </w:rPr>
        <w:t xml:space="preserve"> </w:t>
      </w:r>
      <w:r w:rsidRPr="0009784B">
        <w:rPr>
          <w:sz w:val="18"/>
          <w:szCs w:val="18"/>
        </w:rPr>
        <w:t>к постановлению администрации</w:t>
      </w:r>
      <w:r>
        <w:rPr>
          <w:sz w:val="18"/>
          <w:szCs w:val="18"/>
        </w:rPr>
        <w:t xml:space="preserve"> </w:t>
      </w:r>
      <w:r w:rsidRPr="0009784B">
        <w:rPr>
          <w:sz w:val="18"/>
          <w:szCs w:val="18"/>
        </w:rPr>
        <w:t>Мошковского сельсовета</w:t>
      </w:r>
      <w:r>
        <w:rPr>
          <w:sz w:val="18"/>
          <w:szCs w:val="18"/>
        </w:rPr>
        <w:t xml:space="preserve"> </w:t>
      </w:r>
      <w:r w:rsidRPr="0009784B">
        <w:rPr>
          <w:sz w:val="18"/>
          <w:szCs w:val="18"/>
        </w:rPr>
        <w:t>от 20.02.2020 № 9</w:t>
      </w:r>
    </w:p>
    <w:p w:rsidR="0009784B" w:rsidRPr="0009784B" w:rsidRDefault="0009784B" w:rsidP="0009784B">
      <w:pPr>
        <w:autoSpaceDE w:val="0"/>
        <w:autoSpaceDN w:val="0"/>
        <w:adjustRightInd w:val="0"/>
        <w:jc w:val="center"/>
        <w:rPr>
          <w:sz w:val="18"/>
          <w:szCs w:val="18"/>
        </w:rPr>
      </w:pPr>
      <w:r w:rsidRPr="0009784B">
        <w:rPr>
          <w:sz w:val="18"/>
          <w:szCs w:val="18"/>
        </w:rPr>
        <w:t>Приложение № 4</w:t>
      </w:r>
      <w:r>
        <w:rPr>
          <w:sz w:val="18"/>
          <w:szCs w:val="18"/>
        </w:rPr>
        <w:t xml:space="preserve"> </w:t>
      </w:r>
      <w:r w:rsidRPr="0009784B">
        <w:rPr>
          <w:sz w:val="18"/>
          <w:szCs w:val="18"/>
        </w:rPr>
        <w:t>к муниципальной программе</w:t>
      </w:r>
    </w:p>
    <w:p w:rsidR="0009784B" w:rsidRPr="0009784B" w:rsidRDefault="0009784B" w:rsidP="0009784B">
      <w:pPr>
        <w:autoSpaceDE w:val="0"/>
        <w:autoSpaceDN w:val="0"/>
        <w:adjustRightInd w:val="0"/>
        <w:jc w:val="center"/>
        <w:rPr>
          <w:sz w:val="18"/>
          <w:szCs w:val="18"/>
        </w:rPr>
      </w:pPr>
      <w:r w:rsidRPr="0009784B">
        <w:rPr>
          <w:sz w:val="18"/>
          <w:szCs w:val="18"/>
        </w:rPr>
        <w:t xml:space="preserve">Мероприятия муниципальной программы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p w:rsidR="0009784B" w:rsidRPr="0009784B" w:rsidRDefault="0009784B" w:rsidP="0009784B">
      <w:pPr>
        <w:tabs>
          <w:tab w:val="left" w:pos="0"/>
        </w:tabs>
        <w:jc w:val="center"/>
        <w:rPr>
          <w:sz w:val="18"/>
          <w:szCs w:val="18"/>
        </w:rPr>
      </w:pPr>
      <w:r w:rsidRPr="0009784B">
        <w:rPr>
          <w:sz w:val="18"/>
          <w:szCs w:val="18"/>
        </w:rPr>
        <w:t>«Развитие территорий, социальной и инженерной инфраструктуры в Мошковском сельсовете Бековского района Пензенской области»</w:t>
      </w:r>
    </w:p>
    <w:p w:rsidR="0009784B" w:rsidRPr="0009784B" w:rsidRDefault="0009784B" w:rsidP="0009784B">
      <w:pPr>
        <w:autoSpaceDE w:val="0"/>
        <w:autoSpaceDN w:val="0"/>
        <w:adjustRightInd w:val="0"/>
        <w:jc w:val="center"/>
        <w:rPr>
          <w:sz w:val="18"/>
          <w:szCs w:val="18"/>
        </w:rPr>
      </w:pPr>
    </w:p>
    <w:tbl>
      <w:tblPr>
        <w:tblW w:w="10479"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26"/>
        <w:gridCol w:w="1646"/>
        <w:gridCol w:w="45"/>
        <w:gridCol w:w="131"/>
        <w:gridCol w:w="1327"/>
        <w:gridCol w:w="709"/>
        <w:gridCol w:w="940"/>
        <w:gridCol w:w="992"/>
        <w:gridCol w:w="992"/>
        <w:gridCol w:w="1134"/>
        <w:gridCol w:w="851"/>
        <w:gridCol w:w="74"/>
        <w:gridCol w:w="1100"/>
        <w:gridCol w:w="12"/>
      </w:tblGrid>
      <w:tr w:rsidR="0009784B" w:rsidRPr="0009784B" w:rsidTr="0009784B">
        <w:trPr>
          <w:tblCellSpacing w:w="5" w:type="nil"/>
          <w:jc w:val="center"/>
        </w:trPr>
        <w:tc>
          <w:tcPr>
            <w:tcW w:w="526" w:type="dxa"/>
            <w:vMerge w:val="restart"/>
          </w:tcPr>
          <w:p w:rsidR="0009784B" w:rsidRPr="0009784B" w:rsidRDefault="0009784B" w:rsidP="0009784B">
            <w:pPr>
              <w:autoSpaceDE w:val="0"/>
              <w:autoSpaceDN w:val="0"/>
              <w:adjustRightInd w:val="0"/>
              <w:jc w:val="center"/>
              <w:rPr>
                <w:sz w:val="18"/>
                <w:szCs w:val="18"/>
              </w:rPr>
            </w:pPr>
            <w:r w:rsidRPr="0009784B">
              <w:rPr>
                <w:sz w:val="18"/>
                <w:szCs w:val="18"/>
              </w:rPr>
              <w:lastRenderedPageBreak/>
              <w:t>№ п/п</w:t>
            </w:r>
          </w:p>
        </w:tc>
        <w:tc>
          <w:tcPr>
            <w:tcW w:w="1646" w:type="dxa"/>
            <w:vMerge w:val="restart"/>
          </w:tcPr>
          <w:p w:rsidR="0009784B" w:rsidRPr="0009784B" w:rsidRDefault="0009784B" w:rsidP="0009784B">
            <w:pPr>
              <w:autoSpaceDE w:val="0"/>
              <w:autoSpaceDN w:val="0"/>
              <w:adjustRightInd w:val="0"/>
              <w:jc w:val="center"/>
              <w:rPr>
                <w:sz w:val="18"/>
                <w:szCs w:val="18"/>
              </w:rPr>
            </w:pPr>
            <w:r w:rsidRPr="0009784B">
              <w:rPr>
                <w:sz w:val="18"/>
                <w:szCs w:val="18"/>
              </w:rPr>
              <w:t>Наименование основного мероприятия</w:t>
            </w:r>
          </w:p>
        </w:tc>
        <w:tc>
          <w:tcPr>
            <w:tcW w:w="1503" w:type="dxa"/>
            <w:gridSpan w:val="3"/>
            <w:vMerge w:val="restart"/>
          </w:tcPr>
          <w:p w:rsidR="0009784B" w:rsidRPr="0009784B" w:rsidRDefault="0009784B" w:rsidP="0009784B">
            <w:pPr>
              <w:autoSpaceDE w:val="0"/>
              <w:autoSpaceDN w:val="0"/>
              <w:adjustRightInd w:val="0"/>
              <w:jc w:val="center"/>
              <w:rPr>
                <w:sz w:val="18"/>
                <w:szCs w:val="18"/>
              </w:rPr>
            </w:pPr>
            <w:r w:rsidRPr="0009784B">
              <w:rPr>
                <w:sz w:val="18"/>
                <w:szCs w:val="18"/>
              </w:rPr>
              <w:t>Исполнители</w:t>
            </w:r>
          </w:p>
        </w:tc>
        <w:tc>
          <w:tcPr>
            <w:tcW w:w="709" w:type="dxa"/>
            <w:vMerge w:val="restart"/>
          </w:tcPr>
          <w:p w:rsidR="0009784B" w:rsidRPr="0009784B" w:rsidRDefault="0009784B" w:rsidP="0009784B">
            <w:pPr>
              <w:autoSpaceDE w:val="0"/>
              <w:autoSpaceDN w:val="0"/>
              <w:adjustRightInd w:val="0"/>
              <w:jc w:val="center"/>
              <w:rPr>
                <w:sz w:val="18"/>
                <w:szCs w:val="18"/>
              </w:rPr>
            </w:pPr>
            <w:r w:rsidRPr="0009784B">
              <w:rPr>
                <w:sz w:val="18"/>
                <w:szCs w:val="18"/>
              </w:rPr>
              <w:t>Срок исполнения (год)</w:t>
            </w:r>
          </w:p>
        </w:tc>
        <w:tc>
          <w:tcPr>
            <w:tcW w:w="4909" w:type="dxa"/>
            <w:gridSpan w:val="5"/>
          </w:tcPr>
          <w:p w:rsidR="0009784B" w:rsidRPr="0009784B" w:rsidRDefault="0009784B" w:rsidP="0009784B">
            <w:pPr>
              <w:autoSpaceDE w:val="0"/>
              <w:autoSpaceDN w:val="0"/>
              <w:adjustRightInd w:val="0"/>
              <w:ind w:hanging="74"/>
              <w:jc w:val="center"/>
              <w:rPr>
                <w:sz w:val="18"/>
                <w:szCs w:val="18"/>
              </w:rPr>
            </w:pPr>
            <w:r w:rsidRPr="0009784B">
              <w:rPr>
                <w:sz w:val="18"/>
                <w:szCs w:val="18"/>
              </w:rPr>
              <w:t>Объем финансирования, тыс. рублей</w:t>
            </w:r>
          </w:p>
        </w:tc>
        <w:tc>
          <w:tcPr>
            <w:tcW w:w="1186" w:type="dxa"/>
            <w:gridSpan w:val="3"/>
          </w:tcPr>
          <w:p w:rsidR="0009784B" w:rsidRPr="0009784B" w:rsidRDefault="0009784B" w:rsidP="0009784B">
            <w:pPr>
              <w:autoSpaceDE w:val="0"/>
              <w:autoSpaceDN w:val="0"/>
              <w:adjustRightInd w:val="0"/>
              <w:jc w:val="center"/>
              <w:rPr>
                <w:sz w:val="18"/>
                <w:szCs w:val="18"/>
              </w:rPr>
            </w:pPr>
            <w:r w:rsidRPr="0009784B">
              <w:rPr>
                <w:sz w:val="18"/>
                <w:szCs w:val="18"/>
              </w:rPr>
              <w:t>Показатели результата мероприятия по годам (ожидаемый непосредственный результат)</w:t>
            </w:r>
          </w:p>
        </w:tc>
      </w:tr>
      <w:tr w:rsidR="0009784B" w:rsidRPr="0009784B" w:rsidTr="0009784B">
        <w:trPr>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46" w:type="dxa"/>
            <w:vMerge/>
          </w:tcPr>
          <w:p w:rsidR="0009784B" w:rsidRPr="0009784B" w:rsidRDefault="0009784B" w:rsidP="0009784B">
            <w:pPr>
              <w:autoSpaceDE w:val="0"/>
              <w:autoSpaceDN w:val="0"/>
              <w:adjustRightInd w:val="0"/>
              <w:jc w:val="center"/>
              <w:rPr>
                <w:sz w:val="18"/>
                <w:szCs w:val="18"/>
              </w:rPr>
            </w:pPr>
          </w:p>
        </w:tc>
        <w:tc>
          <w:tcPr>
            <w:tcW w:w="1503" w:type="dxa"/>
            <w:gridSpan w:val="3"/>
            <w:vMerge/>
          </w:tcPr>
          <w:p w:rsidR="0009784B" w:rsidRPr="0009784B" w:rsidRDefault="0009784B" w:rsidP="0009784B">
            <w:pPr>
              <w:autoSpaceDE w:val="0"/>
              <w:autoSpaceDN w:val="0"/>
              <w:adjustRightInd w:val="0"/>
              <w:jc w:val="center"/>
              <w:rPr>
                <w:sz w:val="18"/>
                <w:szCs w:val="18"/>
              </w:rPr>
            </w:pPr>
          </w:p>
        </w:tc>
        <w:tc>
          <w:tcPr>
            <w:tcW w:w="709" w:type="dxa"/>
            <w:vMerge/>
          </w:tcPr>
          <w:p w:rsidR="0009784B" w:rsidRPr="0009784B" w:rsidRDefault="0009784B" w:rsidP="0009784B">
            <w:pPr>
              <w:autoSpaceDE w:val="0"/>
              <w:autoSpaceDN w:val="0"/>
              <w:adjustRightInd w:val="0"/>
              <w:jc w:val="center"/>
              <w:rPr>
                <w:sz w:val="18"/>
                <w:szCs w:val="18"/>
              </w:rPr>
            </w:pPr>
          </w:p>
        </w:tc>
        <w:tc>
          <w:tcPr>
            <w:tcW w:w="940" w:type="dxa"/>
          </w:tcPr>
          <w:p w:rsidR="0009784B" w:rsidRPr="0009784B" w:rsidRDefault="0009784B" w:rsidP="0009784B">
            <w:pPr>
              <w:pStyle w:val="ConsPlusNormal2"/>
              <w:jc w:val="center"/>
              <w:rPr>
                <w:rFonts w:ascii="Times New Roman" w:hAnsi="Times New Roman"/>
                <w:sz w:val="18"/>
                <w:szCs w:val="18"/>
              </w:rPr>
            </w:pPr>
            <w:r w:rsidRPr="0009784B">
              <w:rPr>
                <w:rFonts w:ascii="Times New Roman" w:hAnsi="Times New Roman"/>
                <w:sz w:val="18"/>
                <w:szCs w:val="18"/>
              </w:rPr>
              <w:t>всего</w:t>
            </w:r>
          </w:p>
        </w:tc>
        <w:tc>
          <w:tcPr>
            <w:tcW w:w="992" w:type="dxa"/>
          </w:tcPr>
          <w:p w:rsidR="0009784B" w:rsidRPr="0009784B" w:rsidRDefault="0009784B" w:rsidP="0009784B">
            <w:pPr>
              <w:pStyle w:val="ConsPlusNormal2"/>
              <w:jc w:val="center"/>
              <w:rPr>
                <w:rFonts w:ascii="Times New Roman" w:hAnsi="Times New Roman"/>
                <w:sz w:val="18"/>
                <w:szCs w:val="18"/>
              </w:rPr>
            </w:pPr>
            <w:r w:rsidRPr="0009784B">
              <w:rPr>
                <w:rFonts w:ascii="Times New Roman" w:hAnsi="Times New Roman"/>
                <w:sz w:val="18"/>
                <w:szCs w:val="18"/>
              </w:rPr>
              <w:t>местный бюджет</w:t>
            </w:r>
          </w:p>
        </w:tc>
        <w:tc>
          <w:tcPr>
            <w:tcW w:w="992" w:type="dxa"/>
          </w:tcPr>
          <w:p w:rsidR="0009784B" w:rsidRPr="0009784B" w:rsidRDefault="0009784B" w:rsidP="0009784B">
            <w:pPr>
              <w:pStyle w:val="ConsPlusNormal2"/>
              <w:jc w:val="center"/>
              <w:rPr>
                <w:rFonts w:ascii="Times New Roman" w:hAnsi="Times New Roman"/>
                <w:sz w:val="18"/>
                <w:szCs w:val="18"/>
              </w:rPr>
            </w:pPr>
            <w:r w:rsidRPr="0009784B">
              <w:rPr>
                <w:rFonts w:ascii="Times New Roman" w:hAnsi="Times New Roman"/>
                <w:sz w:val="18"/>
                <w:szCs w:val="18"/>
              </w:rPr>
              <w:t>областной бюджет</w:t>
            </w:r>
          </w:p>
        </w:tc>
        <w:tc>
          <w:tcPr>
            <w:tcW w:w="1134" w:type="dxa"/>
          </w:tcPr>
          <w:p w:rsidR="0009784B" w:rsidRPr="0009784B" w:rsidRDefault="0009784B" w:rsidP="0009784B">
            <w:pPr>
              <w:pStyle w:val="ConsPlusNormal2"/>
              <w:jc w:val="center"/>
              <w:rPr>
                <w:rFonts w:ascii="Times New Roman" w:hAnsi="Times New Roman"/>
                <w:sz w:val="18"/>
                <w:szCs w:val="18"/>
              </w:rPr>
            </w:pPr>
            <w:r w:rsidRPr="0009784B">
              <w:rPr>
                <w:rFonts w:ascii="Times New Roman" w:hAnsi="Times New Roman"/>
                <w:sz w:val="18"/>
                <w:szCs w:val="18"/>
              </w:rPr>
              <w:t>федеральный бюджет</w:t>
            </w:r>
          </w:p>
        </w:tc>
        <w:tc>
          <w:tcPr>
            <w:tcW w:w="851" w:type="dxa"/>
          </w:tcPr>
          <w:p w:rsidR="0009784B" w:rsidRPr="0009784B" w:rsidRDefault="0009784B" w:rsidP="0009784B">
            <w:pPr>
              <w:pStyle w:val="ConsPlusNormal2"/>
              <w:jc w:val="center"/>
              <w:rPr>
                <w:rFonts w:ascii="Times New Roman" w:hAnsi="Times New Roman"/>
                <w:sz w:val="18"/>
                <w:szCs w:val="18"/>
              </w:rPr>
            </w:pPr>
            <w:r w:rsidRPr="0009784B">
              <w:rPr>
                <w:rFonts w:ascii="Times New Roman" w:hAnsi="Times New Roman"/>
                <w:sz w:val="18"/>
                <w:szCs w:val="18"/>
              </w:rPr>
              <w:t>внебюджетные средства</w:t>
            </w:r>
          </w:p>
        </w:tc>
        <w:tc>
          <w:tcPr>
            <w:tcW w:w="1186" w:type="dxa"/>
            <w:gridSpan w:val="3"/>
          </w:tcPr>
          <w:p w:rsidR="0009784B" w:rsidRPr="0009784B" w:rsidRDefault="0009784B" w:rsidP="0009784B">
            <w:pPr>
              <w:autoSpaceDE w:val="0"/>
              <w:autoSpaceDN w:val="0"/>
              <w:adjustRightInd w:val="0"/>
              <w:jc w:val="center"/>
              <w:rPr>
                <w:sz w:val="18"/>
                <w:szCs w:val="18"/>
              </w:rPr>
            </w:pPr>
          </w:p>
        </w:tc>
      </w:tr>
      <w:tr w:rsidR="0009784B" w:rsidRPr="0009784B" w:rsidTr="0009784B">
        <w:trPr>
          <w:tblCellSpacing w:w="5" w:type="nil"/>
          <w:jc w:val="center"/>
        </w:trPr>
        <w:tc>
          <w:tcPr>
            <w:tcW w:w="526" w:type="dxa"/>
          </w:tcPr>
          <w:p w:rsidR="0009784B" w:rsidRPr="0009784B" w:rsidRDefault="0009784B" w:rsidP="0009784B">
            <w:pPr>
              <w:autoSpaceDE w:val="0"/>
              <w:autoSpaceDN w:val="0"/>
              <w:adjustRightInd w:val="0"/>
              <w:jc w:val="center"/>
              <w:rPr>
                <w:sz w:val="18"/>
                <w:szCs w:val="18"/>
              </w:rPr>
            </w:pPr>
            <w:r w:rsidRPr="0009784B">
              <w:rPr>
                <w:sz w:val="18"/>
                <w:szCs w:val="18"/>
              </w:rPr>
              <w:t>1</w:t>
            </w:r>
          </w:p>
        </w:tc>
        <w:tc>
          <w:tcPr>
            <w:tcW w:w="1646" w:type="dxa"/>
          </w:tcPr>
          <w:p w:rsidR="0009784B" w:rsidRPr="0009784B" w:rsidRDefault="0009784B" w:rsidP="0009784B">
            <w:pPr>
              <w:autoSpaceDE w:val="0"/>
              <w:autoSpaceDN w:val="0"/>
              <w:adjustRightInd w:val="0"/>
              <w:jc w:val="center"/>
              <w:rPr>
                <w:sz w:val="18"/>
                <w:szCs w:val="18"/>
              </w:rPr>
            </w:pPr>
            <w:r w:rsidRPr="0009784B">
              <w:rPr>
                <w:sz w:val="18"/>
                <w:szCs w:val="18"/>
              </w:rPr>
              <w:t>2</w:t>
            </w:r>
          </w:p>
        </w:tc>
        <w:tc>
          <w:tcPr>
            <w:tcW w:w="1503" w:type="dxa"/>
            <w:gridSpan w:val="3"/>
          </w:tcPr>
          <w:p w:rsidR="0009784B" w:rsidRPr="0009784B" w:rsidRDefault="0009784B" w:rsidP="0009784B">
            <w:pPr>
              <w:autoSpaceDE w:val="0"/>
              <w:autoSpaceDN w:val="0"/>
              <w:adjustRightInd w:val="0"/>
              <w:jc w:val="center"/>
              <w:rPr>
                <w:sz w:val="18"/>
                <w:szCs w:val="18"/>
              </w:rPr>
            </w:pPr>
            <w:r w:rsidRPr="0009784B">
              <w:rPr>
                <w:sz w:val="18"/>
                <w:szCs w:val="18"/>
              </w:rPr>
              <w:t>3</w:t>
            </w: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4</w:t>
            </w:r>
          </w:p>
        </w:tc>
        <w:tc>
          <w:tcPr>
            <w:tcW w:w="940" w:type="dxa"/>
          </w:tcPr>
          <w:p w:rsidR="0009784B" w:rsidRPr="0009784B" w:rsidRDefault="0009784B" w:rsidP="0009784B">
            <w:pPr>
              <w:autoSpaceDE w:val="0"/>
              <w:autoSpaceDN w:val="0"/>
              <w:adjustRightInd w:val="0"/>
              <w:jc w:val="center"/>
              <w:rPr>
                <w:sz w:val="18"/>
                <w:szCs w:val="18"/>
              </w:rPr>
            </w:pPr>
            <w:r w:rsidRPr="0009784B">
              <w:rPr>
                <w:sz w:val="18"/>
                <w:szCs w:val="18"/>
              </w:rPr>
              <w:t>5</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6</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7</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8</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9</w:t>
            </w:r>
          </w:p>
        </w:tc>
        <w:tc>
          <w:tcPr>
            <w:tcW w:w="1186" w:type="dxa"/>
            <w:gridSpan w:val="3"/>
          </w:tcPr>
          <w:p w:rsidR="0009784B" w:rsidRPr="0009784B" w:rsidRDefault="0009784B" w:rsidP="0009784B">
            <w:pPr>
              <w:autoSpaceDE w:val="0"/>
              <w:autoSpaceDN w:val="0"/>
              <w:adjustRightInd w:val="0"/>
              <w:jc w:val="center"/>
              <w:rPr>
                <w:sz w:val="18"/>
                <w:szCs w:val="18"/>
              </w:rPr>
            </w:pPr>
            <w:r w:rsidRPr="0009784B">
              <w:rPr>
                <w:sz w:val="18"/>
                <w:szCs w:val="18"/>
              </w:rPr>
              <w:t>10</w:t>
            </w:r>
          </w:p>
        </w:tc>
      </w:tr>
      <w:tr w:rsidR="0009784B" w:rsidRPr="0009784B" w:rsidTr="0009784B">
        <w:trPr>
          <w:tblCellSpacing w:w="5" w:type="nil"/>
          <w:jc w:val="center"/>
        </w:trPr>
        <w:tc>
          <w:tcPr>
            <w:tcW w:w="10479" w:type="dxa"/>
            <w:gridSpan w:val="14"/>
          </w:tcPr>
          <w:p w:rsidR="0009784B" w:rsidRPr="0009784B" w:rsidRDefault="0009784B" w:rsidP="0009784B">
            <w:pPr>
              <w:autoSpaceDE w:val="0"/>
              <w:autoSpaceDN w:val="0"/>
              <w:adjustRightInd w:val="0"/>
              <w:rPr>
                <w:sz w:val="18"/>
                <w:szCs w:val="18"/>
              </w:rPr>
            </w:pPr>
            <w:r w:rsidRPr="0009784B">
              <w:rPr>
                <w:sz w:val="18"/>
                <w:szCs w:val="18"/>
              </w:rPr>
              <w:t xml:space="preserve">Подпрограмма 1 «Модернизация и развитие территориальной сети автомобильных дорог общего пользования местного значения в границах населенных пунктов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r w:rsidRPr="0009784B">
              <w:rPr>
                <w:snapToGrid w:val="0"/>
                <w:sz w:val="18"/>
                <w:szCs w:val="18"/>
              </w:rPr>
              <w:t>»</w:t>
            </w:r>
            <w:r w:rsidRPr="0009784B">
              <w:rPr>
                <w:sz w:val="18"/>
                <w:szCs w:val="18"/>
              </w:rPr>
              <w:t xml:space="preserve"> </w:t>
            </w:r>
          </w:p>
        </w:tc>
      </w:tr>
      <w:tr w:rsidR="0009784B" w:rsidRPr="0009784B" w:rsidTr="0009784B">
        <w:trPr>
          <w:tblCellSpacing w:w="5" w:type="nil"/>
          <w:jc w:val="center"/>
        </w:trPr>
        <w:tc>
          <w:tcPr>
            <w:tcW w:w="10479" w:type="dxa"/>
            <w:gridSpan w:val="14"/>
          </w:tcPr>
          <w:p w:rsidR="0009784B" w:rsidRPr="0009784B" w:rsidRDefault="0009784B" w:rsidP="0009784B">
            <w:pPr>
              <w:jc w:val="both"/>
              <w:rPr>
                <w:sz w:val="18"/>
                <w:szCs w:val="18"/>
              </w:rPr>
            </w:pPr>
            <w:r w:rsidRPr="0009784B">
              <w:rPr>
                <w:sz w:val="18"/>
                <w:szCs w:val="18"/>
              </w:rPr>
              <w:t>Цель подпрограммы:</w:t>
            </w:r>
          </w:p>
          <w:p w:rsidR="0009784B" w:rsidRPr="0009784B" w:rsidRDefault="0009784B" w:rsidP="0009784B">
            <w:pPr>
              <w:jc w:val="both"/>
              <w:rPr>
                <w:sz w:val="18"/>
                <w:szCs w:val="18"/>
              </w:rPr>
            </w:pPr>
            <w:r w:rsidRPr="0009784B">
              <w:rPr>
                <w:sz w:val="18"/>
                <w:szCs w:val="18"/>
              </w:rPr>
              <w:t xml:space="preserve"> -повышение качества сети автомобильных дорог местного значения в границах населенных пунктов </w:t>
            </w:r>
            <w:r w:rsidRPr="0009784B">
              <w:rPr>
                <w:color w:val="000000"/>
                <w:sz w:val="18"/>
                <w:szCs w:val="18"/>
              </w:rPr>
              <w:t>Мошковского</w:t>
            </w:r>
            <w:r w:rsidRPr="0009784B">
              <w:rPr>
                <w:sz w:val="18"/>
                <w:szCs w:val="18"/>
              </w:rPr>
              <w:t xml:space="preserve"> сельсовета Бековского района.</w:t>
            </w:r>
          </w:p>
        </w:tc>
      </w:tr>
      <w:tr w:rsidR="0009784B" w:rsidRPr="0009784B" w:rsidTr="0009784B">
        <w:trPr>
          <w:tblCellSpacing w:w="5" w:type="nil"/>
          <w:jc w:val="center"/>
        </w:trPr>
        <w:tc>
          <w:tcPr>
            <w:tcW w:w="10479" w:type="dxa"/>
            <w:gridSpan w:val="14"/>
          </w:tcPr>
          <w:p w:rsidR="0009784B" w:rsidRPr="0009784B" w:rsidRDefault="0009784B" w:rsidP="0009784B">
            <w:pPr>
              <w:jc w:val="both"/>
              <w:rPr>
                <w:sz w:val="18"/>
                <w:szCs w:val="18"/>
              </w:rPr>
            </w:pPr>
            <w:r w:rsidRPr="0009784B">
              <w:rPr>
                <w:sz w:val="18"/>
                <w:szCs w:val="18"/>
              </w:rPr>
              <w:t xml:space="preserve">Задача подпрограммы: </w:t>
            </w:r>
          </w:p>
          <w:p w:rsidR="0009784B" w:rsidRPr="0009784B" w:rsidRDefault="0009784B" w:rsidP="0009784B">
            <w:pPr>
              <w:jc w:val="both"/>
              <w:rPr>
                <w:sz w:val="18"/>
                <w:szCs w:val="18"/>
              </w:rPr>
            </w:pPr>
            <w:r w:rsidRPr="0009784B">
              <w:rPr>
                <w:sz w:val="18"/>
                <w:szCs w:val="18"/>
              </w:rPr>
              <w:t xml:space="preserve">- содержание и сохранность автомобильных дорог общего пользования местного значения в границах населенных пунктов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p w:rsidR="0009784B" w:rsidRPr="0009784B" w:rsidRDefault="0009784B" w:rsidP="0009784B">
            <w:pPr>
              <w:jc w:val="both"/>
              <w:rPr>
                <w:sz w:val="18"/>
                <w:szCs w:val="18"/>
              </w:rPr>
            </w:pPr>
            <w:r w:rsidRPr="0009784B">
              <w:rPr>
                <w:sz w:val="18"/>
                <w:szCs w:val="18"/>
              </w:rPr>
              <w:t xml:space="preserve">-капитальный ремонт и ремонт автомобильных дорог общего пользования местного значения в границах населенных пунктов </w:t>
            </w:r>
            <w:r w:rsidRPr="0009784B">
              <w:rPr>
                <w:color w:val="000000"/>
                <w:sz w:val="18"/>
                <w:szCs w:val="18"/>
              </w:rPr>
              <w:t>Мошковского</w:t>
            </w:r>
            <w:r w:rsidRPr="0009784B">
              <w:rPr>
                <w:sz w:val="18"/>
                <w:szCs w:val="18"/>
              </w:rPr>
              <w:t xml:space="preserve"> сельсовета Бековского района Пензенской области. </w:t>
            </w:r>
          </w:p>
        </w:tc>
      </w:tr>
      <w:tr w:rsidR="0009784B" w:rsidRPr="0009784B" w:rsidTr="0009784B">
        <w:trPr>
          <w:trHeight w:val="273"/>
          <w:tblCellSpacing w:w="5" w:type="nil"/>
          <w:jc w:val="center"/>
        </w:trPr>
        <w:tc>
          <w:tcPr>
            <w:tcW w:w="526" w:type="dxa"/>
            <w:vMerge w:val="restart"/>
          </w:tcPr>
          <w:p w:rsidR="0009784B" w:rsidRPr="0009784B" w:rsidRDefault="0009784B" w:rsidP="0009784B">
            <w:pPr>
              <w:autoSpaceDE w:val="0"/>
              <w:autoSpaceDN w:val="0"/>
              <w:adjustRightInd w:val="0"/>
              <w:jc w:val="center"/>
              <w:rPr>
                <w:sz w:val="18"/>
                <w:szCs w:val="18"/>
                <w:lang w:val="en-GB"/>
              </w:rPr>
            </w:pPr>
            <w:r w:rsidRPr="0009784B">
              <w:rPr>
                <w:sz w:val="18"/>
                <w:szCs w:val="18"/>
              </w:rPr>
              <w:t>1.1</w:t>
            </w:r>
          </w:p>
        </w:tc>
        <w:tc>
          <w:tcPr>
            <w:tcW w:w="1691" w:type="dxa"/>
            <w:gridSpan w:val="2"/>
            <w:vMerge w:val="restart"/>
          </w:tcPr>
          <w:p w:rsidR="0009784B" w:rsidRPr="0009784B" w:rsidRDefault="0009784B" w:rsidP="0009784B">
            <w:pPr>
              <w:autoSpaceDE w:val="0"/>
              <w:autoSpaceDN w:val="0"/>
              <w:adjustRightInd w:val="0"/>
              <w:rPr>
                <w:sz w:val="18"/>
                <w:szCs w:val="18"/>
              </w:rPr>
            </w:pPr>
            <w:r w:rsidRPr="0009784B">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458" w:type="dxa"/>
            <w:gridSpan w:val="2"/>
            <w:vMerge w:val="restart"/>
          </w:tcPr>
          <w:p w:rsidR="0009784B" w:rsidRPr="0009784B" w:rsidRDefault="0009784B" w:rsidP="0009784B">
            <w:pPr>
              <w:autoSpaceDE w:val="0"/>
              <w:autoSpaceDN w:val="0"/>
              <w:adjustRightInd w:val="0"/>
              <w:rPr>
                <w:sz w:val="18"/>
                <w:szCs w:val="18"/>
              </w:rPr>
            </w:pPr>
            <w:r w:rsidRPr="0009784B">
              <w:rPr>
                <w:sz w:val="18"/>
                <w:szCs w:val="18"/>
              </w:rPr>
              <w:t xml:space="preserve">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709" w:type="dxa"/>
          </w:tcPr>
          <w:p w:rsidR="0009784B" w:rsidRPr="0009784B" w:rsidRDefault="0009784B" w:rsidP="0009784B">
            <w:pPr>
              <w:autoSpaceDE w:val="0"/>
              <w:autoSpaceDN w:val="0"/>
              <w:adjustRightInd w:val="0"/>
              <w:rPr>
                <w:sz w:val="18"/>
                <w:szCs w:val="18"/>
              </w:rPr>
            </w:pPr>
            <w:r w:rsidRPr="0009784B">
              <w:rPr>
                <w:sz w:val="18"/>
                <w:szCs w:val="18"/>
              </w:rPr>
              <w:t xml:space="preserve">Итого </w:t>
            </w:r>
          </w:p>
        </w:tc>
        <w:tc>
          <w:tcPr>
            <w:tcW w:w="940" w:type="dxa"/>
          </w:tcPr>
          <w:p w:rsidR="0009784B" w:rsidRPr="0009784B" w:rsidRDefault="0009784B" w:rsidP="0009784B">
            <w:pPr>
              <w:jc w:val="center"/>
              <w:rPr>
                <w:color w:val="000000"/>
                <w:sz w:val="18"/>
                <w:szCs w:val="18"/>
              </w:rPr>
            </w:pPr>
            <w:r w:rsidRPr="0009784B">
              <w:rPr>
                <w:color w:val="000000"/>
                <w:sz w:val="18"/>
                <w:szCs w:val="18"/>
              </w:rPr>
              <w:t>2759,061</w:t>
            </w:r>
          </w:p>
        </w:tc>
        <w:tc>
          <w:tcPr>
            <w:tcW w:w="992" w:type="dxa"/>
          </w:tcPr>
          <w:p w:rsidR="0009784B" w:rsidRPr="0009784B" w:rsidRDefault="0009784B" w:rsidP="0009784B">
            <w:pPr>
              <w:jc w:val="center"/>
              <w:rPr>
                <w:color w:val="000000"/>
                <w:sz w:val="18"/>
                <w:szCs w:val="18"/>
              </w:rPr>
            </w:pPr>
            <w:r w:rsidRPr="0009784B">
              <w:rPr>
                <w:color w:val="000000"/>
                <w:sz w:val="18"/>
                <w:szCs w:val="18"/>
              </w:rPr>
              <w:t>2759,061</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270"/>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Pr>
          <w:p w:rsidR="0009784B" w:rsidRPr="0009784B" w:rsidRDefault="0009784B" w:rsidP="0009784B">
            <w:pPr>
              <w:jc w:val="center"/>
              <w:rPr>
                <w:color w:val="000000"/>
                <w:sz w:val="18"/>
                <w:szCs w:val="18"/>
              </w:rPr>
            </w:pPr>
            <w:r w:rsidRPr="0009784B">
              <w:rPr>
                <w:color w:val="000000"/>
                <w:sz w:val="18"/>
                <w:szCs w:val="18"/>
              </w:rPr>
              <w:t>361,000</w:t>
            </w:r>
          </w:p>
        </w:tc>
        <w:tc>
          <w:tcPr>
            <w:tcW w:w="992" w:type="dxa"/>
          </w:tcPr>
          <w:p w:rsidR="0009784B" w:rsidRPr="0009784B" w:rsidRDefault="0009784B" w:rsidP="0009784B">
            <w:pPr>
              <w:jc w:val="center"/>
              <w:rPr>
                <w:color w:val="000000"/>
                <w:sz w:val="18"/>
                <w:szCs w:val="18"/>
              </w:rPr>
            </w:pPr>
            <w:r w:rsidRPr="0009784B">
              <w:rPr>
                <w:color w:val="000000"/>
                <w:sz w:val="18"/>
                <w:szCs w:val="18"/>
              </w:rPr>
              <w:t>361,000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260"/>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Pr>
          <w:p w:rsidR="0009784B" w:rsidRPr="0009784B" w:rsidRDefault="0009784B" w:rsidP="0009784B">
            <w:pPr>
              <w:jc w:val="center"/>
              <w:rPr>
                <w:sz w:val="18"/>
                <w:szCs w:val="18"/>
              </w:rPr>
            </w:pPr>
            <w:r w:rsidRPr="0009784B">
              <w:rPr>
                <w:sz w:val="18"/>
                <w:szCs w:val="18"/>
              </w:rPr>
              <w:t>738,061</w:t>
            </w:r>
          </w:p>
        </w:tc>
        <w:tc>
          <w:tcPr>
            <w:tcW w:w="992" w:type="dxa"/>
          </w:tcPr>
          <w:p w:rsidR="0009784B" w:rsidRPr="0009784B" w:rsidRDefault="0009784B" w:rsidP="0009784B">
            <w:pPr>
              <w:jc w:val="center"/>
              <w:rPr>
                <w:sz w:val="18"/>
                <w:szCs w:val="18"/>
              </w:rPr>
            </w:pPr>
            <w:r w:rsidRPr="0009784B">
              <w:rPr>
                <w:sz w:val="18"/>
                <w:szCs w:val="18"/>
              </w:rPr>
              <w:t>738,061</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390"/>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164"/>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155"/>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390"/>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164"/>
          <w:tblCellSpacing w:w="5" w:type="nil"/>
          <w:jc w:val="center"/>
        </w:trPr>
        <w:tc>
          <w:tcPr>
            <w:tcW w:w="3675" w:type="dxa"/>
            <w:gridSpan w:val="5"/>
            <w:vMerge w:val="restart"/>
          </w:tcPr>
          <w:p w:rsidR="0009784B" w:rsidRPr="0009784B" w:rsidRDefault="0009784B" w:rsidP="0009784B">
            <w:pPr>
              <w:autoSpaceDE w:val="0"/>
              <w:autoSpaceDN w:val="0"/>
              <w:adjustRightInd w:val="0"/>
              <w:rPr>
                <w:sz w:val="18"/>
                <w:szCs w:val="18"/>
              </w:rPr>
            </w:pPr>
            <w:r w:rsidRPr="0009784B">
              <w:rPr>
                <w:sz w:val="18"/>
                <w:szCs w:val="18"/>
              </w:rPr>
              <w:t>Итого по подпрограмме № 1</w:t>
            </w:r>
          </w:p>
        </w:tc>
        <w:tc>
          <w:tcPr>
            <w:tcW w:w="709" w:type="dxa"/>
          </w:tcPr>
          <w:p w:rsidR="0009784B" w:rsidRPr="0009784B" w:rsidRDefault="0009784B" w:rsidP="0009784B">
            <w:pPr>
              <w:autoSpaceDE w:val="0"/>
              <w:autoSpaceDN w:val="0"/>
              <w:adjustRightInd w:val="0"/>
              <w:rPr>
                <w:sz w:val="18"/>
                <w:szCs w:val="18"/>
              </w:rPr>
            </w:pPr>
            <w:r w:rsidRPr="0009784B">
              <w:rPr>
                <w:sz w:val="18"/>
                <w:szCs w:val="18"/>
              </w:rPr>
              <w:t xml:space="preserve">Итого </w:t>
            </w:r>
          </w:p>
        </w:tc>
        <w:tc>
          <w:tcPr>
            <w:tcW w:w="940" w:type="dxa"/>
          </w:tcPr>
          <w:p w:rsidR="0009784B" w:rsidRPr="0009784B" w:rsidRDefault="0009784B" w:rsidP="0009784B">
            <w:pPr>
              <w:jc w:val="center"/>
              <w:rPr>
                <w:color w:val="000000"/>
                <w:sz w:val="18"/>
                <w:szCs w:val="18"/>
              </w:rPr>
            </w:pPr>
            <w:r w:rsidRPr="0009784B">
              <w:rPr>
                <w:color w:val="000000"/>
                <w:sz w:val="18"/>
                <w:szCs w:val="18"/>
              </w:rPr>
              <w:t>2759,061</w:t>
            </w:r>
          </w:p>
        </w:tc>
        <w:tc>
          <w:tcPr>
            <w:tcW w:w="992" w:type="dxa"/>
          </w:tcPr>
          <w:p w:rsidR="0009784B" w:rsidRPr="0009784B" w:rsidRDefault="0009784B" w:rsidP="0009784B">
            <w:pPr>
              <w:jc w:val="center"/>
              <w:rPr>
                <w:color w:val="000000"/>
                <w:sz w:val="18"/>
                <w:szCs w:val="18"/>
              </w:rPr>
            </w:pPr>
            <w:r w:rsidRPr="0009784B">
              <w:rPr>
                <w:color w:val="000000"/>
                <w:sz w:val="18"/>
                <w:szCs w:val="18"/>
              </w:rPr>
              <w:t>2759,061</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309"/>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Pr>
          <w:p w:rsidR="0009784B" w:rsidRPr="0009784B" w:rsidRDefault="0009784B" w:rsidP="0009784B">
            <w:pPr>
              <w:jc w:val="center"/>
              <w:rPr>
                <w:color w:val="000000"/>
                <w:sz w:val="18"/>
                <w:szCs w:val="18"/>
              </w:rPr>
            </w:pPr>
            <w:r w:rsidRPr="0009784B">
              <w:rPr>
                <w:color w:val="000000"/>
                <w:sz w:val="18"/>
                <w:szCs w:val="18"/>
              </w:rPr>
              <w:t>361,000</w:t>
            </w:r>
          </w:p>
        </w:tc>
        <w:tc>
          <w:tcPr>
            <w:tcW w:w="992" w:type="dxa"/>
          </w:tcPr>
          <w:p w:rsidR="0009784B" w:rsidRPr="0009784B" w:rsidRDefault="0009784B" w:rsidP="0009784B">
            <w:pPr>
              <w:jc w:val="center"/>
              <w:rPr>
                <w:color w:val="000000"/>
                <w:sz w:val="18"/>
                <w:szCs w:val="18"/>
              </w:rPr>
            </w:pPr>
            <w:r w:rsidRPr="0009784B">
              <w:rPr>
                <w:color w:val="000000"/>
                <w:sz w:val="18"/>
                <w:szCs w:val="18"/>
              </w:rPr>
              <w:t>361,000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116"/>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Pr>
          <w:p w:rsidR="0009784B" w:rsidRPr="0009784B" w:rsidRDefault="0009784B" w:rsidP="0009784B">
            <w:pPr>
              <w:jc w:val="center"/>
              <w:rPr>
                <w:sz w:val="18"/>
                <w:szCs w:val="18"/>
              </w:rPr>
            </w:pPr>
            <w:r w:rsidRPr="0009784B">
              <w:rPr>
                <w:sz w:val="18"/>
                <w:szCs w:val="18"/>
              </w:rPr>
              <w:t>738,061</w:t>
            </w:r>
          </w:p>
        </w:tc>
        <w:tc>
          <w:tcPr>
            <w:tcW w:w="992" w:type="dxa"/>
          </w:tcPr>
          <w:p w:rsidR="0009784B" w:rsidRPr="0009784B" w:rsidRDefault="0009784B" w:rsidP="0009784B">
            <w:pPr>
              <w:jc w:val="center"/>
              <w:rPr>
                <w:sz w:val="18"/>
                <w:szCs w:val="18"/>
              </w:rPr>
            </w:pPr>
            <w:r w:rsidRPr="0009784B">
              <w:rPr>
                <w:sz w:val="18"/>
                <w:szCs w:val="18"/>
              </w:rPr>
              <w:t>738,061</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262"/>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110"/>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114"/>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104"/>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jc w:val="center"/>
              <w:rPr>
                <w:sz w:val="18"/>
                <w:szCs w:val="18"/>
              </w:rPr>
            </w:pPr>
            <w:r w:rsidRPr="0009784B">
              <w:rPr>
                <w:sz w:val="18"/>
                <w:szCs w:val="18"/>
              </w:rPr>
              <w:t>415,000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10479" w:type="dxa"/>
            <w:gridSpan w:val="14"/>
          </w:tcPr>
          <w:p w:rsidR="0009784B" w:rsidRPr="0009784B" w:rsidRDefault="0009784B" w:rsidP="0009784B">
            <w:pPr>
              <w:autoSpaceDE w:val="0"/>
              <w:autoSpaceDN w:val="0"/>
              <w:adjustRightInd w:val="0"/>
              <w:rPr>
                <w:sz w:val="18"/>
                <w:szCs w:val="18"/>
              </w:rPr>
            </w:pPr>
            <w:r w:rsidRPr="0009784B">
              <w:rPr>
                <w:sz w:val="18"/>
                <w:szCs w:val="18"/>
              </w:rPr>
              <w:t>Подпрограмма 2 «Организация в границах поселения водоснабжения населения, водоотведение в пределах полномочий, установленных законодательством Российской Федерации»</w:t>
            </w:r>
          </w:p>
        </w:tc>
      </w:tr>
      <w:tr w:rsidR="0009784B" w:rsidRPr="0009784B" w:rsidTr="0009784B">
        <w:trPr>
          <w:tblCellSpacing w:w="5" w:type="nil"/>
          <w:jc w:val="center"/>
        </w:trPr>
        <w:tc>
          <w:tcPr>
            <w:tcW w:w="10479" w:type="dxa"/>
            <w:gridSpan w:val="14"/>
          </w:tcPr>
          <w:p w:rsidR="0009784B" w:rsidRPr="0009784B" w:rsidRDefault="0009784B" w:rsidP="0009784B">
            <w:pPr>
              <w:autoSpaceDE w:val="0"/>
              <w:autoSpaceDN w:val="0"/>
              <w:adjustRightInd w:val="0"/>
              <w:rPr>
                <w:sz w:val="18"/>
                <w:szCs w:val="18"/>
              </w:rPr>
            </w:pPr>
            <w:r w:rsidRPr="0009784B">
              <w:rPr>
                <w:sz w:val="18"/>
                <w:szCs w:val="18"/>
              </w:rPr>
              <w:t xml:space="preserve">Цель подпрограммы: </w:t>
            </w:r>
          </w:p>
          <w:p w:rsidR="0009784B" w:rsidRPr="0009784B" w:rsidRDefault="0009784B" w:rsidP="0009784B">
            <w:pPr>
              <w:autoSpaceDE w:val="0"/>
              <w:autoSpaceDN w:val="0"/>
              <w:adjustRightInd w:val="0"/>
              <w:rPr>
                <w:sz w:val="18"/>
                <w:szCs w:val="18"/>
              </w:rPr>
            </w:pPr>
            <w:r w:rsidRPr="0009784B">
              <w:rPr>
                <w:sz w:val="18"/>
                <w:szCs w:val="18"/>
              </w:rPr>
              <w:t xml:space="preserve">-Обеспечение населения </w:t>
            </w:r>
            <w:r w:rsidRPr="0009784B">
              <w:rPr>
                <w:color w:val="000000"/>
                <w:sz w:val="18"/>
                <w:szCs w:val="18"/>
              </w:rPr>
              <w:t>Мошковского</w:t>
            </w:r>
            <w:r w:rsidRPr="0009784B">
              <w:rPr>
                <w:sz w:val="18"/>
                <w:szCs w:val="18"/>
              </w:rPr>
              <w:t xml:space="preserve"> сельсовета Бековского района питьевой водой.</w:t>
            </w:r>
          </w:p>
        </w:tc>
      </w:tr>
      <w:tr w:rsidR="0009784B" w:rsidRPr="0009784B" w:rsidTr="0009784B">
        <w:trPr>
          <w:tblCellSpacing w:w="5" w:type="nil"/>
          <w:jc w:val="center"/>
        </w:trPr>
        <w:tc>
          <w:tcPr>
            <w:tcW w:w="10479" w:type="dxa"/>
            <w:gridSpan w:val="14"/>
            <w:tcBorders>
              <w:top w:val="nil"/>
            </w:tcBorders>
          </w:tcPr>
          <w:p w:rsidR="0009784B" w:rsidRPr="0009784B" w:rsidRDefault="0009784B" w:rsidP="0009784B">
            <w:pPr>
              <w:jc w:val="both"/>
              <w:rPr>
                <w:sz w:val="18"/>
                <w:szCs w:val="18"/>
              </w:rPr>
            </w:pPr>
            <w:r w:rsidRPr="0009784B">
              <w:rPr>
                <w:sz w:val="18"/>
                <w:szCs w:val="18"/>
              </w:rPr>
              <w:t xml:space="preserve">Задачи подпрограммы: </w:t>
            </w:r>
          </w:p>
          <w:p w:rsidR="0009784B" w:rsidRPr="0009784B" w:rsidRDefault="0009784B" w:rsidP="0009784B">
            <w:pPr>
              <w:jc w:val="both"/>
              <w:rPr>
                <w:sz w:val="18"/>
                <w:szCs w:val="18"/>
              </w:rPr>
            </w:pPr>
            <w:r w:rsidRPr="0009784B">
              <w:rPr>
                <w:sz w:val="18"/>
                <w:szCs w:val="18"/>
              </w:rPr>
              <w:t>- обеспечение сохранности объектов водоснабжения;</w:t>
            </w:r>
          </w:p>
          <w:p w:rsidR="0009784B" w:rsidRPr="0009784B" w:rsidRDefault="0009784B" w:rsidP="0009784B">
            <w:pPr>
              <w:jc w:val="both"/>
              <w:rPr>
                <w:sz w:val="18"/>
                <w:szCs w:val="18"/>
              </w:rPr>
            </w:pPr>
            <w:r w:rsidRPr="0009784B">
              <w:rPr>
                <w:sz w:val="18"/>
                <w:szCs w:val="18"/>
              </w:rPr>
              <w:t>- снижение количества аварий на водопроводных сетях, увеличение срока службы оборудования;</w:t>
            </w:r>
          </w:p>
          <w:p w:rsidR="0009784B" w:rsidRPr="0009784B" w:rsidRDefault="0009784B" w:rsidP="0009784B">
            <w:pPr>
              <w:autoSpaceDE w:val="0"/>
              <w:autoSpaceDN w:val="0"/>
              <w:adjustRightInd w:val="0"/>
              <w:rPr>
                <w:sz w:val="18"/>
                <w:szCs w:val="18"/>
              </w:rPr>
            </w:pPr>
            <w:r w:rsidRPr="0009784B">
              <w:rPr>
                <w:sz w:val="18"/>
                <w:szCs w:val="18"/>
              </w:rPr>
              <w:t>- рациональное использование источников питьевого водоснабжения</w:t>
            </w:r>
          </w:p>
        </w:tc>
      </w:tr>
      <w:tr w:rsidR="0009784B" w:rsidRPr="0009784B" w:rsidTr="0009784B">
        <w:trPr>
          <w:tblCellSpacing w:w="5" w:type="nil"/>
          <w:jc w:val="center"/>
        </w:trPr>
        <w:tc>
          <w:tcPr>
            <w:tcW w:w="526" w:type="dxa"/>
            <w:vMerge w:val="restart"/>
          </w:tcPr>
          <w:p w:rsidR="0009784B" w:rsidRPr="0009784B" w:rsidRDefault="0009784B" w:rsidP="0009784B">
            <w:pPr>
              <w:autoSpaceDE w:val="0"/>
              <w:autoSpaceDN w:val="0"/>
              <w:adjustRightInd w:val="0"/>
              <w:jc w:val="center"/>
              <w:rPr>
                <w:sz w:val="18"/>
                <w:szCs w:val="18"/>
              </w:rPr>
            </w:pPr>
            <w:r w:rsidRPr="0009784B">
              <w:rPr>
                <w:sz w:val="18"/>
                <w:szCs w:val="18"/>
              </w:rPr>
              <w:t>2.1</w:t>
            </w:r>
          </w:p>
        </w:tc>
        <w:tc>
          <w:tcPr>
            <w:tcW w:w="1691" w:type="dxa"/>
            <w:gridSpan w:val="2"/>
            <w:vMerge w:val="restart"/>
          </w:tcPr>
          <w:p w:rsidR="0009784B" w:rsidRPr="0009784B" w:rsidRDefault="0009784B" w:rsidP="0009784B">
            <w:pPr>
              <w:autoSpaceDE w:val="0"/>
              <w:autoSpaceDN w:val="0"/>
              <w:adjustRightInd w:val="0"/>
              <w:rPr>
                <w:sz w:val="18"/>
                <w:szCs w:val="18"/>
              </w:rPr>
            </w:pPr>
            <w:r w:rsidRPr="0009784B">
              <w:rPr>
                <w:sz w:val="18"/>
                <w:szCs w:val="18"/>
              </w:rPr>
              <w:t>Организация водоснабжения населения</w:t>
            </w:r>
          </w:p>
        </w:tc>
        <w:tc>
          <w:tcPr>
            <w:tcW w:w="1458" w:type="dxa"/>
            <w:gridSpan w:val="2"/>
            <w:vMerge w:val="restart"/>
          </w:tcPr>
          <w:p w:rsidR="0009784B" w:rsidRPr="0009784B" w:rsidRDefault="0009784B" w:rsidP="0009784B">
            <w:pPr>
              <w:autoSpaceDE w:val="0"/>
              <w:autoSpaceDN w:val="0"/>
              <w:adjustRightInd w:val="0"/>
              <w:rPr>
                <w:sz w:val="18"/>
                <w:szCs w:val="18"/>
              </w:rPr>
            </w:pPr>
            <w:r w:rsidRPr="0009784B">
              <w:rPr>
                <w:sz w:val="18"/>
                <w:szCs w:val="18"/>
              </w:rPr>
              <w:t xml:space="preserve">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Итого</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Pr>
          <w:p w:rsidR="0009784B" w:rsidRPr="0009784B" w:rsidRDefault="0009784B" w:rsidP="0009784B">
            <w:pPr>
              <w:autoSpaceDE w:val="0"/>
              <w:autoSpaceDN w:val="0"/>
              <w:adjustRightInd w:val="0"/>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526" w:type="dxa"/>
            <w:vMerge/>
          </w:tcPr>
          <w:p w:rsidR="0009784B" w:rsidRPr="0009784B" w:rsidRDefault="0009784B" w:rsidP="0009784B">
            <w:pPr>
              <w:autoSpaceDE w:val="0"/>
              <w:autoSpaceDN w:val="0"/>
              <w:adjustRightInd w:val="0"/>
              <w:jc w:val="center"/>
              <w:rPr>
                <w:sz w:val="18"/>
                <w:szCs w:val="18"/>
              </w:rPr>
            </w:pPr>
          </w:p>
        </w:tc>
        <w:tc>
          <w:tcPr>
            <w:tcW w:w="1691" w:type="dxa"/>
            <w:gridSpan w:val="2"/>
            <w:vMerge/>
          </w:tcPr>
          <w:p w:rsidR="0009784B" w:rsidRPr="0009784B" w:rsidRDefault="0009784B" w:rsidP="0009784B">
            <w:pPr>
              <w:autoSpaceDE w:val="0"/>
              <w:autoSpaceDN w:val="0"/>
              <w:adjustRightInd w:val="0"/>
              <w:jc w:val="center"/>
              <w:rPr>
                <w:sz w:val="18"/>
                <w:szCs w:val="18"/>
              </w:rPr>
            </w:pPr>
          </w:p>
        </w:tc>
        <w:tc>
          <w:tcPr>
            <w:tcW w:w="1458" w:type="dxa"/>
            <w:gridSpan w:val="2"/>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3675" w:type="dxa"/>
            <w:gridSpan w:val="5"/>
            <w:vMerge w:val="restart"/>
          </w:tcPr>
          <w:p w:rsidR="0009784B" w:rsidRPr="0009784B" w:rsidRDefault="0009784B" w:rsidP="0009784B">
            <w:pPr>
              <w:autoSpaceDE w:val="0"/>
              <w:autoSpaceDN w:val="0"/>
              <w:adjustRightInd w:val="0"/>
              <w:rPr>
                <w:sz w:val="18"/>
                <w:szCs w:val="18"/>
              </w:rPr>
            </w:pPr>
            <w:r w:rsidRPr="0009784B">
              <w:rPr>
                <w:sz w:val="18"/>
                <w:szCs w:val="18"/>
              </w:rPr>
              <w:t>Итого по подпрограмме № 2</w:t>
            </w: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Итого</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rHeight w:val="106"/>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Pr>
          <w:p w:rsidR="0009784B" w:rsidRPr="0009784B" w:rsidRDefault="0009784B" w:rsidP="0009784B">
            <w:pPr>
              <w:autoSpaceDE w:val="0"/>
              <w:autoSpaceDN w:val="0"/>
              <w:adjustRightInd w:val="0"/>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3675" w:type="dxa"/>
            <w:gridSpan w:val="5"/>
            <w:vMerge/>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jc w:val="center"/>
              <w:rPr>
                <w:sz w:val="18"/>
                <w:szCs w:val="18"/>
              </w:rPr>
            </w:pPr>
            <w:r w:rsidRPr="0009784B">
              <w:rPr>
                <w:sz w:val="18"/>
                <w:szCs w:val="18"/>
              </w:rPr>
              <w:t>0,000</w:t>
            </w:r>
          </w:p>
        </w:tc>
        <w:tc>
          <w:tcPr>
            <w:tcW w:w="992"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851" w:type="dxa"/>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86" w:type="dxa"/>
            <w:gridSpan w:val="3"/>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10479" w:type="dxa"/>
            <w:gridSpan w:val="14"/>
          </w:tcPr>
          <w:p w:rsidR="0009784B" w:rsidRPr="0009784B" w:rsidRDefault="0009784B" w:rsidP="0009784B">
            <w:pPr>
              <w:autoSpaceDE w:val="0"/>
              <w:autoSpaceDN w:val="0"/>
              <w:adjustRightInd w:val="0"/>
              <w:rPr>
                <w:sz w:val="18"/>
                <w:szCs w:val="18"/>
              </w:rPr>
            </w:pPr>
            <w:r w:rsidRPr="0009784B">
              <w:rPr>
                <w:sz w:val="18"/>
                <w:szCs w:val="18"/>
              </w:rPr>
              <w:t xml:space="preserve">Подпрограмма 3 «Территориальное планирование и градостроительное зонирование населенных пунктов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r w:rsidRPr="0009784B">
              <w:rPr>
                <w:snapToGrid w:val="0"/>
                <w:sz w:val="18"/>
                <w:szCs w:val="18"/>
              </w:rPr>
              <w:t>»</w:t>
            </w:r>
          </w:p>
        </w:tc>
      </w:tr>
      <w:tr w:rsidR="0009784B" w:rsidRPr="0009784B" w:rsidTr="0009784B">
        <w:trPr>
          <w:tblCellSpacing w:w="5" w:type="nil"/>
          <w:jc w:val="center"/>
        </w:trPr>
        <w:tc>
          <w:tcPr>
            <w:tcW w:w="10479" w:type="dxa"/>
            <w:gridSpan w:val="14"/>
          </w:tcPr>
          <w:p w:rsidR="0009784B" w:rsidRPr="0009784B" w:rsidRDefault="0009784B" w:rsidP="0009784B">
            <w:pPr>
              <w:jc w:val="both"/>
              <w:rPr>
                <w:sz w:val="18"/>
                <w:szCs w:val="18"/>
              </w:rPr>
            </w:pPr>
            <w:r w:rsidRPr="0009784B">
              <w:rPr>
                <w:sz w:val="18"/>
                <w:szCs w:val="18"/>
              </w:rPr>
              <w:t xml:space="preserve"> Цель подпрограммы: Обеспечение территории поселения нормативными правовыми актами и технической документацией по градостроительному зонированию и территориальному планированию.</w:t>
            </w:r>
          </w:p>
        </w:tc>
      </w:tr>
      <w:tr w:rsidR="0009784B" w:rsidRPr="0009784B" w:rsidTr="0009784B">
        <w:trPr>
          <w:tblCellSpacing w:w="5" w:type="nil"/>
          <w:jc w:val="center"/>
        </w:trPr>
        <w:tc>
          <w:tcPr>
            <w:tcW w:w="10479" w:type="dxa"/>
            <w:gridSpan w:val="14"/>
          </w:tcPr>
          <w:p w:rsidR="0009784B" w:rsidRPr="0009784B" w:rsidRDefault="0009784B" w:rsidP="0009784B">
            <w:pPr>
              <w:autoSpaceDE w:val="0"/>
              <w:autoSpaceDN w:val="0"/>
              <w:adjustRightInd w:val="0"/>
              <w:jc w:val="both"/>
              <w:rPr>
                <w:sz w:val="18"/>
                <w:szCs w:val="18"/>
              </w:rPr>
            </w:pPr>
            <w:r w:rsidRPr="0009784B">
              <w:rPr>
                <w:sz w:val="18"/>
                <w:szCs w:val="18"/>
              </w:rPr>
              <w:t xml:space="preserve">Задачи подпрограммы: Завершение разработки документов территориального планирования, установление границ и постановка на </w:t>
            </w:r>
            <w:r w:rsidRPr="0009784B">
              <w:rPr>
                <w:sz w:val="18"/>
                <w:szCs w:val="18"/>
              </w:rPr>
              <w:lastRenderedPageBreak/>
              <w:t>кадастровый учет муниципального образования «Мошковский сельсовет» Бековского района Пензенской области.</w:t>
            </w:r>
          </w:p>
        </w:tc>
      </w:tr>
      <w:tr w:rsidR="0009784B" w:rsidRPr="0009784B" w:rsidTr="0009784B">
        <w:trPr>
          <w:gridAfter w:val="1"/>
          <w:wAfter w:w="12" w:type="dxa"/>
          <w:tblCellSpacing w:w="5" w:type="nil"/>
          <w:jc w:val="center"/>
        </w:trPr>
        <w:tc>
          <w:tcPr>
            <w:tcW w:w="526" w:type="dxa"/>
            <w:vMerge w:val="restart"/>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lastRenderedPageBreak/>
              <w:t>3.1</w:t>
            </w:r>
          </w:p>
        </w:tc>
        <w:tc>
          <w:tcPr>
            <w:tcW w:w="1822" w:type="dxa"/>
            <w:gridSpan w:val="3"/>
            <w:vMerge w:val="restart"/>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Мероприятие по градостроительному зонированию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1327" w:type="dxa"/>
            <w:vMerge w:val="restart"/>
            <w:tcBorders>
              <w:top w:val="single" w:sz="4" w:space="0" w:color="auto"/>
              <w:left w:val="single" w:sz="4" w:space="0" w:color="auto"/>
              <w:bottom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Итого</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7C66B7">
        <w:trPr>
          <w:gridAfter w:val="1"/>
          <w:wAfter w:w="12" w:type="dxa"/>
          <w:tblCellSpacing w:w="5" w:type="nil"/>
          <w:jc w:val="center"/>
        </w:trPr>
        <w:tc>
          <w:tcPr>
            <w:tcW w:w="526" w:type="dxa"/>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top w:val="single" w:sz="4" w:space="0" w:color="auto"/>
              <w:left w:val="single" w:sz="4" w:space="0" w:color="auto"/>
              <w:bottom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Borders>
              <w:left w:val="single" w:sz="4" w:space="0" w:color="auto"/>
              <w:bottom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bottom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7C66B7">
        <w:trPr>
          <w:gridAfter w:val="1"/>
          <w:wAfter w:w="12" w:type="dxa"/>
          <w:tblCellSpacing w:w="5" w:type="nil"/>
          <w:jc w:val="center"/>
        </w:trPr>
        <w:tc>
          <w:tcPr>
            <w:tcW w:w="526" w:type="dxa"/>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top w:val="single" w:sz="4" w:space="0" w:color="auto"/>
              <w:left w:val="single" w:sz="4" w:space="0" w:color="auto"/>
              <w:bottom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Borders>
              <w:left w:val="single" w:sz="4" w:space="0" w:color="auto"/>
              <w:bottom w:val="single" w:sz="4" w:space="0" w:color="auto"/>
            </w:tcBorders>
            <w:shd w:val="clear" w:color="auto" w:fill="FFFFFF"/>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bottom w:val="single" w:sz="4" w:space="0" w:color="auto"/>
            </w:tcBorders>
            <w:shd w:val="clear" w:color="auto" w:fill="FFFFFF"/>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7C66B7">
        <w:trPr>
          <w:gridAfter w:val="1"/>
          <w:wAfter w:w="12" w:type="dxa"/>
          <w:tblCellSpacing w:w="5" w:type="nil"/>
          <w:jc w:val="center"/>
        </w:trPr>
        <w:tc>
          <w:tcPr>
            <w:tcW w:w="526" w:type="dxa"/>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top w:val="single" w:sz="4" w:space="0" w:color="auto"/>
              <w:left w:val="single" w:sz="4" w:space="0" w:color="auto"/>
              <w:bottom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Borders>
              <w:top w:val="single" w:sz="4" w:space="0" w:color="auto"/>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top w:val="single" w:sz="4" w:space="0" w:color="auto"/>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top w:val="single" w:sz="4" w:space="0" w:color="auto"/>
              <w:left w:val="single" w:sz="4" w:space="0" w:color="auto"/>
              <w:bottom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rHeight w:val="70"/>
          <w:tblCellSpacing w:w="5" w:type="nil"/>
          <w:jc w:val="center"/>
        </w:trPr>
        <w:tc>
          <w:tcPr>
            <w:tcW w:w="526" w:type="dxa"/>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top w:val="single" w:sz="4" w:space="0" w:color="auto"/>
              <w:left w:val="single" w:sz="4" w:space="0" w:color="auto"/>
              <w:bottom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7C66B7">
        <w:trPr>
          <w:gridAfter w:val="1"/>
          <w:wAfter w:w="12" w:type="dxa"/>
          <w:trHeight w:hRule="exact" w:val="293"/>
          <w:tblCellSpacing w:w="5" w:type="nil"/>
          <w:jc w:val="center"/>
        </w:trPr>
        <w:tc>
          <w:tcPr>
            <w:tcW w:w="526" w:type="dxa"/>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top w:val="single" w:sz="4" w:space="0" w:color="auto"/>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top w:val="single" w:sz="4" w:space="0" w:color="auto"/>
              <w:left w:val="single" w:sz="4" w:space="0" w:color="auto"/>
              <w:bottom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3.2</w:t>
            </w:r>
          </w:p>
        </w:tc>
        <w:tc>
          <w:tcPr>
            <w:tcW w:w="1822" w:type="dxa"/>
            <w:gridSpan w:val="3"/>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Мероприятие по территориальному планированию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1327" w:type="dxa"/>
            <w:vMerge w:val="restart"/>
            <w:tcBorders>
              <w:top w:val="single" w:sz="4" w:space="0" w:color="auto"/>
              <w:lef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Итого</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bottom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bottom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3.3</w:t>
            </w:r>
          </w:p>
        </w:tc>
        <w:tc>
          <w:tcPr>
            <w:tcW w:w="1822" w:type="dxa"/>
            <w:gridSpan w:val="3"/>
            <w:vMerge w:val="restart"/>
            <w:tcBorders>
              <w:top w:val="single" w:sz="4" w:space="0" w:color="auto"/>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Выполнение кадастровых работ на недвижимое имущество, имеющего признаки бесхозяйного в границах поселения</w:t>
            </w:r>
          </w:p>
        </w:tc>
        <w:tc>
          <w:tcPr>
            <w:tcW w:w="1327" w:type="dxa"/>
            <w:vMerge w:val="restart"/>
            <w:tcBorders>
              <w:top w:val="single" w:sz="4" w:space="0" w:color="auto"/>
              <w:left w:val="single" w:sz="4" w:space="0" w:color="auto"/>
            </w:tcBorders>
          </w:tcPr>
          <w:p w:rsidR="0009784B" w:rsidRPr="0009784B" w:rsidRDefault="0009784B" w:rsidP="0009784B">
            <w:pPr>
              <w:autoSpaceDE w:val="0"/>
              <w:autoSpaceDN w:val="0"/>
              <w:adjustRightInd w:val="0"/>
              <w:jc w:val="both"/>
              <w:rPr>
                <w:sz w:val="18"/>
                <w:szCs w:val="18"/>
              </w:rPr>
            </w:pPr>
            <w:r w:rsidRPr="0009784B">
              <w:rPr>
                <w:sz w:val="18"/>
                <w:szCs w:val="18"/>
              </w:rPr>
              <w:t xml:space="preserve">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Итого</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160,000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160,000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160,000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160,000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val="restart"/>
            <w:tcBorders>
              <w:lef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Итого по подпрограмме № 3</w:t>
            </w: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Итого</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160,000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160,000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160,000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160,000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10479" w:type="dxa"/>
            <w:gridSpan w:val="14"/>
            <w:tcBorders>
              <w:lef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Подпрограмма 4 «Оформление в муниципальную собственность бесхозяйного имущества в Мошковском сельсовете Бековского района Пензенской области»</w:t>
            </w:r>
          </w:p>
        </w:tc>
      </w:tr>
      <w:tr w:rsidR="0009784B" w:rsidRPr="0009784B" w:rsidTr="007C66B7">
        <w:trPr>
          <w:trHeight w:hRule="exact" w:val="500"/>
          <w:tblCellSpacing w:w="5" w:type="nil"/>
          <w:jc w:val="center"/>
        </w:trPr>
        <w:tc>
          <w:tcPr>
            <w:tcW w:w="10479" w:type="dxa"/>
            <w:gridSpan w:val="14"/>
            <w:tcBorders>
              <w:left w:val="single" w:sz="4" w:space="0" w:color="auto"/>
            </w:tcBorders>
          </w:tcPr>
          <w:p w:rsidR="0009784B" w:rsidRPr="007C66B7" w:rsidRDefault="0009784B" w:rsidP="0009784B">
            <w:pPr>
              <w:pStyle w:val="a0"/>
              <w:spacing w:after="0"/>
              <w:rPr>
                <w:b w:val="0"/>
                <w:i w:val="0"/>
                <w:sz w:val="18"/>
                <w:szCs w:val="18"/>
              </w:rPr>
            </w:pPr>
            <w:r w:rsidRPr="007C66B7">
              <w:rPr>
                <w:b w:val="0"/>
                <w:i w:val="0"/>
                <w:sz w:val="18"/>
                <w:szCs w:val="18"/>
              </w:rPr>
              <w:t xml:space="preserve">Цель подпрограммы: </w:t>
            </w:r>
            <w:r w:rsidRPr="007C66B7">
              <w:rPr>
                <w:b w:val="0"/>
                <w:i w:val="0"/>
                <w:color w:val="000000"/>
                <w:sz w:val="18"/>
                <w:szCs w:val="18"/>
              </w:rPr>
              <w:t>Оформление права муниципальной собственности на все бесхозяйные объекты недвижимости на территории Мошковского сельсовета</w:t>
            </w:r>
            <w:r w:rsidRPr="007C66B7">
              <w:rPr>
                <w:b w:val="0"/>
                <w:i w:val="0"/>
                <w:sz w:val="18"/>
                <w:szCs w:val="18"/>
              </w:rPr>
              <w:t xml:space="preserve"> Бековского района Пензенской области</w:t>
            </w:r>
          </w:p>
        </w:tc>
      </w:tr>
      <w:tr w:rsidR="0009784B" w:rsidRPr="0009784B" w:rsidTr="0009784B">
        <w:trPr>
          <w:tblCellSpacing w:w="5" w:type="nil"/>
          <w:jc w:val="center"/>
        </w:trPr>
        <w:tc>
          <w:tcPr>
            <w:tcW w:w="10479" w:type="dxa"/>
            <w:gridSpan w:val="14"/>
            <w:tcBorders>
              <w:lef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Задачи подпрограммы: Повышение эффективности распоряжения муниципальной собственностью</w:t>
            </w:r>
          </w:p>
        </w:tc>
      </w:tr>
      <w:tr w:rsidR="0009784B" w:rsidRPr="0009784B" w:rsidTr="0009784B">
        <w:trPr>
          <w:gridAfter w:val="1"/>
          <w:wAfter w:w="12" w:type="dxa"/>
          <w:tblCellSpacing w:w="5" w:type="nil"/>
          <w:jc w:val="center"/>
        </w:trPr>
        <w:tc>
          <w:tcPr>
            <w:tcW w:w="526" w:type="dxa"/>
            <w:vMerge w:val="restart"/>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4.1</w:t>
            </w:r>
          </w:p>
        </w:tc>
        <w:tc>
          <w:tcPr>
            <w:tcW w:w="1822" w:type="dxa"/>
            <w:gridSpan w:val="3"/>
            <w:vMerge w:val="restart"/>
            <w:tcBorders>
              <w:left w:val="single" w:sz="4" w:space="0" w:color="auto"/>
              <w:righ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327" w:type="dxa"/>
            <w:vMerge w:val="restart"/>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 xml:space="preserve">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Итого</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10479" w:type="dxa"/>
            <w:gridSpan w:val="14"/>
            <w:tcBorders>
              <w:left w:val="single" w:sz="4" w:space="0" w:color="auto"/>
            </w:tcBorders>
          </w:tcPr>
          <w:p w:rsidR="0009784B" w:rsidRPr="0009784B" w:rsidRDefault="0009784B" w:rsidP="0009784B">
            <w:pPr>
              <w:tabs>
                <w:tab w:val="left" w:pos="180"/>
              </w:tabs>
              <w:rPr>
                <w:sz w:val="18"/>
                <w:szCs w:val="18"/>
              </w:rPr>
            </w:pPr>
            <w:r w:rsidRPr="0009784B">
              <w:rPr>
                <w:sz w:val="18"/>
                <w:szCs w:val="18"/>
              </w:rPr>
              <w:t>Подпрограмма 5 «Управление муниципальной собственностью в Мошковском сельсовете Бековского района Пензенской области»</w:t>
            </w:r>
          </w:p>
        </w:tc>
      </w:tr>
      <w:tr w:rsidR="0009784B" w:rsidRPr="0009784B" w:rsidTr="007C66B7">
        <w:trPr>
          <w:trHeight w:hRule="exact" w:val="430"/>
          <w:tblCellSpacing w:w="5" w:type="nil"/>
          <w:jc w:val="center"/>
        </w:trPr>
        <w:tc>
          <w:tcPr>
            <w:tcW w:w="10479" w:type="dxa"/>
            <w:gridSpan w:val="14"/>
            <w:tcBorders>
              <w:lef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 xml:space="preserve">Цель подпрограммы: Эффективное управление муниципальной собственностью </w:t>
            </w:r>
            <w:r w:rsidRPr="0009784B">
              <w:rPr>
                <w:snapToGrid w:val="0"/>
                <w:sz w:val="18"/>
                <w:szCs w:val="18"/>
              </w:rPr>
              <w:t xml:space="preserve">Мошковского </w:t>
            </w:r>
            <w:r w:rsidRPr="0009784B">
              <w:rPr>
                <w:sz w:val="18"/>
                <w:szCs w:val="18"/>
              </w:rPr>
              <w:t>сельсовета</w:t>
            </w:r>
            <w:r w:rsidRPr="0009784B">
              <w:rPr>
                <w:b/>
                <w:sz w:val="18"/>
                <w:szCs w:val="18"/>
              </w:rPr>
              <w:t xml:space="preserve"> </w:t>
            </w:r>
            <w:r w:rsidRPr="0009784B">
              <w:rPr>
                <w:sz w:val="18"/>
                <w:szCs w:val="18"/>
              </w:rPr>
              <w:t>Бековского района Пензенской области</w:t>
            </w:r>
            <w:r w:rsidRPr="0009784B">
              <w:rPr>
                <w:color w:val="FF0000"/>
                <w:sz w:val="18"/>
                <w:szCs w:val="18"/>
              </w:rPr>
              <w:t xml:space="preserve"> </w:t>
            </w:r>
          </w:p>
        </w:tc>
      </w:tr>
      <w:tr w:rsidR="0009784B" w:rsidRPr="0009784B" w:rsidTr="0009784B">
        <w:trPr>
          <w:tblCellSpacing w:w="5" w:type="nil"/>
          <w:jc w:val="center"/>
        </w:trPr>
        <w:tc>
          <w:tcPr>
            <w:tcW w:w="10479" w:type="dxa"/>
            <w:gridSpan w:val="14"/>
            <w:tcBorders>
              <w:left w:val="single" w:sz="4" w:space="0" w:color="auto"/>
            </w:tcBorders>
          </w:tcPr>
          <w:p w:rsidR="0009784B" w:rsidRPr="0009784B" w:rsidRDefault="0009784B" w:rsidP="007C66B7">
            <w:pPr>
              <w:rPr>
                <w:sz w:val="18"/>
                <w:szCs w:val="18"/>
              </w:rPr>
            </w:pPr>
            <w:r w:rsidRPr="0009784B">
              <w:rPr>
                <w:sz w:val="18"/>
                <w:szCs w:val="18"/>
              </w:rPr>
              <w:t>Задачи подпрограммы: Обеспечение деятельности по управлению муниципальной собственностью</w:t>
            </w:r>
            <w:r w:rsidRPr="0009784B">
              <w:rPr>
                <w:snapToGrid w:val="0"/>
                <w:sz w:val="18"/>
                <w:szCs w:val="18"/>
              </w:rPr>
              <w:t xml:space="preserve"> Мошковского </w:t>
            </w:r>
            <w:r w:rsidRPr="0009784B">
              <w:rPr>
                <w:sz w:val="18"/>
                <w:szCs w:val="18"/>
              </w:rPr>
              <w:t>сельсовета</w:t>
            </w:r>
            <w:r w:rsidRPr="0009784B">
              <w:rPr>
                <w:b/>
                <w:sz w:val="18"/>
                <w:szCs w:val="18"/>
              </w:rPr>
              <w:t xml:space="preserve"> </w:t>
            </w:r>
            <w:r w:rsidRPr="0009784B">
              <w:rPr>
                <w:sz w:val="18"/>
                <w:szCs w:val="18"/>
              </w:rPr>
              <w:t>Бековского района Пензенской области</w:t>
            </w:r>
          </w:p>
        </w:tc>
      </w:tr>
      <w:tr w:rsidR="0009784B" w:rsidRPr="0009784B" w:rsidTr="0009784B">
        <w:trPr>
          <w:gridAfter w:val="1"/>
          <w:wAfter w:w="12" w:type="dxa"/>
          <w:tblCellSpacing w:w="5" w:type="nil"/>
          <w:jc w:val="center"/>
        </w:trPr>
        <w:tc>
          <w:tcPr>
            <w:tcW w:w="526" w:type="dxa"/>
            <w:vMerge w:val="restart"/>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5.1</w:t>
            </w:r>
          </w:p>
        </w:tc>
        <w:tc>
          <w:tcPr>
            <w:tcW w:w="1822" w:type="dxa"/>
            <w:gridSpan w:val="3"/>
            <w:vMerge w:val="restart"/>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Обеспечение деятельности по управлению муниципальной собственностью</w:t>
            </w:r>
          </w:p>
        </w:tc>
        <w:tc>
          <w:tcPr>
            <w:tcW w:w="1327" w:type="dxa"/>
            <w:vMerge w:val="restart"/>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 xml:space="preserve">Администрация </w:t>
            </w:r>
            <w:r w:rsidRPr="0009784B">
              <w:rPr>
                <w:color w:val="000000"/>
                <w:sz w:val="18"/>
                <w:szCs w:val="18"/>
              </w:rPr>
              <w:t>Мошковского</w:t>
            </w:r>
            <w:r w:rsidRPr="0009784B">
              <w:rPr>
                <w:sz w:val="18"/>
                <w:szCs w:val="18"/>
              </w:rPr>
              <w:t xml:space="preserve"> сельсовета Бековского района Пензенской области</w:t>
            </w: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Итого</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526" w:type="dxa"/>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822" w:type="dxa"/>
            <w:gridSpan w:val="3"/>
            <w:vMerge/>
            <w:tcBorders>
              <w:left w:val="single" w:sz="4" w:space="0" w:color="auto"/>
              <w:right w:val="single" w:sz="4" w:space="0" w:color="auto"/>
            </w:tcBorders>
          </w:tcPr>
          <w:p w:rsidR="0009784B" w:rsidRPr="0009784B" w:rsidRDefault="0009784B" w:rsidP="0009784B">
            <w:pPr>
              <w:autoSpaceDE w:val="0"/>
              <w:autoSpaceDN w:val="0"/>
              <w:adjustRightInd w:val="0"/>
              <w:jc w:val="center"/>
              <w:rPr>
                <w:sz w:val="18"/>
                <w:szCs w:val="18"/>
              </w:rPr>
            </w:pPr>
          </w:p>
        </w:tc>
        <w:tc>
          <w:tcPr>
            <w:tcW w:w="1327" w:type="dxa"/>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val="restart"/>
            <w:tcBorders>
              <w:left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t>Итого по подпрограмме № 5</w:t>
            </w: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Итого</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rHeight w:val="294"/>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0,000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tblCellSpacing w:w="5" w:type="nil"/>
          <w:jc w:val="center"/>
        </w:trPr>
        <w:tc>
          <w:tcPr>
            <w:tcW w:w="10479" w:type="dxa"/>
            <w:gridSpan w:val="14"/>
            <w:tcBorders>
              <w:top w:val="single" w:sz="4" w:space="0" w:color="auto"/>
              <w:left w:val="single" w:sz="4" w:space="0" w:color="auto"/>
              <w:bottom w:val="single" w:sz="4" w:space="0" w:color="auto"/>
            </w:tcBorders>
          </w:tcPr>
          <w:p w:rsidR="0009784B" w:rsidRPr="0009784B" w:rsidRDefault="0009784B" w:rsidP="0009784B">
            <w:pPr>
              <w:autoSpaceDE w:val="0"/>
              <w:autoSpaceDN w:val="0"/>
              <w:adjustRightInd w:val="0"/>
              <w:rPr>
                <w:sz w:val="18"/>
                <w:szCs w:val="18"/>
              </w:rPr>
            </w:pPr>
            <w:r w:rsidRPr="0009784B">
              <w:rPr>
                <w:sz w:val="18"/>
                <w:szCs w:val="18"/>
              </w:rPr>
              <w:lastRenderedPageBreak/>
              <w:t>Итого по мероприятиям:</w:t>
            </w:r>
          </w:p>
        </w:tc>
      </w:tr>
      <w:tr w:rsidR="0009784B" w:rsidRPr="0009784B" w:rsidTr="0009784B">
        <w:trPr>
          <w:gridAfter w:val="1"/>
          <w:wAfter w:w="12" w:type="dxa"/>
          <w:tblCellSpacing w:w="5" w:type="nil"/>
          <w:jc w:val="center"/>
        </w:trPr>
        <w:tc>
          <w:tcPr>
            <w:tcW w:w="3675" w:type="dxa"/>
            <w:gridSpan w:val="5"/>
            <w:vMerge w:val="restart"/>
            <w:tcBorders>
              <w:top w:val="single" w:sz="4" w:space="0" w:color="auto"/>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Итого</w:t>
            </w:r>
          </w:p>
        </w:tc>
        <w:tc>
          <w:tcPr>
            <w:tcW w:w="940" w:type="dxa"/>
            <w:tcBorders>
              <w:left w:val="single" w:sz="4" w:space="0" w:color="auto"/>
            </w:tcBorders>
          </w:tcPr>
          <w:p w:rsidR="0009784B" w:rsidRPr="0009784B" w:rsidRDefault="0009784B" w:rsidP="0009784B">
            <w:pPr>
              <w:jc w:val="center"/>
              <w:rPr>
                <w:color w:val="000000"/>
                <w:sz w:val="18"/>
                <w:szCs w:val="18"/>
              </w:rPr>
            </w:pPr>
            <w:r w:rsidRPr="0009784B">
              <w:rPr>
                <w:color w:val="000000"/>
                <w:sz w:val="18"/>
                <w:szCs w:val="18"/>
              </w:rPr>
              <w:t>2919,061</w:t>
            </w:r>
          </w:p>
        </w:tc>
        <w:tc>
          <w:tcPr>
            <w:tcW w:w="992" w:type="dxa"/>
            <w:tcBorders>
              <w:left w:val="single" w:sz="4" w:space="0" w:color="auto"/>
            </w:tcBorders>
          </w:tcPr>
          <w:p w:rsidR="0009784B" w:rsidRPr="0009784B" w:rsidRDefault="0009784B" w:rsidP="0009784B">
            <w:pPr>
              <w:jc w:val="center"/>
              <w:rPr>
                <w:color w:val="000000"/>
                <w:sz w:val="18"/>
                <w:szCs w:val="18"/>
              </w:rPr>
            </w:pPr>
            <w:r w:rsidRPr="0009784B">
              <w:rPr>
                <w:color w:val="000000"/>
                <w:sz w:val="18"/>
                <w:szCs w:val="18"/>
              </w:rPr>
              <w:t>2919,061</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2019</w:t>
            </w:r>
          </w:p>
        </w:tc>
        <w:tc>
          <w:tcPr>
            <w:tcW w:w="940" w:type="dxa"/>
            <w:tcBorders>
              <w:left w:val="single" w:sz="4" w:space="0" w:color="auto"/>
            </w:tcBorders>
          </w:tcPr>
          <w:p w:rsidR="0009784B" w:rsidRPr="0009784B" w:rsidRDefault="0009784B" w:rsidP="0009784B">
            <w:pPr>
              <w:jc w:val="center"/>
              <w:rPr>
                <w:color w:val="000000"/>
                <w:sz w:val="18"/>
                <w:szCs w:val="18"/>
              </w:rPr>
            </w:pPr>
            <w:r w:rsidRPr="0009784B">
              <w:rPr>
                <w:color w:val="000000"/>
                <w:sz w:val="18"/>
                <w:szCs w:val="18"/>
              </w:rPr>
              <w:t>361,000</w:t>
            </w:r>
          </w:p>
        </w:tc>
        <w:tc>
          <w:tcPr>
            <w:tcW w:w="992" w:type="dxa"/>
            <w:tcBorders>
              <w:left w:val="single" w:sz="4" w:space="0" w:color="auto"/>
            </w:tcBorders>
          </w:tcPr>
          <w:p w:rsidR="0009784B" w:rsidRPr="0009784B" w:rsidRDefault="0009784B" w:rsidP="0009784B">
            <w:pPr>
              <w:jc w:val="center"/>
              <w:rPr>
                <w:color w:val="000000"/>
                <w:sz w:val="18"/>
                <w:szCs w:val="18"/>
              </w:rPr>
            </w:pPr>
            <w:r w:rsidRPr="0009784B">
              <w:rPr>
                <w:color w:val="000000"/>
                <w:sz w:val="18"/>
                <w:szCs w:val="18"/>
              </w:rPr>
              <w:t>361,000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2020</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898,061</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898,061</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2021</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415,000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415,000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2022</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415,000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415,000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2023</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415,000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415,000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r w:rsidR="0009784B" w:rsidRPr="0009784B" w:rsidTr="0009784B">
        <w:trPr>
          <w:gridAfter w:val="1"/>
          <w:wAfter w:w="12" w:type="dxa"/>
          <w:tblCellSpacing w:w="5" w:type="nil"/>
          <w:jc w:val="center"/>
        </w:trPr>
        <w:tc>
          <w:tcPr>
            <w:tcW w:w="3675" w:type="dxa"/>
            <w:gridSpan w:val="5"/>
            <w:vMerge/>
            <w:tcBorders>
              <w:left w:val="single" w:sz="4" w:space="0" w:color="auto"/>
            </w:tcBorders>
          </w:tcPr>
          <w:p w:rsidR="0009784B" w:rsidRPr="0009784B" w:rsidRDefault="0009784B" w:rsidP="0009784B">
            <w:pPr>
              <w:autoSpaceDE w:val="0"/>
              <w:autoSpaceDN w:val="0"/>
              <w:adjustRightInd w:val="0"/>
              <w:jc w:val="center"/>
              <w:rPr>
                <w:sz w:val="18"/>
                <w:szCs w:val="18"/>
              </w:rPr>
            </w:pPr>
          </w:p>
        </w:tc>
        <w:tc>
          <w:tcPr>
            <w:tcW w:w="709" w:type="dxa"/>
          </w:tcPr>
          <w:p w:rsidR="0009784B" w:rsidRPr="0009784B" w:rsidRDefault="0009784B" w:rsidP="0009784B">
            <w:pPr>
              <w:autoSpaceDE w:val="0"/>
              <w:autoSpaceDN w:val="0"/>
              <w:adjustRightInd w:val="0"/>
              <w:jc w:val="center"/>
              <w:rPr>
                <w:sz w:val="18"/>
                <w:szCs w:val="18"/>
              </w:rPr>
            </w:pPr>
            <w:r w:rsidRPr="0009784B">
              <w:rPr>
                <w:sz w:val="18"/>
                <w:szCs w:val="18"/>
              </w:rPr>
              <w:t>2024</w:t>
            </w:r>
          </w:p>
        </w:tc>
        <w:tc>
          <w:tcPr>
            <w:tcW w:w="940" w:type="dxa"/>
            <w:tcBorders>
              <w:left w:val="single" w:sz="4" w:space="0" w:color="auto"/>
            </w:tcBorders>
          </w:tcPr>
          <w:p w:rsidR="0009784B" w:rsidRPr="0009784B" w:rsidRDefault="0009784B" w:rsidP="0009784B">
            <w:pPr>
              <w:jc w:val="center"/>
              <w:rPr>
                <w:sz w:val="18"/>
                <w:szCs w:val="18"/>
              </w:rPr>
            </w:pPr>
            <w:r w:rsidRPr="0009784B">
              <w:rPr>
                <w:sz w:val="18"/>
                <w:szCs w:val="18"/>
              </w:rPr>
              <w:t>415,000</w:t>
            </w:r>
          </w:p>
        </w:tc>
        <w:tc>
          <w:tcPr>
            <w:tcW w:w="992" w:type="dxa"/>
            <w:tcBorders>
              <w:left w:val="single" w:sz="4" w:space="0" w:color="auto"/>
            </w:tcBorders>
          </w:tcPr>
          <w:p w:rsidR="0009784B" w:rsidRPr="0009784B" w:rsidRDefault="0009784B" w:rsidP="0009784B">
            <w:pPr>
              <w:jc w:val="center"/>
              <w:rPr>
                <w:sz w:val="18"/>
                <w:szCs w:val="18"/>
              </w:rPr>
            </w:pPr>
            <w:r w:rsidRPr="0009784B">
              <w:rPr>
                <w:sz w:val="18"/>
                <w:szCs w:val="18"/>
              </w:rPr>
              <w:t>415,000</w:t>
            </w:r>
          </w:p>
        </w:tc>
        <w:tc>
          <w:tcPr>
            <w:tcW w:w="992"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34" w:type="dxa"/>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925" w:type="dxa"/>
            <w:gridSpan w:val="2"/>
            <w:tcBorders>
              <w:left w:val="single" w:sz="4" w:space="0" w:color="auto"/>
            </w:tcBorders>
          </w:tcPr>
          <w:p w:rsidR="0009784B" w:rsidRPr="0009784B" w:rsidRDefault="0009784B" w:rsidP="0009784B">
            <w:pPr>
              <w:autoSpaceDE w:val="0"/>
              <w:autoSpaceDN w:val="0"/>
              <w:adjustRightInd w:val="0"/>
              <w:jc w:val="center"/>
              <w:rPr>
                <w:sz w:val="18"/>
                <w:szCs w:val="18"/>
              </w:rPr>
            </w:pPr>
            <w:r w:rsidRPr="0009784B">
              <w:rPr>
                <w:sz w:val="18"/>
                <w:szCs w:val="18"/>
              </w:rPr>
              <w:t>-</w:t>
            </w:r>
          </w:p>
        </w:tc>
        <w:tc>
          <w:tcPr>
            <w:tcW w:w="1100" w:type="dxa"/>
            <w:tcBorders>
              <w:left w:val="single" w:sz="4" w:space="0" w:color="auto"/>
            </w:tcBorders>
          </w:tcPr>
          <w:p w:rsidR="0009784B" w:rsidRPr="0009784B" w:rsidRDefault="0009784B" w:rsidP="0009784B">
            <w:pPr>
              <w:jc w:val="center"/>
              <w:rPr>
                <w:sz w:val="18"/>
                <w:szCs w:val="18"/>
              </w:rPr>
            </w:pPr>
            <w:r w:rsidRPr="0009784B">
              <w:rPr>
                <w:sz w:val="18"/>
                <w:szCs w:val="18"/>
              </w:rPr>
              <w:t>100%</w:t>
            </w:r>
          </w:p>
        </w:tc>
      </w:tr>
    </w:tbl>
    <w:p w:rsidR="0066603A" w:rsidRDefault="00324AEC" w:rsidP="00324AEC">
      <w:pPr>
        <w:pStyle w:val="ConsPlusNormal2"/>
        <w:jc w:val="both"/>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_________________________________________________________________________________________________________________</w:t>
      </w:r>
    </w:p>
    <w:p w:rsidR="00324AEC" w:rsidRDefault="00324AEC" w:rsidP="00324AEC">
      <w:pPr>
        <w:pStyle w:val="ConsPlusNormal2"/>
        <w:jc w:val="both"/>
        <w:rPr>
          <w:b/>
          <w:bCs/>
          <w:spacing w:val="-1"/>
          <w:sz w:val="18"/>
          <w:szCs w:val="18"/>
        </w:rPr>
      </w:pPr>
    </w:p>
    <w:p w:rsidR="00DB22AB" w:rsidRDefault="00324AEC" w:rsidP="00DB22AB">
      <w:pPr>
        <w:jc w:val="center"/>
        <w:rPr>
          <w:b/>
          <w:sz w:val="18"/>
          <w:szCs w:val="18"/>
        </w:rPr>
      </w:pPr>
      <w:r>
        <w:rPr>
          <w:b/>
          <w:bCs/>
          <w:spacing w:val="-1"/>
          <w:sz w:val="18"/>
          <w:szCs w:val="18"/>
        </w:rPr>
        <w:t xml:space="preserve">Постановление администрации Мошковского сельсовета Бековского района Пензенской области от 20.02.2020 № 10 </w:t>
      </w:r>
      <w:r w:rsidR="00DB22AB" w:rsidRPr="00DB22AB">
        <w:rPr>
          <w:b/>
          <w:bCs/>
          <w:spacing w:val="-1"/>
          <w:sz w:val="18"/>
          <w:szCs w:val="18"/>
        </w:rPr>
        <w:t>«О внесении изменений в муниципальную программу Мошковского сельсовета</w:t>
      </w:r>
      <w:r w:rsidR="00DB22AB" w:rsidRPr="00DB22AB">
        <w:rPr>
          <w:b/>
          <w:bCs/>
          <w:color w:val="FF0000"/>
          <w:spacing w:val="-1"/>
          <w:sz w:val="18"/>
          <w:szCs w:val="18"/>
        </w:rPr>
        <w:t xml:space="preserve"> </w:t>
      </w:r>
      <w:r w:rsidR="00DB22AB" w:rsidRPr="00DB22AB">
        <w:rPr>
          <w:b/>
          <w:bCs/>
          <w:spacing w:val="-1"/>
          <w:sz w:val="18"/>
          <w:szCs w:val="18"/>
        </w:rPr>
        <w:t xml:space="preserve">Бековского района Пензенской области </w:t>
      </w:r>
      <w:r w:rsidR="00DB22AB" w:rsidRPr="00DB22AB">
        <w:rPr>
          <w:b/>
          <w:sz w:val="18"/>
          <w:szCs w:val="18"/>
        </w:rPr>
        <w:t>«Пожарная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46»</w:t>
      </w:r>
    </w:p>
    <w:p w:rsidR="00DB22AB" w:rsidRPr="00DB22AB" w:rsidRDefault="00DB22AB" w:rsidP="00DB22AB">
      <w:pPr>
        <w:pStyle w:val="ConsPlusCell"/>
        <w:jc w:val="both"/>
        <w:rPr>
          <w:rFonts w:ascii="Times New Roman" w:hAnsi="Times New Roman" w:cs="Times New Roman"/>
          <w:sz w:val="18"/>
          <w:szCs w:val="18"/>
        </w:rPr>
      </w:pPr>
      <w:r w:rsidRPr="00DB22AB">
        <w:rPr>
          <w:rFonts w:ascii="Times New Roman" w:hAnsi="Times New Roman" w:cs="Times New Roman"/>
          <w:bCs/>
          <w:sz w:val="18"/>
          <w:szCs w:val="18"/>
        </w:rPr>
        <w:t>В соответствии с постановлением администрации Мошковского сельсовета Бековского района Пензенской области от 27.09.2018 № 44 «Об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Мошковского сельсовета Бековского района Пензенской области»</w:t>
      </w:r>
      <w:r w:rsidRPr="00DB22AB">
        <w:rPr>
          <w:rFonts w:ascii="Times New Roman" w:hAnsi="Times New Roman" w:cs="Times New Roman"/>
          <w:sz w:val="18"/>
          <w:szCs w:val="18"/>
        </w:rPr>
        <w:t xml:space="preserve">, на основании статьи 23 Устава </w:t>
      </w:r>
      <w:r w:rsidRPr="00DB22AB">
        <w:rPr>
          <w:rFonts w:ascii="Times New Roman" w:hAnsi="Times New Roman" w:cs="Times New Roman"/>
          <w:bCs/>
          <w:sz w:val="18"/>
          <w:szCs w:val="18"/>
        </w:rPr>
        <w:t>Мошковского сельсовета</w:t>
      </w:r>
      <w:r w:rsidRPr="00DB22AB">
        <w:rPr>
          <w:b/>
          <w:sz w:val="18"/>
          <w:szCs w:val="18"/>
        </w:rPr>
        <w:t xml:space="preserve"> </w:t>
      </w:r>
      <w:r w:rsidRPr="00DB22AB">
        <w:rPr>
          <w:rFonts w:ascii="Times New Roman" w:hAnsi="Times New Roman" w:cs="Times New Roman"/>
          <w:sz w:val="18"/>
          <w:szCs w:val="18"/>
        </w:rPr>
        <w:t>Бековского района Пензенской области</w:t>
      </w:r>
    </w:p>
    <w:p w:rsidR="00DB22AB" w:rsidRPr="00DB22AB" w:rsidRDefault="00DB22AB" w:rsidP="00DB22AB">
      <w:pPr>
        <w:shd w:val="clear" w:color="auto" w:fill="FFFFFF"/>
        <w:tabs>
          <w:tab w:val="left" w:leader="underscore" w:pos="7160"/>
          <w:tab w:val="left" w:leader="underscore" w:pos="8104"/>
          <w:tab w:val="left" w:leader="underscore" w:pos="8935"/>
        </w:tabs>
        <w:jc w:val="center"/>
        <w:rPr>
          <w:sz w:val="18"/>
          <w:szCs w:val="18"/>
        </w:rPr>
      </w:pPr>
      <w:r w:rsidRPr="00DB22AB">
        <w:rPr>
          <w:sz w:val="18"/>
          <w:szCs w:val="18"/>
        </w:rPr>
        <w:t xml:space="preserve">администрация </w:t>
      </w:r>
      <w:r w:rsidRPr="00DB22AB">
        <w:rPr>
          <w:bCs/>
          <w:sz w:val="18"/>
          <w:szCs w:val="18"/>
        </w:rPr>
        <w:t>Мошковского сельсовета</w:t>
      </w:r>
      <w:r w:rsidRPr="00DB22AB">
        <w:rPr>
          <w:b/>
          <w:sz w:val="18"/>
          <w:szCs w:val="18"/>
        </w:rPr>
        <w:t xml:space="preserve"> постановляет</w:t>
      </w:r>
      <w:r w:rsidRPr="00DB22AB">
        <w:rPr>
          <w:sz w:val="18"/>
          <w:szCs w:val="18"/>
        </w:rPr>
        <w:t>:</w:t>
      </w:r>
    </w:p>
    <w:p w:rsidR="00DB22AB" w:rsidRPr="00DB22AB" w:rsidRDefault="00DB22AB" w:rsidP="00DB22AB">
      <w:pPr>
        <w:autoSpaceDE w:val="0"/>
        <w:autoSpaceDN w:val="0"/>
        <w:adjustRightInd w:val="0"/>
        <w:jc w:val="both"/>
        <w:rPr>
          <w:sz w:val="18"/>
          <w:szCs w:val="18"/>
        </w:rPr>
      </w:pPr>
      <w:r w:rsidRPr="00DB22AB">
        <w:rPr>
          <w:bCs/>
          <w:sz w:val="18"/>
          <w:szCs w:val="18"/>
        </w:rPr>
        <w:t xml:space="preserve">1. Внести в </w:t>
      </w:r>
      <w:r w:rsidRPr="00DB22AB">
        <w:rPr>
          <w:sz w:val="18"/>
          <w:szCs w:val="18"/>
        </w:rPr>
        <w:t xml:space="preserve">муниципальную программу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w:t>
      </w:r>
      <w:r w:rsidRPr="00DB22AB">
        <w:rPr>
          <w:bCs/>
          <w:sz w:val="18"/>
          <w:szCs w:val="18"/>
        </w:rPr>
        <w:t>Мошковского сельсовета</w:t>
      </w:r>
      <w:r w:rsidRPr="00DB22AB">
        <w:rPr>
          <w:b/>
          <w:sz w:val="18"/>
          <w:szCs w:val="18"/>
        </w:rPr>
        <w:t xml:space="preserve"> </w:t>
      </w:r>
      <w:r w:rsidRPr="00DB22AB">
        <w:rPr>
          <w:sz w:val="18"/>
          <w:szCs w:val="18"/>
        </w:rPr>
        <w:t>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46,</w:t>
      </w:r>
      <w:r w:rsidRPr="00DB22AB">
        <w:rPr>
          <w:b/>
          <w:sz w:val="18"/>
          <w:szCs w:val="18"/>
        </w:rPr>
        <w:t xml:space="preserve"> </w:t>
      </w:r>
      <w:r w:rsidRPr="00DB22AB">
        <w:rPr>
          <w:sz w:val="18"/>
          <w:szCs w:val="18"/>
        </w:rPr>
        <w:t>следующие изменения:</w:t>
      </w:r>
    </w:p>
    <w:p w:rsidR="00DB22AB" w:rsidRPr="00DB22AB" w:rsidRDefault="00DB22AB" w:rsidP="00DB22AB">
      <w:pPr>
        <w:autoSpaceDE w:val="0"/>
        <w:autoSpaceDN w:val="0"/>
        <w:adjustRightInd w:val="0"/>
        <w:jc w:val="both"/>
        <w:rPr>
          <w:sz w:val="18"/>
          <w:szCs w:val="18"/>
        </w:rPr>
      </w:pPr>
      <w:r w:rsidRPr="00DB22AB">
        <w:rPr>
          <w:sz w:val="18"/>
          <w:szCs w:val="18"/>
        </w:rPr>
        <w:t xml:space="preserve">          1.1.  В паспорте муниципальной программы позицию «Объемы бюджетных ассигнований муниципальной программы </w:t>
      </w:r>
      <w:r w:rsidRPr="00DB22AB">
        <w:rPr>
          <w:rStyle w:val="aff1"/>
          <w:i w:val="0"/>
          <w:sz w:val="18"/>
          <w:szCs w:val="18"/>
          <w:lang w:val="ru-RU"/>
        </w:rPr>
        <w:t>(</w:t>
      </w:r>
      <w:r w:rsidRPr="00DB22AB">
        <w:rPr>
          <w:rStyle w:val="aff1"/>
          <w:b w:val="0"/>
          <w:i w:val="0"/>
          <w:sz w:val="18"/>
          <w:szCs w:val="18"/>
          <w:lang w:val="ru-RU"/>
        </w:rPr>
        <w:t>по годам и источникам финансирования)»</w:t>
      </w:r>
      <w:r w:rsidRPr="00DB22AB">
        <w:rPr>
          <w:rStyle w:val="aff1"/>
          <w:i w:val="0"/>
          <w:sz w:val="18"/>
          <w:szCs w:val="18"/>
          <w:lang w:val="ru-RU"/>
        </w:rPr>
        <w:t xml:space="preserve"> </w:t>
      </w:r>
      <w:r w:rsidRPr="00DB22AB">
        <w:rPr>
          <w:sz w:val="18"/>
          <w:szCs w:val="18"/>
        </w:rPr>
        <w:t>изложить в следующей редакции:</w:t>
      </w:r>
    </w:p>
    <w:p w:rsidR="00DB22AB" w:rsidRPr="00DB22AB" w:rsidRDefault="00DB22AB" w:rsidP="00DB22AB">
      <w:pPr>
        <w:autoSpaceDE w:val="0"/>
        <w:autoSpaceDN w:val="0"/>
        <w:adjustRightInd w:val="0"/>
        <w:jc w:val="both"/>
        <w:rPr>
          <w:sz w:val="18"/>
          <w:szCs w:val="18"/>
        </w:rPr>
      </w:pPr>
      <w:r w:rsidRPr="00DB22AB">
        <w:rPr>
          <w:sz w:val="18"/>
          <w:szCs w:val="18"/>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5528"/>
      </w:tblGrid>
      <w:tr w:rsidR="00DB22AB" w:rsidRPr="00DB22AB" w:rsidTr="007C66B7">
        <w:trPr>
          <w:trHeight w:val="829"/>
        </w:trPr>
        <w:tc>
          <w:tcPr>
            <w:tcW w:w="4928" w:type="dxa"/>
            <w:shd w:val="clear" w:color="auto" w:fill="auto"/>
          </w:tcPr>
          <w:p w:rsidR="00DB22AB" w:rsidRPr="00DB22AB" w:rsidRDefault="00DB22AB" w:rsidP="00DB22AB">
            <w:pPr>
              <w:autoSpaceDE w:val="0"/>
              <w:autoSpaceDN w:val="0"/>
              <w:adjustRightInd w:val="0"/>
              <w:rPr>
                <w:b/>
                <w:i/>
                <w:sz w:val="18"/>
                <w:szCs w:val="18"/>
              </w:rPr>
            </w:pPr>
            <w:r w:rsidRPr="00DB22AB">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5528" w:type="dxa"/>
            <w:shd w:val="clear" w:color="auto" w:fill="auto"/>
          </w:tcPr>
          <w:p w:rsidR="00DB22AB" w:rsidRPr="00DB22AB" w:rsidRDefault="00DB22AB" w:rsidP="00DB22AB">
            <w:pPr>
              <w:autoSpaceDE w:val="0"/>
              <w:autoSpaceDN w:val="0"/>
              <w:adjustRightInd w:val="0"/>
              <w:rPr>
                <w:rStyle w:val="aff1"/>
                <w:b w:val="0"/>
                <w:i w:val="0"/>
                <w:color w:val="000000"/>
                <w:sz w:val="18"/>
                <w:szCs w:val="18"/>
                <w:lang w:val="ru-RU"/>
              </w:rPr>
            </w:pPr>
            <w:r w:rsidRPr="00DB22AB">
              <w:rPr>
                <w:rStyle w:val="aff1"/>
                <w:b w:val="0"/>
                <w:i w:val="0"/>
                <w:sz w:val="18"/>
                <w:szCs w:val="18"/>
                <w:lang w:val="ru-RU"/>
              </w:rPr>
              <w:t xml:space="preserve">Общий объем бюджетных ассигнований на реализацию муниципальной программы за счет средств бюджета </w:t>
            </w:r>
            <w:r w:rsidRPr="004B69B9">
              <w:rPr>
                <w:sz w:val="18"/>
                <w:szCs w:val="18"/>
              </w:rPr>
              <w:t>Мошковского</w:t>
            </w:r>
            <w:r w:rsidRPr="004B69B9">
              <w:rPr>
                <w:rStyle w:val="aff1"/>
                <w:sz w:val="18"/>
                <w:szCs w:val="18"/>
                <w:lang w:val="ru-RU"/>
              </w:rPr>
              <w:t xml:space="preserve"> </w:t>
            </w:r>
            <w:r w:rsidRPr="00DB22AB">
              <w:rPr>
                <w:rStyle w:val="aff1"/>
                <w:b w:val="0"/>
                <w:i w:val="0"/>
                <w:sz w:val="18"/>
                <w:szCs w:val="18"/>
                <w:lang w:val="ru-RU"/>
              </w:rPr>
              <w:t>сельсовета Бековского района Пензенской области –</w:t>
            </w:r>
            <w:r w:rsidRPr="00DB22AB">
              <w:rPr>
                <w:rStyle w:val="aff1"/>
                <w:b w:val="0"/>
                <w:i w:val="0"/>
                <w:color w:val="FF0000"/>
                <w:sz w:val="18"/>
                <w:szCs w:val="18"/>
                <w:lang w:val="ru-RU"/>
              </w:rPr>
              <w:t xml:space="preserve"> </w:t>
            </w:r>
            <w:r w:rsidRPr="002743EC">
              <w:rPr>
                <w:b/>
                <w:color w:val="000000"/>
                <w:sz w:val="18"/>
                <w:szCs w:val="18"/>
              </w:rPr>
              <w:t>2633,377</w:t>
            </w:r>
            <w:r w:rsidRPr="00DB22AB">
              <w:rPr>
                <w:b/>
                <w:i/>
                <w:color w:val="000000"/>
                <w:sz w:val="18"/>
                <w:szCs w:val="18"/>
              </w:rPr>
              <w:t xml:space="preserve"> </w:t>
            </w:r>
            <w:r w:rsidRPr="002743EC">
              <w:rPr>
                <w:color w:val="000000"/>
                <w:sz w:val="18"/>
                <w:szCs w:val="18"/>
              </w:rPr>
              <w:t>тыс.</w:t>
            </w:r>
            <w:r w:rsidRPr="00DB22AB">
              <w:rPr>
                <w:b/>
                <w:i/>
                <w:color w:val="000000"/>
                <w:sz w:val="18"/>
                <w:szCs w:val="18"/>
              </w:rPr>
              <w:t xml:space="preserve"> руб.</w:t>
            </w:r>
            <w:r w:rsidRPr="00DB22AB">
              <w:rPr>
                <w:rStyle w:val="aff1"/>
                <w:b w:val="0"/>
                <w:i w:val="0"/>
                <w:color w:val="000000"/>
                <w:sz w:val="18"/>
                <w:szCs w:val="18"/>
                <w:lang w:val="ru-RU"/>
              </w:rPr>
              <w:t>, из них по годам:</w:t>
            </w:r>
          </w:p>
          <w:p w:rsidR="00DB22AB" w:rsidRPr="002743EC" w:rsidRDefault="00DB22AB" w:rsidP="00DB22AB">
            <w:pPr>
              <w:autoSpaceDE w:val="0"/>
              <w:autoSpaceDN w:val="0"/>
              <w:adjustRightInd w:val="0"/>
              <w:jc w:val="both"/>
              <w:rPr>
                <w:rStyle w:val="aff1"/>
                <w:b w:val="0"/>
                <w:i w:val="0"/>
                <w:color w:val="000000"/>
                <w:sz w:val="18"/>
                <w:szCs w:val="18"/>
                <w:lang w:val="ru-RU"/>
              </w:rPr>
            </w:pPr>
            <w:r w:rsidRPr="00DB22AB">
              <w:rPr>
                <w:rStyle w:val="aff1"/>
                <w:b w:val="0"/>
                <w:i w:val="0"/>
                <w:color w:val="000000"/>
                <w:sz w:val="18"/>
                <w:szCs w:val="18"/>
                <w:lang w:val="ru-RU"/>
              </w:rPr>
              <w:t xml:space="preserve">2019 год – </w:t>
            </w:r>
            <w:r w:rsidRPr="002743EC">
              <w:rPr>
                <w:color w:val="000000"/>
                <w:sz w:val="18"/>
                <w:szCs w:val="18"/>
              </w:rPr>
              <w:t>420,362</w:t>
            </w:r>
            <w:r w:rsidRPr="002743EC">
              <w:rPr>
                <w:b/>
                <w:color w:val="000000"/>
                <w:sz w:val="18"/>
                <w:szCs w:val="18"/>
              </w:rPr>
              <w:t xml:space="preserve"> </w:t>
            </w:r>
            <w:r w:rsidRPr="002743EC">
              <w:rPr>
                <w:rStyle w:val="aff1"/>
                <w:b w:val="0"/>
                <w:i w:val="0"/>
                <w:color w:val="000000"/>
                <w:sz w:val="18"/>
                <w:szCs w:val="18"/>
                <w:lang w:val="ru-RU"/>
              </w:rPr>
              <w:t>тыс. руб.;</w:t>
            </w:r>
          </w:p>
          <w:p w:rsidR="00DB22AB" w:rsidRPr="002743EC" w:rsidRDefault="00DB22AB" w:rsidP="00DB22AB">
            <w:pPr>
              <w:autoSpaceDE w:val="0"/>
              <w:autoSpaceDN w:val="0"/>
              <w:adjustRightInd w:val="0"/>
              <w:jc w:val="both"/>
              <w:rPr>
                <w:rStyle w:val="aff1"/>
                <w:b w:val="0"/>
                <w:i w:val="0"/>
                <w:color w:val="000000"/>
                <w:sz w:val="18"/>
                <w:szCs w:val="18"/>
                <w:lang w:val="ru-RU"/>
              </w:rPr>
            </w:pPr>
            <w:r w:rsidRPr="002743EC">
              <w:rPr>
                <w:rStyle w:val="aff1"/>
                <w:b w:val="0"/>
                <w:i w:val="0"/>
                <w:color w:val="000000"/>
                <w:sz w:val="18"/>
                <w:szCs w:val="18"/>
                <w:lang w:val="ru-RU"/>
              </w:rPr>
              <w:t xml:space="preserve">2020 год – </w:t>
            </w:r>
            <w:r w:rsidRPr="002743EC">
              <w:rPr>
                <w:color w:val="000000"/>
                <w:sz w:val="18"/>
                <w:szCs w:val="18"/>
              </w:rPr>
              <w:t>442,603</w:t>
            </w:r>
            <w:r w:rsidRPr="002743EC">
              <w:rPr>
                <w:b/>
                <w:color w:val="000000"/>
                <w:sz w:val="18"/>
                <w:szCs w:val="18"/>
              </w:rPr>
              <w:t xml:space="preserve"> </w:t>
            </w:r>
            <w:r w:rsidRPr="002743EC">
              <w:rPr>
                <w:rStyle w:val="aff1"/>
                <w:b w:val="0"/>
                <w:i w:val="0"/>
                <w:color w:val="000000"/>
                <w:sz w:val="18"/>
                <w:szCs w:val="18"/>
                <w:lang w:val="ru-RU"/>
              </w:rPr>
              <w:t>тыс. руб.;</w:t>
            </w:r>
          </w:p>
          <w:p w:rsidR="00DB22AB" w:rsidRPr="002743EC" w:rsidRDefault="00DB22AB" w:rsidP="00DB22AB">
            <w:pPr>
              <w:autoSpaceDE w:val="0"/>
              <w:autoSpaceDN w:val="0"/>
              <w:adjustRightInd w:val="0"/>
              <w:jc w:val="both"/>
              <w:rPr>
                <w:rStyle w:val="aff1"/>
                <w:b w:val="0"/>
                <w:i w:val="0"/>
                <w:color w:val="000000"/>
                <w:sz w:val="18"/>
                <w:szCs w:val="18"/>
                <w:lang w:val="ru-RU"/>
              </w:rPr>
            </w:pPr>
            <w:r w:rsidRPr="002743EC">
              <w:rPr>
                <w:rStyle w:val="aff1"/>
                <w:b w:val="0"/>
                <w:i w:val="0"/>
                <w:color w:val="000000"/>
                <w:sz w:val="18"/>
                <w:szCs w:val="18"/>
                <w:lang w:val="ru-RU"/>
              </w:rPr>
              <w:t xml:space="preserve">2021 год – </w:t>
            </w:r>
            <w:r w:rsidRPr="002743EC">
              <w:rPr>
                <w:color w:val="000000"/>
                <w:sz w:val="18"/>
                <w:szCs w:val="18"/>
              </w:rPr>
              <w:t>442,603</w:t>
            </w:r>
            <w:r w:rsidRPr="002743EC">
              <w:rPr>
                <w:b/>
                <w:color w:val="000000"/>
                <w:sz w:val="18"/>
                <w:szCs w:val="18"/>
              </w:rPr>
              <w:t xml:space="preserve"> </w:t>
            </w:r>
            <w:r w:rsidRPr="002743EC">
              <w:rPr>
                <w:rStyle w:val="aff1"/>
                <w:b w:val="0"/>
                <w:i w:val="0"/>
                <w:color w:val="000000"/>
                <w:sz w:val="18"/>
                <w:szCs w:val="18"/>
                <w:lang w:val="ru-RU"/>
              </w:rPr>
              <w:t>тыс. руб.;</w:t>
            </w:r>
          </w:p>
          <w:p w:rsidR="00DB22AB" w:rsidRPr="002743EC" w:rsidRDefault="00DB22AB" w:rsidP="00DB22AB">
            <w:pPr>
              <w:autoSpaceDE w:val="0"/>
              <w:autoSpaceDN w:val="0"/>
              <w:adjustRightInd w:val="0"/>
              <w:jc w:val="both"/>
              <w:rPr>
                <w:rStyle w:val="aff1"/>
                <w:b w:val="0"/>
                <w:i w:val="0"/>
                <w:color w:val="000000"/>
                <w:sz w:val="18"/>
                <w:szCs w:val="18"/>
                <w:lang w:val="ru-RU"/>
              </w:rPr>
            </w:pPr>
            <w:r w:rsidRPr="002743EC">
              <w:rPr>
                <w:rStyle w:val="aff1"/>
                <w:b w:val="0"/>
                <w:i w:val="0"/>
                <w:color w:val="000000"/>
                <w:sz w:val="18"/>
                <w:szCs w:val="18"/>
                <w:lang w:val="ru-RU"/>
              </w:rPr>
              <w:t>2022 год –</w:t>
            </w:r>
            <w:r w:rsidRPr="002743EC">
              <w:rPr>
                <w:b/>
                <w:color w:val="000000"/>
                <w:sz w:val="18"/>
                <w:szCs w:val="18"/>
              </w:rPr>
              <w:t xml:space="preserve"> </w:t>
            </w:r>
            <w:r w:rsidRPr="002743EC">
              <w:rPr>
                <w:color w:val="000000"/>
                <w:sz w:val="18"/>
                <w:szCs w:val="18"/>
              </w:rPr>
              <w:t>442,603</w:t>
            </w:r>
            <w:r w:rsidRPr="002743EC">
              <w:rPr>
                <w:b/>
                <w:color w:val="000000"/>
                <w:sz w:val="18"/>
                <w:szCs w:val="18"/>
              </w:rPr>
              <w:t xml:space="preserve"> </w:t>
            </w:r>
            <w:r w:rsidRPr="002743EC">
              <w:rPr>
                <w:rStyle w:val="aff1"/>
                <w:b w:val="0"/>
                <w:i w:val="0"/>
                <w:color w:val="000000"/>
                <w:sz w:val="18"/>
                <w:szCs w:val="18"/>
                <w:lang w:val="ru-RU"/>
              </w:rPr>
              <w:t>тыс. руб.;</w:t>
            </w:r>
          </w:p>
          <w:p w:rsidR="00DB22AB" w:rsidRPr="002743EC" w:rsidRDefault="00DB22AB" w:rsidP="00DB22AB">
            <w:pPr>
              <w:autoSpaceDE w:val="0"/>
              <w:autoSpaceDN w:val="0"/>
              <w:adjustRightInd w:val="0"/>
              <w:jc w:val="both"/>
              <w:rPr>
                <w:rStyle w:val="aff1"/>
                <w:b w:val="0"/>
                <w:i w:val="0"/>
                <w:color w:val="000000"/>
                <w:sz w:val="18"/>
                <w:szCs w:val="18"/>
                <w:lang w:val="ru-RU"/>
              </w:rPr>
            </w:pPr>
            <w:r w:rsidRPr="002743EC">
              <w:rPr>
                <w:rStyle w:val="aff1"/>
                <w:b w:val="0"/>
                <w:i w:val="0"/>
                <w:color w:val="000000"/>
                <w:sz w:val="18"/>
                <w:szCs w:val="18"/>
                <w:lang w:val="ru-RU"/>
              </w:rPr>
              <w:t xml:space="preserve">2023 год </w:t>
            </w:r>
            <w:r w:rsidRPr="002743EC">
              <w:rPr>
                <w:rStyle w:val="aff1"/>
                <w:i w:val="0"/>
                <w:color w:val="000000"/>
                <w:sz w:val="18"/>
                <w:szCs w:val="18"/>
                <w:lang w:val="ru-RU"/>
              </w:rPr>
              <w:t xml:space="preserve">– </w:t>
            </w:r>
            <w:r w:rsidRPr="002743EC">
              <w:rPr>
                <w:color w:val="000000"/>
                <w:sz w:val="18"/>
                <w:szCs w:val="18"/>
              </w:rPr>
              <w:t>442,603</w:t>
            </w:r>
            <w:r w:rsidRPr="002743EC">
              <w:rPr>
                <w:b/>
                <w:color w:val="000000"/>
                <w:sz w:val="18"/>
                <w:szCs w:val="18"/>
              </w:rPr>
              <w:t xml:space="preserve"> </w:t>
            </w:r>
            <w:r w:rsidRPr="002743EC">
              <w:rPr>
                <w:rStyle w:val="aff1"/>
                <w:b w:val="0"/>
                <w:i w:val="0"/>
                <w:color w:val="000000"/>
                <w:sz w:val="18"/>
                <w:szCs w:val="18"/>
                <w:lang w:val="ru-RU"/>
              </w:rPr>
              <w:t>тыс. руб.;</w:t>
            </w:r>
          </w:p>
          <w:p w:rsidR="00DB22AB" w:rsidRPr="00DB22AB" w:rsidRDefault="00DB22AB" w:rsidP="00DB22AB">
            <w:pPr>
              <w:autoSpaceDE w:val="0"/>
              <w:autoSpaceDN w:val="0"/>
              <w:adjustRightInd w:val="0"/>
              <w:jc w:val="both"/>
              <w:rPr>
                <w:b/>
                <w:i/>
                <w:sz w:val="18"/>
                <w:szCs w:val="18"/>
              </w:rPr>
            </w:pPr>
            <w:r w:rsidRPr="002743EC">
              <w:rPr>
                <w:rStyle w:val="aff1"/>
                <w:b w:val="0"/>
                <w:i w:val="0"/>
                <w:color w:val="000000"/>
                <w:sz w:val="18"/>
                <w:szCs w:val="18"/>
                <w:lang w:val="ru-RU"/>
              </w:rPr>
              <w:t>2024 год –</w:t>
            </w:r>
            <w:r w:rsidRPr="002743EC">
              <w:rPr>
                <w:b/>
                <w:color w:val="000000"/>
                <w:sz w:val="18"/>
                <w:szCs w:val="18"/>
              </w:rPr>
              <w:t xml:space="preserve"> </w:t>
            </w:r>
            <w:r w:rsidRPr="002743EC">
              <w:rPr>
                <w:b/>
                <w:i/>
                <w:color w:val="000000"/>
                <w:sz w:val="18"/>
                <w:szCs w:val="18"/>
              </w:rPr>
              <w:t>442,603</w:t>
            </w:r>
            <w:r w:rsidRPr="002743EC">
              <w:rPr>
                <w:b/>
                <w:color w:val="000000"/>
                <w:sz w:val="18"/>
                <w:szCs w:val="18"/>
              </w:rPr>
              <w:t xml:space="preserve"> </w:t>
            </w:r>
            <w:r w:rsidRPr="002743EC">
              <w:rPr>
                <w:rStyle w:val="aff1"/>
                <w:b w:val="0"/>
                <w:i w:val="0"/>
                <w:color w:val="000000"/>
                <w:sz w:val="18"/>
                <w:szCs w:val="18"/>
                <w:lang w:val="ru-RU"/>
              </w:rPr>
              <w:t>тыс. руб.</w:t>
            </w:r>
          </w:p>
        </w:tc>
      </w:tr>
    </w:tbl>
    <w:p w:rsidR="00DB22AB" w:rsidRPr="00DB22AB" w:rsidRDefault="00DB22AB" w:rsidP="00DB22AB">
      <w:pPr>
        <w:pStyle w:val="ConsPlusTitle"/>
        <w:widowControl/>
        <w:jc w:val="both"/>
        <w:rPr>
          <w:rFonts w:ascii="Times New Roman" w:hAnsi="Times New Roman" w:cs="Times New Roman"/>
          <w:b w:val="0"/>
          <w:sz w:val="18"/>
          <w:szCs w:val="18"/>
        </w:rPr>
      </w:pPr>
      <w:r w:rsidRPr="00DB22AB">
        <w:rPr>
          <w:rFonts w:ascii="Times New Roman" w:hAnsi="Times New Roman" w:cs="Times New Roman"/>
          <w:b w:val="0"/>
          <w:sz w:val="18"/>
          <w:szCs w:val="18"/>
        </w:rPr>
        <w:t xml:space="preserve">                                                                                                                              »;</w:t>
      </w:r>
    </w:p>
    <w:p w:rsidR="00DB22AB" w:rsidRPr="00DB22AB" w:rsidRDefault="00DB22AB" w:rsidP="00DB22AB">
      <w:pPr>
        <w:pStyle w:val="ConsPlusTitle"/>
        <w:widowControl/>
        <w:jc w:val="both"/>
        <w:rPr>
          <w:rFonts w:ascii="Times New Roman" w:hAnsi="Times New Roman" w:cs="Times New Roman"/>
          <w:b w:val="0"/>
          <w:sz w:val="18"/>
          <w:szCs w:val="18"/>
        </w:rPr>
      </w:pPr>
      <w:r w:rsidRPr="00DB22AB">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DB22AB" w:rsidRPr="00DB22AB" w:rsidRDefault="00DB22AB" w:rsidP="00DB22AB">
      <w:pPr>
        <w:autoSpaceDE w:val="0"/>
        <w:autoSpaceDN w:val="0"/>
        <w:adjustRightInd w:val="0"/>
        <w:jc w:val="center"/>
        <w:rPr>
          <w:rStyle w:val="aff1"/>
          <w:b w:val="0"/>
          <w:i w:val="0"/>
          <w:sz w:val="18"/>
          <w:szCs w:val="18"/>
          <w:lang w:val="ru-RU"/>
        </w:rPr>
      </w:pPr>
      <w:r w:rsidRPr="00DB22AB">
        <w:rPr>
          <w:rStyle w:val="aff1"/>
          <w:b w:val="0"/>
          <w:i w:val="0"/>
          <w:sz w:val="18"/>
          <w:szCs w:val="18"/>
          <w:lang w:val="ru-RU"/>
        </w:rPr>
        <w:t>«4. Ресурсное обеспечение реализации муниципальной программы</w:t>
      </w:r>
    </w:p>
    <w:p w:rsidR="00DB22AB" w:rsidRPr="00DB22AB" w:rsidRDefault="00DB22AB" w:rsidP="00DB22AB">
      <w:pPr>
        <w:pStyle w:val="Default"/>
        <w:jc w:val="both"/>
        <w:rPr>
          <w:sz w:val="18"/>
          <w:szCs w:val="18"/>
        </w:rPr>
      </w:pPr>
      <w:r w:rsidRPr="00DB22AB">
        <w:rPr>
          <w:sz w:val="18"/>
          <w:szCs w:val="18"/>
        </w:rPr>
        <w:t>Финансовое обеспечение реализации муниципальной программы осуществляется за счет средств бюджета Мошковского сельсовета Бековского района Пензенской области.</w:t>
      </w:r>
    </w:p>
    <w:p w:rsidR="00DB22AB" w:rsidRPr="00DB22AB" w:rsidRDefault="00DB22AB" w:rsidP="00DB22AB">
      <w:pPr>
        <w:autoSpaceDE w:val="0"/>
        <w:autoSpaceDN w:val="0"/>
        <w:adjustRightInd w:val="0"/>
        <w:jc w:val="both"/>
        <w:rPr>
          <w:rStyle w:val="aff1"/>
          <w:b w:val="0"/>
          <w:i w:val="0"/>
          <w:color w:val="000000"/>
          <w:sz w:val="18"/>
          <w:szCs w:val="18"/>
          <w:lang w:val="ru-RU"/>
        </w:rPr>
      </w:pPr>
      <w:r w:rsidRPr="00DB22AB">
        <w:rPr>
          <w:rStyle w:val="aff1"/>
          <w:b w:val="0"/>
          <w:i w:val="0"/>
          <w:sz w:val="18"/>
          <w:szCs w:val="18"/>
          <w:lang w:val="ru-RU"/>
        </w:rPr>
        <w:t xml:space="preserve">Общий объем финансирования муниципальной программы – </w:t>
      </w:r>
      <w:r w:rsidRPr="00DB22AB">
        <w:rPr>
          <w:b/>
          <w:i/>
          <w:color w:val="000000"/>
          <w:sz w:val="18"/>
          <w:szCs w:val="18"/>
        </w:rPr>
        <w:t>2633,377</w:t>
      </w:r>
      <w:r w:rsidRPr="00DB22AB">
        <w:rPr>
          <w:b/>
          <w:i/>
          <w:color w:val="FF0000"/>
          <w:sz w:val="18"/>
          <w:szCs w:val="18"/>
        </w:rPr>
        <w:t xml:space="preserve"> </w:t>
      </w:r>
      <w:r w:rsidRPr="00DB22AB">
        <w:rPr>
          <w:b/>
          <w:i/>
          <w:color w:val="000000"/>
          <w:sz w:val="18"/>
          <w:szCs w:val="18"/>
        </w:rPr>
        <w:t>тыс. руб.</w:t>
      </w:r>
      <w:r w:rsidRPr="00DB22AB">
        <w:rPr>
          <w:rStyle w:val="aff1"/>
          <w:b w:val="0"/>
          <w:i w:val="0"/>
          <w:color w:val="000000"/>
          <w:sz w:val="18"/>
          <w:szCs w:val="18"/>
          <w:lang w:val="ru-RU"/>
        </w:rPr>
        <w:t>, из них по годам:</w:t>
      </w:r>
    </w:p>
    <w:p w:rsidR="00DB22AB" w:rsidRPr="00DB22AB" w:rsidRDefault="00DB22AB" w:rsidP="00DB22AB">
      <w:pPr>
        <w:autoSpaceDE w:val="0"/>
        <w:autoSpaceDN w:val="0"/>
        <w:adjustRightInd w:val="0"/>
        <w:jc w:val="both"/>
        <w:rPr>
          <w:rStyle w:val="aff1"/>
          <w:b w:val="0"/>
          <w:i w:val="0"/>
          <w:color w:val="000000"/>
          <w:sz w:val="18"/>
          <w:szCs w:val="18"/>
          <w:lang w:val="ru-RU"/>
        </w:rPr>
      </w:pPr>
      <w:r w:rsidRPr="00DB22AB">
        <w:rPr>
          <w:rStyle w:val="aff1"/>
          <w:b w:val="0"/>
          <w:i w:val="0"/>
          <w:color w:val="000000"/>
          <w:sz w:val="18"/>
          <w:szCs w:val="18"/>
          <w:lang w:val="ru-RU"/>
        </w:rPr>
        <w:t xml:space="preserve">           2019 год – </w:t>
      </w:r>
      <w:r w:rsidRPr="00DB22AB">
        <w:rPr>
          <w:b/>
          <w:i/>
          <w:color w:val="000000"/>
          <w:sz w:val="18"/>
          <w:szCs w:val="18"/>
        </w:rPr>
        <w:t xml:space="preserve">420,362 </w:t>
      </w:r>
      <w:r w:rsidRPr="00DB22AB">
        <w:rPr>
          <w:rStyle w:val="aff1"/>
          <w:b w:val="0"/>
          <w:i w:val="0"/>
          <w:color w:val="000000"/>
          <w:sz w:val="18"/>
          <w:szCs w:val="18"/>
          <w:lang w:val="ru-RU"/>
        </w:rPr>
        <w:t>тыс. руб.;</w:t>
      </w:r>
    </w:p>
    <w:p w:rsidR="00DB22AB" w:rsidRPr="00DB22AB" w:rsidRDefault="00DB22AB" w:rsidP="00DB22AB">
      <w:pPr>
        <w:autoSpaceDE w:val="0"/>
        <w:autoSpaceDN w:val="0"/>
        <w:adjustRightInd w:val="0"/>
        <w:jc w:val="both"/>
        <w:rPr>
          <w:rStyle w:val="aff1"/>
          <w:b w:val="0"/>
          <w:i w:val="0"/>
          <w:color w:val="000000"/>
          <w:sz w:val="18"/>
          <w:szCs w:val="18"/>
          <w:lang w:val="ru-RU"/>
        </w:rPr>
      </w:pPr>
      <w:r w:rsidRPr="00DB22AB">
        <w:rPr>
          <w:rStyle w:val="aff1"/>
          <w:b w:val="0"/>
          <w:i w:val="0"/>
          <w:color w:val="000000"/>
          <w:sz w:val="18"/>
          <w:szCs w:val="18"/>
          <w:lang w:val="ru-RU"/>
        </w:rPr>
        <w:t xml:space="preserve">           2020 год – </w:t>
      </w:r>
      <w:r w:rsidRPr="00DB22AB">
        <w:rPr>
          <w:b/>
          <w:i/>
          <w:color w:val="000000"/>
          <w:sz w:val="18"/>
          <w:szCs w:val="18"/>
        </w:rPr>
        <w:t xml:space="preserve">442,603 </w:t>
      </w:r>
      <w:r w:rsidRPr="00DB22AB">
        <w:rPr>
          <w:rStyle w:val="aff1"/>
          <w:b w:val="0"/>
          <w:i w:val="0"/>
          <w:color w:val="000000"/>
          <w:sz w:val="18"/>
          <w:szCs w:val="18"/>
          <w:lang w:val="ru-RU"/>
        </w:rPr>
        <w:t>тыс. руб.;</w:t>
      </w:r>
    </w:p>
    <w:p w:rsidR="00DB22AB" w:rsidRPr="00DB22AB" w:rsidRDefault="00DB22AB" w:rsidP="00DB22AB">
      <w:pPr>
        <w:autoSpaceDE w:val="0"/>
        <w:autoSpaceDN w:val="0"/>
        <w:adjustRightInd w:val="0"/>
        <w:jc w:val="both"/>
        <w:rPr>
          <w:rStyle w:val="aff1"/>
          <w:b w:val="0"/>
          <w:i w:val="0"/>
          <w:color w:val="000000"/>
          <w:sz w:val="18"/>
          <w:szCs w:val="18"/>
          <w:lang w:val="ru-RU"/>
        </w:rPr>
      </w:pPr>
      <w:r w:rsidRPr="00DB22AB">
        <w:rPr>
          <w:rStyle w:val="aff1"/>
          <w:b w:val="0"/>
          <w:i w:val="0"/>
          <w:color w:val="000000"/>
          <w:sz w:val="18"/>
          <w:szCs w:val="18"/>
          <w:lang w:val="ru-RU"/>
        </w:rPr>
        <w:t xml:space="preserve">           2021 год – </w:t>
      </w:r>
      <w:r w:rsidRPr="00DB22AB">
        <w:rPr>
          <w:b/>
          <w:i/>
          <w:color w:val="000000"/>
          <w:sz w:val="18"/>
          <w:szCs w:val="18"/>
        </w:rPr>
        <w:t xml:space="preserve">442,603 </w:t>
      </w:r>
      <w:r w:rsidRPr="00DB22AB">
        <w:rPr>
          <w:rStyle w:val="aff1"/>
          <w:b w:val="0"/>
          <w:i w:val="0"/>
          <w:color w:val="000000"/>
          <w:sz w:val="18"/>
          <w:szCs w:val="18"/>
          <w:lang w:val="ru-RU"/>
        </w:rPr>
        <w:t>тыс. руб.;</w:t>
      </w:r>
    </w:p>
    <w:p w:rsidR="00DB22AB" w:rsidRPr="00DB22AB" w:rsidRDefault="00DB22AB" w:rsidP="00DB22AB">
      <w:pPr>
        <w:autoSpaceDE w:val="0"/>
        <w:autoSpaceDN w:val="0"/>
        <w:adjustRightInd w:val="0"/>
        <w:jc w:val="both"/>
        <w:rPr>
          <w:rStyle w:val="aff1"/>
          <w:b w:val="0"/>
          <w:i w:val="0"/>
          <w:color w:val="000000"/>
          <w:sz w:val="18"/>
          <w:szCs w:val="18"/>
          <w:lang w:val="ru-RU"/>
        </w:rPr>
      </w:pPr>
      <w:r w:rsidRPr="00DB22AB">
        <w:rPr>
          <w:rStyle w:val="aff1"/>
          <w:b w:val="0"/>
          <w:i w:val="0"/>
          <w:color w:val="000000"/>
          <w:sz w:val="18"/>
          <w:szCs w:val="18"/>
          <w:lang w:val="ru-RU"/>
        </w:rPr>
        <w:t xml:space="preserve">           2022 год –</w:t>
      </w:r>
      <w:r w:rsidRPr="00DB22AB">
        <w:rPr>
          <w:b/>
          <w:i/>
          <w:color w:val="000000"/>
          <w:sz w:val="18"/>
          <w:szCs w:val="18"/>
        </w:rPr>
        <w:t xml:space="preserve"> 442,603 </w:t>
      </w:r>
      <w:r w:rsidRPr="00DB22AB">
        <w:rPr>
          <w:rStyle w:val="aff1"/>
          <w:b w:val="0"/>
          <w:i w:val="0"/>
          <w:color w:val="000000"/>
          <w:sz w:val="18"/>
          <w:szCs w:val="18"/>
          <w:lang w:val="ru-RU"/>
        </w:rPr>
        <w:t>тыс. руб.;</w:t>
      </w:r>
    </w:p>
    <w:p w:rsidR="00DB22AB" w:rsidRPr="00DB22AB" w:rsidRDefault="00DB22AB" w:rsidP="00DB22AB">
      <w:pPr>
        <w:autoSpaceDE w:val="0"/>
        <w:autoSpaceDN w:val="0"/>
        <w:adjustRightInd w:val="0"/>
        <w:jc w:val="both"/>
        <w:rPr>
          <w:rStyle w:val="aff1"/>
          <w:b w:val="0"/>
          <w:i w:val="0"/>
          <w:color w:val="000000"/>
          <w:sz w:val="18"/>
          <w:szCs w:val="18"/>
          <w:lang w:val="ru-RU"/>
        </w:rPr>
      </w:pPr>
      <w:r w:rsidRPr="00DB22AB">
        <w:rPr>
          <w:rStyle w:val="aff1"/>
          <w:b w:val="0"/>
          <w:i w:val="0"/>
          <w:color w:val="000000"/>
          <w:sz w:val="18"/>
          <w:szCs w:val="18"/>
          <w:lang w:val="ru-RU"/>
        </w:rPr>
        <w:t xml:space="preserve">           2023 год – </w:t>
      </w:r>
      <w:r w:rsidRPr="00DB22AB">
        <w:rPr>
          <w:b/>
          <w:i/>
          <w:color w:val="000000"/>
          <w:sz w:val="18"/>
          <w:szCs w:val="18"/>
        </w:rPr>
        <w:t xml:space="preserve">442,603 </w:t>
      </w:r>
      <w:r w:rsidRPr="00DB22AB">
        <w:rPr>
          <w:rStyle w:val="aff1"/>
          <w:b w:val="0"/>
          <w:i w:val="0"/>
          <w:color w:val="000000"/>
          <w:sz w:val="18"/>
          <w:szCs w:val="18"/>
          <w:lang w:val="ru-RU"/>
        </w:rPr>
        <w:t>тыс. руб.;</w:t>
      </w:r>
    </w:p>
    <w:p w:rsidR="00DB22AB" w:rsidRPr="00DB22AB" w:rsidRDefault="00DB22AB" w:rsidP="00DB22AB">
      <w:pPr>
        <w:autoSpaceDE w:val="0"/>
        <w:autoSpaceDN w:val="0"/>
        <w:adjustRightInd w:val="0"/>
        <w:jc w:val="both"/>
        <w:outlineLvl w:val="1"/>
        <w:rPr>
          <w:rStyle w:val="aff1"/>
          <w:b w:val="0"/>
          <w:i w:val="0"/>
          <w:color w:val="000000"/>
          <w:sz w:val="18"/>
          <w:szCs w:val="18"/>
          <w:lang w:val="ru-RU"/>
        </w:rPr>
      </w:pPr>
      <w:r w:rsidRPr="00DB22AB">
        <w:rPr>
          <w:rStyle w:val="aff1"/>
          <w:b w:val="0"/>
          <w:i w:val="0"/>
          <w:color w:val="000000"/>
          <w:sz w:val="18"/>
          <w:szCs w:val="18"/>
          <w:lang w:val="ru-RU"/>
        </w:rPr>
        <w:t xml:space="preserve">           2024 год – </w:t>
      </w:r>
      <w:r w:rsidRPr="00DB22AB">
        <w:rPr>
          <w:b/>
          <w:i/>
          <w:color w:val="000000"/>
          <w:sz w:val="18"/>
          <w:szCs w:val="18"/>
        </w:rPr>
        <w:t xml:space="preserve">442,603 </w:t>
      </w:r>
      <w:r w:rsidRPr="00DB22AB">
        <w:rPr>
          <w:rStyle w:val="aff1"/>
          <w:b w:val="0"/>
          <w:i w:val="0"/>
          <w:color w:val="000000"/>
          <w:sz w:val="18"/>
          <w:szCs w:val="18"/>
          <w:lang w:val="ru-RU"/>
        </w:rPr>
        <w:t>тыс. руб.</w:t>
      </w:r>
    </w:p>
    <w:p w:rsidR="00DB22AB" w:rsidRPr="00DB22AB" w:rsidRDefault="00DB22AB" w:rsidP="00DB22AB">
      <w:pPr>
        <w:autoSpaceDE w:val="0"/>
        <w:autoSpaceDN w:val="0"/>
        <w:adjustRightInd w:val="0"/>
        <w:jc w:val="both"/>
        <w:outlineLvl w:val="1"/>
        <w:rPr>
          <w:sz w:val="18"/>
          <w:szCs w:val="18"/>
        </w:rPr>
      </w:pPr>
      <w:r w:rsidRPr="00DB22AB">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DB22AB" w:rsidRPr="00DB22AB" w:rsidRDefault="00DB22AB" w:rsidP="00DB22AB">
      <w:pPr>
        <w:autoSpaceDE w:val="0"/>
        <w:autoSpaceDN w:val="0"/>
        <w:adjustRightInd w:val="0"/>
        <w:jc w:val="both"/>
        <w:rPr>
          <w:sz w:val="18"/>
          <w:szCs w:val="18"/>
        </w:rPr>
      </w:pPr>
      <w:r w:rsidRPr="00DB22AB">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DB22AB" w:rsidRPr="00DB22AB" w:rsidRDefault="00DB22AB" w:rsidP="00DB22AB">
      <w:pPr>
        <w:autoSpaceDE w:val="0"/>
        <w:autoSpaceDN w:val="0"/>
        <w:adjustRightInd w:val="0"/>
        <w:jc w:val="both"/>
        <w:rPr>
          <w:sz w:val="18"/>
          <w:szCs w:val="18"/>
        </w:rPr>
      </w:pPr>
      <w:r w:rsidRPr="00DB22AB">
        <w:rPr>
          <w:sz w:val="18"/>
          <w:szCs w:val="18"/>
        </w:rPr>
        <w:t>Ресурсное обеспечение реализации м</w:t>
      </w:r>
      <w:r w:rsidRPr="00DB22AB">
        <w:rPr>
          <w:rFonts w:cs="Calibri"/>
          <w:sz w:val="18"/>
          <w:szCs w:val="18"/>
        </w:rPr>
        <w:t xml:space="preserve">униципальной программы </w:t>
      </w:r>
      <w:r w:rsidRPr="00DB22AB">
        <w:rPr>
          <w:sz w:val="18"/>
          <w:szCs w:val="18"/>
        </w:rPr>
        <w:t>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DB22AB" w:rsidRPr="00DB22AB" w:rsidRDefault="00DB22AB" w:rsidP="00DB22AB">
      <w:pPr>
        <w:autoSpaceDE w:val="0"/>
        <w:autoSpaceDN w:val="0"/>
        <w:adjustRightInd w:val="0"/>
        <w:jc w:val="both"/>
        <w:outlineLvl w:val="1"/>
        <w:rPr>
          <w:sz w:val="18"/>
          <w:szCs w:val="18"/>
        </w:rPr>
      </w:pPr>
      <w:r w:rsidRPr="00DB22AB">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DB22AB" w:rsidRPr="00DB22AB" w:rsidRDefault="00DB22AB" w:rsidP="00DB22AB">
      <w:pPr>
        <w:autoSpaceDE w:val="0"/>
        <w:autoSpaceDN w:val="0"/>
        <w:adjustRightInd w:val="0"/>
        <w:jc w:val="both"/>
        <w:rPr>
          <w:sz w:val="18"/>
          <w:szCs w:val="18"/>
        </w:rPr>
      </w:pPr>
      <w:r w:rsidRPr="00DB22AB">
        <w:rPr>
          <w:sz w:val="18"/>
          <w:szCs w:val="18"/>
        </w:rPr>
        <w:t xml:space="preserve">1.3. Приложение № 2 «Ресурсное обеспечение реализации муниципальной программы «Пожарная безопасность, гражданская оборона и защита населения от чрезвычайных ситуаций на территории </w:t>
      </w:r>
      <w:r w:rsidRPr="00DB22AB">
        <w:rPr>
          <w:bCs/>
          <w:sz w:val="18"/>
          <w:szCs w:val="18"/>
        </w:rPr>
        <w:t>Мошковского сельсовета</w:t>
      </w:r>
      <w:r w:rsidRPr="00DB22AB">
        <w:rPr>
          <w:b/>
          <w:sz w:val="18"/>
          <w:szCs w:val="18"/>
        </w:rPr>
        <w:t xml:space="preserve"> </w:t>
      </w:r>
      <w:r w:rsidRPr="00DB22AB">
        <w:rPr>
          <w:sz w:val="18"/>
          <w:szCs w:val="18"/>
        </w:rPr>
        <w:t>Бековского района Пензенской области» за счет всех источников финансирования» изложить в новой редакции согласно приложению № 1 к настоящему постановлению;</w:t>
      </w:r>
    </w:p>
    <w:p w:rsidR="00DB22AB" w:rsidRPr="00DB22AB" w:rsidRDefault="00DB22AB" w:rsidP="00DB22AB">
      <w:pPr>
        <w:autoSpaceDE w:val="0"/>
        <w:autoSpaceDN w:val="0"/>
        <w:adjustRightInd w:val="0"/>
        <w:jc w:val="both"/>
        <w:rPr>
          <w:sz w:val="18"/>
          <w:szCs w:val="18"/>
        </w:rPr>
      </w:pPr>
      <w:r w:rsidRPr="00DB22AB">
        <w:rPr>
          <w:sz w:val="18"/>
          <w:szCs w:val="18"/>
        </w:rPr>
        <w:t xml:space="preserve">1.4. Приложение № 3 «Ресурсное обеспечение реализации муниципальной программы «Пожарная безопасность, гражданская оборона и защита населения от чрезвычайных ситуаций на территории </w:t>
      </w:r>
      <w:r w:rsidRPr="00DB22AB">
        <w:rPr>
          <w:bCs/>
          <w:sz w:val="18"/>
          <w:szCs w:val="18"/>
        </w:rPr>
        <w:t>Мошковского сельсовета</w:t>
      </w:r>
      <w:r w:rsidRPr="00DB22AB">
        <w:rPr>
          <w:b/>
          <w:sz w:val="18"/>
          <w:szCs w:val="18"/>
        </w:rPr>
        <w:t xml:space="preserve"> </w:t>
      </w:r>
      <w:r w:rsidRPr="00DB22AB">
        <w:rPr>
          <w:sz w:val="18"/>
          <w:szCs w:val="18"/>
        </w:rPr>
        <w:t>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DB22AB" w:rsidRPr="00DB22AB" w:rsidRDefault="00DB22AB" w:rsidP="00DB22AB">
      <w:pPr>
        <w:autoSpaceDE w:val="0"/>
        <w:autoSpaceDN w:val="0"/>
        <w:adjustRightInd w:val="0"/>
        <w:jc w:val="both"/>
        <w:rPr>
          <w:sz w:val="18"/>
          <w:szCs w:val="18"/>
        </w:rPr>
      </w:pPr>
      <w:r w:rsidRPr="00DB22AB">
        <w:rPr>
          <w:sz w:val="18"/>
          <w:szCs w:val="18"/>
        </w:rPr>
        <w:lastRenderedPageBreak/>
        <w:t xml:space="preserve">1.5. Приложение № 4 «Мероприятия муниципальной программы «Пожарная безопасность, гражданская оборона и защита населения от чрезвычайных ситуаций на территории </w:t>
      </w:r>
      <w:r w:rsidRPr="00DB22AB">
        <w:rPr>
          <w:bCs/>
          <w:sz w:val="18"/>
          <w:szCs w:val="18"/>
        </w:rPr>
        <w:t>Мошковского сельсовета</w:t>
      </w:r>
      <w:r w:rsidRPr="00DB22AB">
        <w:rPr>
          <w:b/>
          <w:sz w:val="18"/>
          <w:szCs w:val="18"/>
        </w:rPr>
        <w:t xml:space="preserve"> </w:t>
      </w:r>
      <w:r w:rsidRPr="00DB22AB">
        <w:rPr>
          <w:sz w:val="18"/>
          <w:szCs w:val="18"/>
        </w:rPr>
        <w:t>Бековского района Пензенской области» изложить в новой редакции согласно приложению № 3 к настоящему постановлению.</w:t>
      </w:r>
    </w:p>
    <w:p w:rsidR="00DB22AB" w:rsidRPr="00DB22AB" w:rsidRDefault="00DB22AB" w:rsidP="00DB22AB">
      <w:pPr>
        <w:jc w:val="both"/>
        <w:rPr>
          <w:sz w:val="18"/>
          <w:szCs w:val="18"/>
        </w:rPr>
      </w:pPr>
      <w:r w:rsidRPr="00DB22AB">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DB22AB" w:rsidRPr="00DB22AB" w:rsidRDefault="00DB22AB" w:rsidP="00DB22AB">
      <w:pPr>
        <w:autoSpaceDE w:val="0"/>
        <w:autoSpaceDN w:val="0"/>
        <w:adjustRightInd w:val="0"/>
        <w:jc w:val="both"/>
        <w:rPr>
          <w:sz w:val="18"/>
          <w:szCs w:val="18"/>
        </w:rPr>
      </w:pPr>
      <w:r w:rsidRPr="00DB22AB">
        <w:rPr>
          <w:sz w:val="18"/>
          <w:szCs w:val="18"/>
        </w:rPr>
        <w:t>3. Опубликовать настоящее постановление в информационном бюллетене «Ведомости Мошковского сельсовета».</w:t>
      </w:r>
    </w:p>
    <w:p w:rsidR="00DB22AB" w:rsidRPr="00DB22AB" w:rsidRDefault="00DB22AB" w:rsidP="00DB22AB">
      <w:pPr>
        <w:autoSpaceDE w:val="0"/>
        <w:autoSpaceDN w:val="0"/>
        <w:adjustRightInd w:val="0"/>
        <w:jc w:val="both"/>
        <w:rPr>
          <w:sz w:val="18"/>
          <w:szCs w:val="18"/>
        </w:rPr>
      </w:pPr>
      <w:r w:rsidRPr="00DB22AB">
        <w:rPr>
          <w:sz w:val="18"/>
          <w:szCs w:val="18"/>
        </w:rPr>
        <w:t xml:space="preserve">4. Настоящее постановление вступает в силу </w:t>
      </w:r>
      <w:r w:rsidRPr="00DB22AB">
        <w:rPr>
          <w:bCs/>
          <w:sz w:val="18"/>
          <w:szCs w:val="18"/>
        </w:rPr>
        <w:t xml:space="preserve">после </w:t>
      </w:r>
      <w:r w:rsidRPr="00DB22AB">
        <w:rPr>
          <w:sz w:val="18"/>
          <w:szCs w:val="18"/>
        </w:rPr>
        <w:t>его официального опубликования.</w:t>
      </w:r>
    </w:p>
    <w:p w:rsidR="00DB22AB" w:rsidRPr="00DB22AB" w:rsidRDefault="00DB22AB" w:rsidP="00DB22AB">
      <w:pPr>
        <w:autoSpaceDE w:val="0"/>
        <w:autoSpaceDN w:val="0"/>
        <w:adjustRightInd w:val="0"/>
        <w:jc w:val="both"/>
        <w:rPr>
          <w:sz w:val="18"/>
          <w:szCs w:val="18"/>
        </w:rPr>
      </w:pPr>
      <w:r w:rsidRPr="00DB22AB">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DB22AB" w:rsidRPr="00DB22AB" w:rsidRDefault="00DB22AB" w:rsidP="00DB22AB">
      <w:pPr>
        <w:autoSpaceDE w:val="0"/>
        <w:autoSpaceDN w:val="0"/>
        <w:adjustRightInd w:val="0"/>
        <w:jc w:val="both"/>
        <w:rPr>
          <w:sz w:val="18"/>
          <w:szCs w:val="18"/>
        </w:rPr>
      </w:pPr>
      <w:r w:rsidRPr="00DB22AB">
        <w:rPr>
          <w:sz w:val="18"/>
          <w:szCs w:val="18"/>
        </w:rPr>
        <w:t>Глава администрации</w:t>
      </w:r>
    </w:p>
    <w:p w:rsidR="00DB22AB" w:rsidRDefault="00DB22AB" w:rsidP="00DB22AB">
      <w:pPr>
        <w:autoSpaceDE w:val="0"/>
        <w:autoSpaceDN w:val="0"/>
        <w:adjustRightInd w:val="0"/>
        <w:rPr>
          <w:sz w:val="18"/>
          <w:szCs w:val="18"/>
        </w:rPr>
      </w:pPr>
      <w:r w:rsidRPr="00DB22AB">
        <w:rPr>
          <w:sz w:val="18"/>
          <w:szCs w:val="18"/>
        </w:rPr>
        <w:t>Мошковского сельсовета                                                                      И.Б.</w:t>
      </w:r>
      <w:r w:rsidRPr="00A71337">
        <w:rPr>
          <w:sz w:val="26"/>
          <w:szCs w:val="26"/>
        </w:rPr>
        <w:t xml:space="preserve"> </w:t>
      </w:r>
      <w:r w:rsidRPr="00DB22AB">
        <w:rPr>
          <w:sz w:val="18"/>
          <w:szCs w:val="18"/>
        </w:rPr>
        <w:t xml:space="preserve">Гнивковский     </w:t>
      </w:r>
    </w:p>
    <w:p w:rsidR="00DB22AB" w:rsidRDefault="00DB22AB" w:rsidP="00DB22AB">
      <w:pPr>
        <w:autoSpaceDE w:val="0"/>
        <w:autoSpaceDN w:val="0"/>
        <w:adjustRightInd w:val="0"/>
        <w:rPr>
          <w:sz w:val="18"/>
          <w:szCs w:val="18"/>
        </w:rPr>
      </w:pPr>
    </w:p>
    <w:p w:rsidR="00DB22AB" w:rsidRDefault="00DB22AB" w:rsidP="00DB22AB">
      <w:pPr>
        <w:ind w:left="425" w:right="-31"/>
        <w:jc w:val="center"/>
        <w:rPr>
          <w:sz w:val="18"/>
          <w:szCs w:val="18"/>
        </w:rPr>
      </w:pPr>
      <w:r w:rsidRPr="00DB22AB">
        <w:rPr>
          <w:sz w:val="18"/>
          <w:szCs w:val="18"/>
        </w:rPr>
        <w:t>Приложение № 1 к постановлению администрации Мошковского сельсовета  от 20.02.2020 № 10</w:t>
      </w:r>
    </w:p>
    <w:p w:rsidR="004B69B9" w:rsidRPr="00DB22AB" w:rsidRDefault="004B69B9" w:rsidP="00DB22AB">
      <w:pPr>
        <w:ind w:left="425" w:right="-31"/>
        <w:jc w:val="center"/>
        <w:rPr>
          <w:sz w:val="18"/>
          <w:szCs w:val="18"/>
        </w:rPr>
      </w:pPr>
    </w:p>
    <w:p w:rsidR="00DB22AB" w:rsidRPr="00DB22AB" w:rsidRDefault="00DB22AB" w:rsidP="00DB22AB">
      <w:pPr>
        <w:autoSpaceDE w:val="0"/>
        <w:autoSpaceDN w:val="0"/>
        <w:adjustRightInd w:val="0"/>
        <w:jc w:val="center"/>
        <w:rPr>
          <w:rStyle w:val="aff1"/>
          <w:b w:val="0"/>
          <w:i w:val="0"/>
          <w:sz w:val="18"/>
          <w:szCs w:val="18"/>
          <w:lang w:val="ru-RU"/>
        </w:rPr>
      </w:pPr>
      <w:r w:rsidRPr="00DB22AB">
        <w:rPr>
          <w:rStyle w:val="aff1"/>
          <w:b w:val="0"/>
          <w:i w:val="0"/>
          <w:sz w:val="18"/>
          <w:szCs w:val="18"/>
          <w:lang w:val="ru-RU"/>
        </w:rPr>
        <w:t>Приложение № 2 к муниципальной программе</w:t>
      </w:r>
    </w:p>
    <w:p w:rsidR="00DB22AB" w:rsidRPr="00DB22AB" w:rsidRDefault="00DB22AB" w:rsidP="00DB22AB">
      <w:pPr>
        <w:pStyle w:val="ConsPlusNormal2"/>
        <w:jc w:val="center"/>
        <w:rPr>
          <w:rFonts w:ascii="Times New Roman" w:hAnsi="Times New Roman"/>
          <w:sz w:val="18"/>
          <w:szCs w:val="18"/>
        </w:rPr>
      </w:pPr>
      <w:r w:rsidRPr="00DB22AB">
        <w:rPr>
          <w:rFonts w:ascii="Times New Roman" w:hAnsi="Times New Roman"/>
          <w:sz w:val="18"/>
          <w:szCs w:val="18"/>
        </w:rPr>
        <w:t>Ресурсное обеспечение реализации муниципальной программы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 за счет всех источников финансирования</w:t>
      </w:r>
    </w:p>
    <w:p w:rsidR="00DB22AB" w:rsidRPr="00DB22AB" w:rsidRDefault="00DB22AB" w:rsidP="00DB22AB">
      <w:pPr>
        <w:autoSpaceDE w:val="0"/>
        <w:autoSpaceDN w:val="0"/>
        <w:adjustRightInd w:val="0"/>
        <w:jc w:val="center"/>
        <w:rPr>
          <w:sz w:val="18"/>
          <w:szCs w:val="18"/>
          <w:lang w:eastAsia="en-US"/>
        </w:rPr>
      </w:pPr>
    </w:p>
    <w:tbl>
      <w:tblPr>
        <w:tblW w:w="1006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6"/>
        <w:gridCol w:w="992"/>
        <w:gridCol w:w="1843"/>
        <w:gridCol w:w="1560"/>
        <w:gridCol w:w="874"/>
        <w:gridCol w:w="874"/>
        <w:gridCol w:w="874"/>
        <w:gridCol w:w="874"/>
        <w:gridCol w:w="874"/>
        <w:gridCol w:w="874"/>
      </w:tblGrid>
      <w:tr w:rsidR="00DB22AB" w:rsidRPr="00DB22AB" w:rsidTr="007C66B7">
        <w:trPr>
          <w:trHeight w:val="241"/>
        </w:trPr>
        <w:tc>
          <w:tcPr>
            <w:tcW w:w="426" w:type="dxa"/>
            <w:vMerge w:val="restart"/>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 п/п</w:t>
            </w:r>
          </w:p>
        </w:tc>
        <w:tc>
          <w:tcPr>
            <w:tcW w:w="992" w:type="dxa"/>
            <w:vMerge w:val="restart"/>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outlineLvl w:val="1"/>
              <w:rPr>
                <w:kern w:val="2"/>
                <w:sz w:val="18"/>
                <w:szCs w:val="18"/>
                <w:lang w:eastAsia="en-US"/>
              </w:rPr>
            </w:pPr>
            <w:r w:rsidRPr="00DB22AB">
              <w:rPr>
                <w:kern w:val="2"/>
                <w:sz w:val="18"/>
                <w:szCs w:val="18"/>
              </w:rPr>
              <w:t>Статус</w:t>
            </w:r>
          </w:p>
        </w:tc>
        <w:tc>
          <w:tcPr>
            <w:tcW w:w="1843" w:type="dxa"/>
            <w:vMerge w:val="restart"/>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jc w:val="center"/>
              <w:rPr>
                <w:spacing w:val="-2"/>
                <w:sz w:val="18"/>
                <w:szCs w:val="18"/>
                <w:lang w:eastAsia="en-US"/>
              </w:rPr>
            </w:pPr>
            <w:r w:rsidRPr="00DB22AB">
              <w:rPr>
                <w:sz w:val="18"/>
                <w:szCs w:val="18"/>
              </w:rPr>
              <w:t>Наименование муниципальной программы, подпрограммы, основных мероприятий</w:t>
            </w:r>
          </w:p>
        </w:tc>
        <w:tc>
          <w:tcPr>
            <w:tcW w:w="1560" w:type="dxa"/>
            <w:vMerge w:val="restart"/>
            <w:tcBorders>
              <w:top w:val="single" w:sz="4" w:space="0" w:color="auto"/>
              <w:left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Источник финансирования</w:t>
            </w:r>
          </w:p>
        </w:tc>
        <w:tc>
          <w:tcPr>
            <w:tcW w:w="5244" w:type="dxa"/>
            <w:gridSpan w:val="6"/>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Оценка расходов, тыс. рублей</w:t>
            </w:r>
          </w:p>
        </w:tc>
      </w:tr>
      <w:tr w:rsidR="00DB22AB" w:rsidRPr="00DB22AB" w:rsidTr="007C66B7">
        <w:trPr>
          <w:trHeight w:val="64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B22AB" w:rsidRPr="00DB22AB" w:rsidRDefault="00DB22AB" w:rsidP="00DB22AB">
            <w:pPr>
              <w:rPr>
                <w:kern w:val="2"/>
                <w:sz w:val="18"/>
                <w:szCs w:val="18"/>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B22AB" w:rsidRPr="00DB22AB" w:rsidRDefault="00DB22AB" w:rsidP="00DB22AB">
            <w:pPr>
              <w:rPr>
                <w:spacing w:val="-2"/>
                <w:sz w:val="18"/>
                <w:szCs w:val="18"/>
                <w:lang w:eastAsia="en-US"/>
              </w:rPr>
            </w:pPr>
          </w:p>
        </w:tc>
        <w:tc>
          <w:tcPr>
            <w:tcW w:w="1560" w:type="dxa"/>
            <w:vMerge/>
            <w:tcBorders>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2019 год</w:t>
            </w: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2020 год</w:t>
            </w: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2021 год</w:t>
            </w: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2022 год</w:t>
            </w: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2023 год</w:t>
            </w: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2024 год</w:t>
            </w:r>
          </w:p>
        </w:tc>
      </w:tr>
      <w:tr w:rsidR="00DB22AB" w:rsidRPr="00DB22AB" w:rsidTr="007C66B7">
        <w:tc>
          <w:tcPr>
            <w:tcW w:w="426"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1</w:t>
            </w:r>
          </w:p>
        </w:tc>
        <w:tc>
          <w:tcPr>
            <w:tcW w:w="992"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2</w:t>
            </w:r>
          </w:p>
        </w:tc>
        <w:tc>
          <w:tcPr>
            <w:tcW w:w="1843"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3</w:t>
            </w:r>
          </w:p>
        </w:tc>
        <w:tc>
          <w:tcPr>
            <w:tcW w:w="1560"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4</w:t>
            </w: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5</w:t>
            </w: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6</w:t>
            </w: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7</w:t>
            </w: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8</w:t>
            </w: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9</w:t>
            </w:r>
          </w:p>
        </w:tc>
        <w:tc>
          <w:tcPr>
            <w:tcW w:w="874"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jc w:val="center"/>
              <w:rPr>
                <w:sz w:val="18"/>
                <w:szCs w:val="18"/>
                <w:lang w:eastAsia="en-US"/>
              </w:rPr>
            </w:pPr>
            <w:r w:rsidRPr="00DB22AB">
              <w:rPr>
                <w:sz w:val="18"/>
                <w:szCs w:val="18"/>
              </w:rPr>
              <w:t>10</w:t>
            </w:r>
          </w:p>
        </w:tc>
      </w:tr>
      <w:tr w:rsidR="00DB22AB" w:rsidRPr="00DB22AB" w:rsidTr="007C66B7">
        <w:trPr>
          <w:trHeight w:val="257"/>
        </w:trPr>
        <w:tc>
          <w:tcPr>
            <w:tcW w:w="426"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lang w:eastAsia="en-US"/>
              </w:rPr>
              <w:t>1.</w:t>
            </w:r>
          </w:p>
        </w:tc>
        <w:tc>
          <w:tcPr>
            <w:tcW w:w="992" w:type="dxa"/>
            <w:vMerge w:val="restart"/>
            <w:tcBorders>
              <w:top w:val="single" w:sz="4" w:space="0" w:color="auto"/>
              <w:left w:val="single" w:sz="4" w:space="0" w:color="auto"/>
              <w:right w:val="single" w:sz="4" w:space="0" w:color="auto"/>
            </w:tcBorders>
            <w:hideMark/>
          </w:tcPr>
          <w:p w:rsidR="00DB22AB" w:rsidRPr="00DB22AB" w:rsidRDefault="00DB22AB" w:rsidP="00DB22AB">
            <w:pPr>
              <w:autoSpaceDE w:val="0"/>
              <w:autoSpaceDN w:val="0"/>
              <w:adjustRightInd w:val="0"/>
              <w:rPr>
                <w:sz w:val="18"/>
                <w:szCs w:val="18"/>
                <w:lang w:eastAsia="en-US"/>
              </w:rPr>
            </w:pPr>
            <w:r w:rsidRPr="00DB22AB">
              <w:rPr>
                <w:sz w:val="18"/>
                <w:szCs w:val="18"/>
              </w:rPr>
              <w:t>Муниципальная программа</w:t>
            </w:r>
          </w:p>
        </w:tc>
        <w:tc>
          <w:tcPr>
            <w:tcW w:w="1843"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rPr>
                <w:sz w:val="18"/>
                <w:szCs w:val="18"/>
                <w:lang w:eastAsia="en-US"/>
              </w:rPr>
            </w:pPr>
            <w:r w:rsidRPr="00DB22AB">
              <w:rPr>
                <w:sz w:val="18"/>
                <w:szCs w:val="18"/>
              </w:rPr>
              <w:t>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1560"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rPr>
                <w:sz w:val="18"/>
                <w:szCs w:val="18"/>
                <w:lang w:eastAsia="en-US"/>
              </w:rPr>
            </w:pPr>
            <w:r w:rsidRPr="00DB22AB">
              <w:rPr>
                <w:sz w:val="18"/>
                <w:szCs w:val="18"/>
              </w:rPr>
              <w:t>всего</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420,362</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r>
      <w:tr w:rsidR="00DB22AB" w:rsidRPr="00DB22AB" w:rsidTr="007C66B7">
        <w:trPr>
          <w:trHeight w:val="480"/>
        </w:trPr>
        <w:tc>
          <w:tcPr>
            <w:tcW w:w="426" w:type="dxa"/>
            <w:vMerge/>
            <w:tcBorders>
              <w:left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992" w:type="dxa"/>
            <w:vMerge/>
            <w:tcBorders>
              <w:left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1843" w:type="dxa"/>
            <w:vMerge/>
            <w:tcBorders>
              <w:left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rPr>
                <w:sz w:val="18"/>
                <w:szCs w:val="18"/>
                <w:lang w:eastAsia="en-US"/>
              </w:rPr>
            </w:pPr>
            <w:r w:rsidRPr="00DB22AB">
              <w:rPr>
                <w:sz w:val="18"/>
                <w:szCs w:val="18"/>
              </w:rPr>
              <w:t>бюджет Мошковского сельсовета Бековского района  Пензенской области</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420,362</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r>
      <w:tr w:rsidR="00DB22AB" w:rsidRPr="00DB22AB" w:rsidTr="007C66B7">
        <w:trPr>
          <w:trHeight w:val="480"/>
        </w:trPr>
        <w:tc>
          <w:tcPr>
            <w:tcW w:w="426" w:type="dxa"/>
            <w:vMerge/>
            <w:tcBorders>
              <w:left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992" w:type="dxa"/>
            <w:vMerge/>
            <w:tcBorders>
              <w:left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1843" w:type="dxa"/>
            <w:vMerge/>
            <w:tcBorders>
              <w:left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rPr>
                <w:sz w:val="18"/>
                <w:szCs w:val="18"/>
              </w:rPr>
            </w:pPr>
            <w:r w:rsidRPr="00DB22AB">
              <w:rPr>
                <w:sz w:val="18"/>
                <w:szCs w:val="18"/>
              </w:rPr>
              <w:t>бюджет Пензенской области</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r>
      <w:tr w:rsidR="00DB22AB" w:rsidRPr="00DB22AB" w:rsidTr="007C66B7">
        <w:trPr>
          <w:trHeight w:val="480"/>
        </w:trPr>
        <w:tc>
          <w:tcPr>
            <w:tcW w:w="426" w:type="dxa"/>
            <w:vMerge/>
            <w:tcBorders>
              <w:left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992" w:type="dxa"/>
            <w:vMerge/>
            <w:tcBorders>
              <w:left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1843" w:type="dxa"/>
            <w:vMerge/>
            <w:tcBorders>
              <w:left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rPr>
                <w:sz w:val="18"/>
                <w:szCs w:val="18"/>
              </w:rPr>
            </w:pPr>
            <w:r w:rsidRPr="00DB22AB">
              <w:rPr>
                <w:sz w:val="18"/>
                <w:szCs w:val="18"/>
              </w:rPr>
              <w:t>федеральный бюджет</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r>
      <w:tr w:rsidR="00DB22AB" w:rsidRPr="00DB22AB" w:rsidTr="007C66B7">
        <w:trPr>
          <w:trHeight w:val="480"/>
        </w:trPr>
        <w:tc>
          <w:tcPr>
            <w:tcW w:w="426" w:type="dxa"/>
            <w:vMerge/>
            <w:tcBorders>
              <w:left w:val="single" w:sz="4" w:space="0" w:color="auto"/>
              <w:bottom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992" w:type="dxa"/>
            <w:vMerge/>
            <w:tcBorders>
              <w:left w:val="single" w:sz="4" w:space="0" w:color="auto"/>
              <w:bottom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1843" w:type="dxa"/>
            <w:vMerge/>
            <w:tcBorders>
              <w:left w:val="single" w:sz="4" w:space="0" w:color="auto"/>
              <w:bottom w:val="single" w:sz="4" w:space="0" w:color="auto"/>
              <w:right w:val="single" w:sz="4" w:space="0" w:color="auto"/>
            </w:tcBorders>
            <w:vAlign w:val="center"/>
            <w:hideMark/>
          </w:tcPr>
          <w:p w:rsidR="00DB22AB" w:rsidRPr="00DB22AB" w:rsidRDefault="00DB22AB" w:rsidP="00DB22AB">
            <w:pPr>
              <w:rPr>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DB22AB" w:rsidRPr="00DB22AB" w:rsidRDefault="00DB22AB" w:rsidP="00DB22AB">
            <w:pPr>
              <w:autoSpaceDE w:val="0"/>
              <w:autoSpaceDN w:val="0"/>
              <w:adjustRightInd w:val="0"/>
              <w:rPr>
                <w:sz w:val="18"/>
                <w:szCs w:val="18"/>
              </w:rPr>
            </w:pPr>
            <w:r w:rsidRPr="00DB22AB">
              <w:rPr>
                <w:sz w:val="18"/>
                <w:szCs w:val="18"/>
              </w:rPr>
              <w:t>внебюджетные источники</w:t>
            </w: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c>
          <w:tcPr>
            <w:tcW w:w="87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p>
        </w:tc>
      </w:tr>
    </w:tbl>
    <w:p w:rsidR="00DB22AB" w:rsidRPr="00DB22AB" w:rsidRDefault="00DB22AB" w:rsidP="00DB22AB">
      <w:pPr>
        <w:autoSpaceDE w:val="0"/>
        <w:autoSpaceDN w:val="0"/>
        <w:adjustRightInd w:val="0"/>
        <w:jc w:val="center"/>
        <w:rPr>
          <w:sz w:val="18"/>
          <w:szCs w:val="18"/>
        </w:rPr>
      </w:pPr>
    </w:p>
    <w:p w:rsidR="00DB22AB" w:rsidRPr="00DB22AB" w:rsidRDefault="00DB22AB" w:rsidP="00DB22AB">
      <w:pPr>
        <w:ind w:left="425" w:right="-31"/>
        <w:jc w:val="center"/>
        <w:rPr>
          <w:sz w:val="18"/>
          <w:szCs w:val="18"/>
        </w:rPr>
      </w:pPr>
      <w:r w:rsidRPr="00DB22AB">
        <w:rPr>
          <w:sz w:val="18"/>
          <w:szCs w:val="18"/>
        </w:rPr>
        <w:t>Приложение № 2</w:t>
      </w:r>
      <w:r>
        <w:rPr>
          <w:sz w:val="18"/>
          <w:szCs w:val="18"/>
        </w:rPr>
        <w:t xml:space="preserve"> </w:t>
      </w:r>
      <w:r w:rsidRPr="00DB22AB">
        <w:rPr>
          <w:sz w:val="18"/>
          <w:szCs w:val="18"/>
        </w:rPr>
        <w:t>к постановлению администрации</w:t>
      </w:r>
      <w:r>
        <w:rPr>
          <w:sz w:val="18"/>
          <w:szCs w:val="18"/>
        </w:rPr>
        <w:t xml:space="preserve"> </w:t>
      </w:r>
      <w:r w:rsidRPr="00DB22AB">
        <w:rPr>
          <w:sz w:val="18"/>
          <w:szCs w:val="18"/>
        </w:rPr>
        <w:t>Мошковского сельсовета</w:t>
      </w:r>
      <w:r>
        <w:rPr>
          <w:sz w:val="18"/>
          <w:szCs w:val="18"/>
        </w:rPr>
        <w:t xml:space="preserve"> </w:t>
      </w:r>
      <w:r w:rsidRPr="00DB22AB">
        <w:rPr>
          <w:sz w:val="18"/>
          <w:szCs w:val="18"/>
        </w:rPr>
        <w:t xml:space="preserve"> от 20.02.2020 № 10</w:t>
      </w:r>
    </w:p>
    <w:p w:rsidR="002743EC" w:rsidRDefault="00DB22AB" w:rsidP="002743EC">
      <w:pPr>
        <w:autoSpaceDE w:val="0"/>
        <w:autoSpaceDN w:val="0"/>
        <w:adjustRightInd w:val="0"/>
        <w:jc w:val="center"/>
        <w:rPr>
          <w:rStyle w:val="aff1"/>
          <w:b w:val="0"/>
          <w:i w:val="0"/>
          <w:sz w:val="18"/>
          <w:szCs w:val="18"/>
          <w:lang w:val="ru-RU"/>
        </w:rPr>
      </w:pPr>
      <w:r w:rsidRPr="006002F4">
        <w:rPr>
          <w:rStyle w:val="aff1"/>
          <w:b w:val="0"/>
          <w:i w:val="0"/>
          <w:sz w:val="18"/>
          <w:szCs w:val="18"/>
          <w:lang w:val="ru-RU"/>
        </w:rPr>
        <w:t>Приложение № 3</w:t>
      </w:r>
      <w:r w:rsidR="004B69B9">
        <w:rPr>
          <w:rStyle w:val="aff1"/>
          <w:b w:val="0"/>
          <w:i w:val="0"/>
          <w:sz w:val="18"/>
          <w:szCs w:val="18"/>
          <w:lang w:val="ru-RU"/>
        </w:rPr>
        <w:t xml:space="preserve"> </w:t>
      </w:r>
      <w:r w:rsidRPr="006002F4">
        <w:rPr>
          <w:rStyle w:val="aff1"/>
          <w:b w:val="0"/>
          <w:i w:val="0"/>
          <w:sz w:val="18"/>
          <w:szCs w:val="18"/>
          <w:lang w:val="ru-RU"/>
        </w:rPr>
        <w:t>к муниципальной программе</w:t>
      </w:r>
      <w:r w:rsidR="002743EC">
        <w:rPr>
          <w:rStyle w:val="aff1"/>
          <w:b w:val="0"/>
          <w:i w:val="0"/>
          <w:sz w:val="18"/>
          <w:szCs w:val="18"/>
          <w:lang w:val="ru-RU"/>
        </w:rPr>
        <w:t xml:space="preserve"> </w:t>
      </w:r>
    </w:p>
    <w:p w:rsidR="00DB22AB" w:rsidRPr="00DB22AB" w:rsidRDefault="00DB22AB" w:rsidP="002743EC">
      <w:pPr>
        <w:autoSpaceDE w:val="0"/>
        <w:autoSpaceDN w:val="0"/>
        <w:adjustRightInd w:val="0"/>
        <w:jc w:val="center"/>
        <w:rPr>
          <w:sz w:val="18"/>
          <w:szCs w:val="18"/>
        </w:rPr>
      </w:pPr>
      <w:r w:rsidRPr="00DB22AB">
        <w:rPr>
          <w:sz w:val="18"/>
          <w:szCs w:val="18"/>
        </w:rPr>
        <w:t>Ресурсное обеспечение реализации муниципальной программы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 за счет средств бюджета Мошковского сельсовета Бековского района Пензенской области</w:t>
      </w:r>
    </w:p>
    <w:p w:rsidR="00DB22AB" w:rsidRPr="00DB22AB" w:rsidRDefault="00DB22AB" w:rsidP="00DB22AB">
      <w:pPr>
        <w:pStyle w:val="ConsPlusNormal2"/>
        <w:jc w:val="center"/>
        <w:rPr>
          <w:rFonts w:ascii="Times New Roman" w:hAnsi="Times New Roman"/>
          <w:sz w:val="18"/>
          <w:szCs w:val="18"/>
        </w:rPr>
      </w:pPr>
    </w:p>
    <w:tbl>
      <w:tblPr>
        <w:tblW w:w="10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40"/>
        <w:gridCol w:w="723"/>
        <w:gridCol w:w="1242"/>
        <w:gridCol w:w="963"/>
        <w:gridCol w:w="595"/>
        <w:gridCol w:w="406"/>
        <w:gridCol w:w="345"/>
        <w:gridCol w:w="739"/>
        <w:gridCol w:w="441"/>
        <w:gridCol w:w="734"/>
        <w:gridCol w:w="734"/>
        <w:gridCol w:w="734"/>
        <w:gridCol w:w="734"/>
        <w:gridCol w:w="734"/>
        <w:gridCol w:w="734"/>
      </w:tblGrid>
      <w:tr w:rsidR="00DB22AB" w:rsidRPr="00DB22AB" w:rsidTr="004B69B9">
        <w:trPr>
          <w:jc w:val="center"/>
        </w:trPr>
        <w:tc>
          <w:tcPr>
            <w:tcW w:w="340"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 п/п</w:t>
            </w:r>
          </w:p>
        </w:tc>
        <w:tc>
          <w:tcPr>
            <w:tcW w:w="723"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Статус</w:t>
            </w:r>
          </w:p>
        </w:tc>
        <w:tc>
          <w:tcPr>
            <w:tcW w:w="1242"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Наименование муниципальной программы, подпрограммы, основных мероприятий</w:t>
            </w:r>
          </w:p>
        </w:tc>
        <w:tc>
          <w:tcPr>
            <w:tcW w:w="963"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Ответственный исполнитель, соисполнитель подпрограммы, основных мероприятий</w:t>
            </w:r>
          </w:p>
        </w:tc>
        <w:tc>
          <w:tcPr>
            <w:tcW w:w="2526" w:type="dxa"/>
            <w:gridSpan w:val="5"/>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Код классификации расходов бюджета</w:t>
            </w:r>
          </w:p>
        </w:tc>
        <w:tc>
          <w:tcPr>
            <w:tcW w:w="4404" w:type="dxa"/>
            <w:gridSpan w:val="6"/>
            <w:tcBorders>
              <w:top w:val="single" w:sz="4" w:space="0" w:color="auto"/>
              <w:left w:val="single" w:sz="4" w:space="0" w:color="auto"/>
              <w:bottom w:val="single" w:sz="4" w:space="0" w:color="auto"/>
              <w:right w:val="single" w:sz="4" w:space="0" w:color="auto"/>
            </w:tcBorders>
          </w:tcPr>
          <w:p w:rsidR="00DB22AB" w:rsidRPr="00DB22AB" w:rsidRDefault="00DB22AB" w:rsidP="00DB22AB">
            <w:pPr>
              <w:pStyle w:val="ConsPlusNormal2"/>
              <w:jc w:val="center"/>
              <w:rPr>
                <w:rFonts w:ascii="Times New Roman" w:hAnsi="Times New Roman"/>
                <w:sz w:val="18"/>
                <w:szCs w:val="18"/>
              </w:rPr>
            </w:pPr>
            <w:r w:rsidRPr="00DB22AB">
              <w:rPr>
                <w:rFonts w:ascii="Times New Roman" w:hAnsi="Times New Roman"/>
                <w:sz w:val="18"/>
                <w:szCs w:val="18"/>
              </w:rPr>
              <w:t>Расходы бюджета Мошковского сельсовета Бековского района Пензенской области/Источники финансирования дефицита бюджета Мошковского сельсовета Бековского района Пензенской области, тыс. руб.</w:t>
            </w:r>
          </w:p>
        </w:tc>
      </w:tr>
      <w:tr w:rsidR="00DB22AB" w:rsidRPr="00DB22AB" w:rsidTr="004B69B9">
        <w:trPr>
          <w:jc w:val="center"/>
        </w:trPr>
        <w:tc>
          <w:tcPr>
            <w:tcW w:w="340" w:type="dxa"/>
            <w:vMerge/>
            <w:tcBorders>
              <w:left w:val="single" w:sz="4" w:space="0" w:color="auto"/>
              <w:right w:val="single" w:sz="4" w:space="0" w:color="auto"/>
            </w:tcBorders>
            <w:vAlign w:val="center"/>
          </w:tcPr>
          <w:p w:rsidR="00DB22AB" w:rsidRPr="00DB22AB" w:rsidRDefault="00DB22AB" w:rsidP="00DB22AB">
            <w:pPr>
              <w:rPr>
                <w:sz w:val="18"/>
                <w:szCs w:val="18"/>
                <w:lang w:eastAsia="en-US"/>
              </w:rPr>
            </w:pPr>
          </w:p>
        </w:tc>
        <w:tc>
          <w:tcPr>
            <w:tcW w:w="723" w:type="dxa"/>
            <w:vMerge/>
            <w:tcBorders>
              <w:left w:val="single" w:sz="4" w:space="0" w:color="auto"/>
              <w:right w:val="single" w:sz="4" w:space="0" w:color="auto"/>
            </w:tcBorders>
            <w:vAlign w:val="center"/>
          </w:tcPr>
          <w:p w:rsidR="00DB22AB" w:rsidRPr="00DB22AB" w:rsidRDefault="00DB22AB" w:rsidP="00DB22AB">
            <w:pPr>
              <w:rPr>
                <w:sz w:val="18"/>
                <w:szCs w:val="18"/>
                <w:lang w:eastAsia="en-US"/>
              </w:rPr>
            </w:pPr>
          </w:p>
        </w:tc>
        <w:tc>
          <w:tcPr>
            <w:tcW w:w="1242" w:type="dxa"/>
            <w:vMerge/>
            <w:tcBorders>
              <w:left w:val="single" w:sz="4" w:space="0" w:color="auto"/>
              <w:right w:val="single" w:sz="4" w:space="0" w:color="auto"/>
            </w:tcBorders>
            <w:vAlign w:val="center"/>
          </w:tcPr>
          <w:p w:rsidR="00DB22AB" w:rsidRPr="00DB22AB" w:rsidRDefault="00DB22AB" w:rsidP="00DB22AB">
            <w:pPr>
              <w:rPr>
                <w:sz w:val="18"/>
                <w:szCs w:val="18"/>
                <w:lang w:eastAsia="en-US"/>
              </w:rPr>
            </w:pPr>
          </w:p>
        </w:tc>
        <w:tc>
          <w:tcPr>
            <w:tcW w:w="963" w:type="dxa"/>
            <w:vMerge/>
            <w:tcBorders>
              <w:left w:val="single" w:sz="4" w:space="0" w:color="auto"/>
              <w:right w:val="single" w:sz="4" w:space="0" w:color="auto"/>
            </w:tcBorders>
            <w:vAlign w:val="center"/>
          </w:tcPr>
          <w:p w:rsidR="00DB22AB" w:rsidRPr="00DB22AB" w:rsidRDefault="00DB22AB" w:rsidP="00DB22AB">
            <w:pPr>
              <w:rPr>
                <w:sz w:val="18"/>
                <w:szCs w:val="18"/>
                <w:lang w:eastAsia="en-US"/>
              </w:rPr>
            </w:pPr>
          </w:p>
        </w:tc>
        <w:tc>
          <w:tcPr>
            <w:tcW w:w="595"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pStyle w:val="ConsPlusNormal2"/>
              <w:jc w:val="center"/>
              <w:rPr>
                <w:rFonts w:ascii="Times New Roman" w:hAnsi="Times New Roman"/>
                <w:sz w:val="18"/>
                <w:szCs w:val="18"/>
              </w:rPr>
            </w:pPr>
            <w:r w:rsidRPr="00DB22AB">
              <w:rPr>
                <w:rFonts w:ascii="Times New Roman" w:hAnsi="Times New Roman"/>
                <w:sz w:val="18"/>
                <w:szCs w:val="18"/>
              </w:rPr>
              <w:t>Главный распорядитель бюджетных средств</w:t>
            </w:r>
          </w:p>
        </w:tc>
        <w:tc>
          <w:tcPr>
            <w:tcW w:w="406"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pStyle w:val="ConsPlusNormal2"/>
              <w:jc w:val="center"/>
              <w:rPr>
                <w:rFonts w:ascii="Times New Roman" w:hAnsi="Times New Roman"/>
                <w:sz w:val="18"/>
                <w:szCs w:val="18"/>
              </w:rPr>
            </w:pPr>
            <w:r w:rsidRPr="00DB22AB">
              <w:rPr>
                <w:rFonts w:ascii="Times New Roman" w:hAnsi="Times New Roman"/>
                <w:sz w:val="18"/>
                <w:szCs w:val="18"/>
              </w:rPr>
              <w:t>Раздел</w:t>
            </w:r>
          </w:p>
        </w:tc>
        <w:tc>
          <w:tcPr>
            <w:tcW w:w="345"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pStyle w:val="ConsPlusNormal2"/>
              <w:jc w:val="center"/>
              <w:rPr>
                <w:rFonts w:ascii="Times New Roman" w:hAnsi="Times New Roman"/>
                <w:sz w:val="18"/>
                <w:szCs w:val="18"/>
              </w:rPr>
            </w:pPr>
            <w:r w:rsidRPr="00DB22AB">
              <w:rPr>
                <w:rFonts w:ascii="Times New Roman" w:hAnsi="Times New Roman"/>
                <w:sz w:val="18"/>
                <w:szCs w:val="18"/>
              </w:rPr>
              <w:t>Подраздел</w:t>
            </w:r>
          </w:p>
        </w:tc>
        <w:tc>
          <w:tcPr>
            <w:tcW w:w="739"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pStyle w:val="ConsPlusNormal2"/>
              <w:jc w:val="center"/>
              <w:rPr>
                <w:rFonts w:ascii="Times New Roman" w:hAnsi="Times New Roman"/>
                <w:sz w:val="18"/>
                <w:szCs w:val="18"/>
              </w:rPr>
            </w:pPr>
            <w:r w:rsidRPr="00DB22AB">
              <w:rPr>
                <w:rFonts w:ascii="Times New Roman" w:hAnsi="Times New Roman"/>
                <w:sz w:val="18"/>
                <w:szCs w:val="18"/>
              </w:rPr>
              <w:t>Целевая  статья</w:t>
            </w:r>
          </w:p>
        </w:tc>
        <w:tc>
          <w:tcPr>
            <w:tcW w:w="441"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pStyle w:val="ConsPlusNormal2"/>
              <w:jc w:val="center"/>
              <w:rPr>
                <w:rFonts w:ascii="Times New Roman" w:hAnsi="Times New Roman"/>
                <w:sz w:val="18"/>
                <w:szCs w:val="18"/>
              </w:rPr>
            </w:pPr>
            <w:r w:rsidRPr="00DB22AB">
              <w:rPr>
                <w:rFonts w:ascii="Times New Roman" w:hAnsi="Times New Roman"/>
                <w:sz w:val="18"/>
                <w:szCs w:val="18"/>
              </w:rPr>
              <w:t>Вид расходов</w:t>
            </w:r>
          </w:p>
        </w:tc>
        <w:tc>
          <w:tcPr>
            <w:tcW w:w="734"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2019 год</w:t>
            </w:r>
          </w:p>
        </w:tc>
        <w:tc>
          <w:tcPr>
            <w:tcW w:w="734"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2020 год</w:t>
            </w:r>
          </w:p>
        </w:tc>
        <w:tc>
          <w:tcPr>
            <w:tcW w:w="734"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2021 год</w:t>
            </w:r>
          </w:p>
        </w:tc>
        <w:tc>
          <w:tcPr>
            <w:tcW w:w="734"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2022 год</w:t>
            </w:r>
          </w:p>
        </w:tc>
        <w:tc>
          <w:tcPr>
            <w:tcW w:w="734"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2023 год</w:t>
            </w:r>
          </w:p>
        </w:tc>
        <w:tc>
          <w:tcPr>
            <w:tcW w:w="734"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outlineLvl w:val="1"/>
              <w:rPr>
                <w:kern w:val="2"/>
                <w:sz w:val="18"/>
                <w:szCs w:val="18"/>
              </w:rPr>
            </w:pPr>
            <w:r w:rsidRPr="00DB22AB">
              <w:rPr>
                <w:kern w:val="2"/>
                <w:sz w:val="18"/>
                <w:szCs w:val="18"/>
              </w:rPr>
              <w:t>2024 год</w:t>
            </w:r>
          </w:p>
        </w:tc>
      </w:tr>
      <w:tr w:rsidR="00DB22AB" w:rsidRPr="00DB22AB" w:rsidTr="004B69B9">
        <w:trPr>
          <w:jc w:val="center"/>
        </w:trPr>
        <w:tc>
          <w:tcPr>
            <w:tcW w:w="340" w:type="dxa"/>
            <w:vMerge/>
            <w:tcBorders>
              <w:left w:val="single" w:sz="4" w:space="0" w:color="auto"/>
              <w:bottom w:val="single" w:sz="4" w:space="0" w:color="auto"/>
              <w:right w:val="single" w:sz="4" w:space="0" w:color="auto"/>
            </w:tcBorders>
            <w:vAlign w:val="center"/>
          </w:tcPr>
          <w:p w:rsidR="00DB22AB" w:rsidRPr="00DB22AB" w:rsidRDefault="00DB22AB" w:rsidP="00DB22AB">
            <w:pPr>
              <w:rPr>
                <w:sz w:val="18"/>
                <w:szCs w:val="18"/>
                <w:lang w:eastAsia="en-US"/>
              </w:rPr>
            </w:pPr>
          </w:p>
        </w:tc>
        <w:tc>
          <w:tcPr>
            <w:tcW w:w="723" w:type="dxa"/>
            <w:vMerge/>
            <w:tcBorders>
              <w:left w:val="single" w:sz="4" w:space="0" w:color="auto"/>
              <w:bottom w:val="single" w:sz="4" w:space="0" w:color="auto"/>
              <w:right w:val="single" w:sz="4" w:space="0" w:color="auto"/>
            </w:tcBorders>
            <w:vAlign w:val="center"/>
          </w:tcPr>
          <w:p w:rsidR="00DB22AB" w:rsidRPr="00DB22AB" w:rsidRDefault="00DB22AB" w:rsidP="00DB22AB">
            <w:pPr>
              <w:rPr>
                <w:sz w:val="18"/>
                <w:szCs w:val="18"/>
                <w:lang w:eastAsia="en-US"/>
              </w:rPr>
            </w:pPr>
          </w:p>
        </w:tc>
        <w:tc>
          <w:tcPr>
            <w:tcW w:w="1242" w:type="dxa"/>
            <w:vMerge/>
            <w:tcBorders>
              <w:left w:val="single" w:sz="4" w:space="0" w:color="auto"/>
              <w:bottom w:val="single" w:sz="4" w:space="0" w:color="auto"/>
              <w:right w:val="single" w:sz="4" w:space="0" w:color="auto"/>
            </w:tcBorders>
            <w:vAlign w:val="center"/>
          </w:tcPr>
          <w:p w:rsidR="00DB22AB" w:rsidRPr="00DB22AB" w:rsidRDefault="00DB22AB" w:rsidP="00DB22AB">
            <w:pPr>
              <w:rPr>
                <w:sz w:val="18"/>
                <w:szCs w:val="18"/>
                <w:lang w:eastAsia="en-US"/>
              </w:rPr>
            </w:pPr>
          </w:p>
        </w:tc>
        <w:tc>
          <w:tcPr>
            <w:tcW w:w="963" w:type="dxa"/>
            <w:vMerge/>
            <w:tcBorders>
              <w:left w:val="single" w:sz="4" w:space="0" w:color="auto"/>
              <w:bottom w:val="single" w:sz="4" w:space="0" w:color="auto"/>
              <w:right w:val="single" w:sz="4" w:space="0" w:color="auto"/>
            </w:tcBorders>
            <w:vAlign w:val="center"/>
          </w:tcPr>
          <w:p w:rsidR="00DB22AB" w:rsidRPr="00DB22AB" w:rsidRDefault="00DB22AB" w:rsidP="00DB22AB">
            <w:pPr>
              <w:rPr>
                <w:sz w:val="18"/>
                <w:szCs w:val="18"/>
                <w:lang w:eastAsia="en-US"/>
              </w:rPr>
            </w:pPr>
          </w:p>
        </w:tc>
        <w:tc>
          <w:tcPr>
            <w:tcW w:w="2526" w:type="dxa"/>
            <w:gridSpan w:val="5"/>
            <w:tcBorders>
              <w:top w:val="single" w:sz="4" w:space="0" w:color="auto"/>
              <w:left w:val="single" w:sz="4" w:space="0" w:color="auto"/>
              <w:bottom w:val="single" w:sz="4" w:space="0" w:color="auto"/>
              <w:right w:val="single" w:sz="4" w:space="0" w:color="auto"/>
            </w:tcBorders>
            <w:vAlign w:val="center"/>
          </w:tcPr>
          <w:p w:rsidR="00DB22AB" w:rsidRPr="00DB22AB" w:rsidRDefault="00DB22AB" w:rsidP="00DB22AB">
            <w:pPr>
              <w:pStyle w:val="ConsPlusNormal2"/>
              <w:jc w:val="center"/>
              <w:rPr>
                <w:rFonts w:ascii="Times New Roman" w:hAnsi="Times New Roman"/>
                <w:sz w:val="18"/>
                <w:szCs w:val="18"/>
              </w:rPr>
            </w:pPr>
            <w:r w:rsidRPr="00DB22AB">
              <w:rPr>
                <w:rFonts w:ascii="Times New Roman" w:hAnsi="Times New Roman"/>
                <w:sz w:val="18"/>
                <w:szCs w:val="18"/>
              </w:rPr>
              <w:t>Код классификации источников финансирования дефицита бюджета</w:t>
            </w:r>
          </w:p>
        </w:tc>
        <w:tc>
          <w:tcPr>
            <w:tcW w:w="734" w:type="dxa"/>
            <w:vMerge/>
            <w:tcBorders>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rPr>
            </w:pPr>
          </w:p>
        </w:tc>
        <w:tc>
          <w:tcPr>
            <w:tcW w:w="734" w:type="dxa"/>
            <w:vMerge/>
            <w:tcBorders>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rPr>
            </w:pPr>
          </w:p>
        </w:tc>
        <w:tc>
          <w:tcPr>
            <w:tcW w:w="734" w:type="dxa"/>
            <w:vMerge/>
            <w:tcBorders>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rPr>
            </w:pPr>
          </w:p>
        </w:tc>
        <w:tc>
          <w:tcPr>
            <w:tcW w:w="734" w:type="dxa"/>
            <w:vMerge/>
            <w:tcBorders>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rPr>
            </w:pPr>
          </w:p>
        </w:tc>
        <w:tc>
          <w:tcPr>
            <w:tcW w:w="734" w:type="dxa"/>
            <w:vMerge/>
            <w:tcBorders>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rPr>
            </w:pPr>
          </w:p>
        </w:tc>
        <w:tc>
          <w:tcPr>
            <w:tcW w:w="734" w:type="dxa"/>
            <w:vMerge/>
            <w:tcBorders>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rPr>
            </w:pPr>
          </w:p>
        </w:tc>
      </w:tr>
      <w:tr w:rsidR="00DB22AB" w:rsidRPr="00DB22AB" w:rsidTr="004B69B9">
        <w:trPr>
          <w:jc w:val="center"/>
        </w:trPr>
        <w:tc>
          <w:tcPr>
            <w:tcW w:w="340"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lastRenderedPageBreak/>
              <w:t>1</w:t>
            </w:r>
          </w:p>
        </w:tc>
        <w:tc>
          <w:tcPr>
            <w:tcW w:w="723"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2</w:t>
            </w:r>
          </w:p>
        </w:tc>
        <w:tc>
          <w:tcPr>
            <w:tcW w:w="1242"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3</w:t>
            </w:r>
          </w:p>
        </w:tc>
        <w:tc>
          <w:tcPr>
            <w:tcW w:w="963"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4</w:t>
            </w:r>
          </w:p>
        </w:tc>
        <w:tc>
          <w:tcPr>
            <w:tcW w:w="595"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5</w:t>
            </w:r>
          </w:p>
        </w:tc>
        <w:tc>
          <w:tcPr>
            <w:tcW w:w="406"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6</w:t>
            </w:r>
          </w:p>
        </w:tc>
        <w:tc>
          <w:tcPr>
            <w:tcW w:w="345"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7</w:t>
            </w:r>
          </w:p>
        </w:tc>
        <w:tc>
          <w:tcPr>
            <w:tcW w:w="739"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8</w:t>
            </w:r>
          </w:p>
        </w:tc>
        <w:tc>
          <w:tcPr>
            <w:tcW w:w="441"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9</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10</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11</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12</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13</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rPr>
              <w:t>14</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sz w:val="18"/>
                <w:szCs w:val="18"/>
              </w:rPr>
            </w:pPr>
            <w:r w:rsidRPr="00DB22AB">
              <w:rPr>
                <w:sz w:val="18"/>
                <w:szCs w:val="18"/>
              </w:rPr>
              <w:t>15</w:t>
            </w:r>
          </w:p>
        </w:tc>
      </w:tr>
      <w:tr w:rsidR="00DB22AB" w:rsidRPr="00DB22AB" w:rsidTr="004B69B9">
        <w:trPr>
          <w:jc w:val="center"/>
        </w:trPr>
        <w:tc>
          <w:tcPr>
            <w:tcW w:w="340"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jc w:val="center"/>
              <w:rPr>
                <w:sz w:val="18"/>
                <w:szCs w:val="18"/>
                <w:lang w:eastAsia="en-US"/>
              </w:rPr>
            </w:pPr>
            <w:r w:rsidRPr="00DB22AB">
              <w:rPr>
                <w:sz w:val="18"/>
                <w:szCs w:val="18"/>
                <w:lang w:eastAsia="en-US"/>
              </w:rPr>
              <w:t>1.</w:t>
            </w:r>
          </w:p>
        </w:tc>
        <w:tc>
          <w:tcPr>
            <w:tcW w:w="723"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rPr>
                <w:sz w:val="18"/>
                <w:szCs w:val="18"/>
                <w:lang w:eastAsia="en-US"/>
              </w:rPr>
            </w:pPr>
            <w:r w:rsidRPr="00DB22AB">
              <w:rPr>
                <w:sz w:val="18"/>
                <w:szCs w:val="18"/>
              </w:rPr>
              <w:t>Муниципальная программа</w:t>
            </w:r>
          </w:p>
        </w:tc>
        <w:tc>
          <w:tcPr>
            <w:tcW w:w="1242" w:type="dxa"/>
            <w:vMerge w:val="restart"/>
            <w:tcBorders>
              <w:top w:val="single" w:sz="4" w:space="0" w:color="auto"/>
              <w:left w:val="single" w:sz="4" w:space="0" w:color="auto"/>
              <w:right w:val="single" w:sz="4" w:space="0" w:color="auto"/>
            </w:tcBorders>
          </w:tcPr>
          <w:p w:rsidR="00DB22AB" w:rsidRPr="00DB22AB" w:rsidRDefault="00DB22AB" w:rsidP="00DB22AB">
            <w:pPr>
              <w:autoSpaceDE w:val="0"/>
              <w:autoSpaceDN w:val="0"/>
              <w:adjustRightInd w:val="0"/>
              <w:rPr>
                <w:spacing w:val="-2"/>
                <w:sz w:val="18"/>
                <w:szCs w:val="18"/>
              </w:rPr>
            </w:pPr>
            <w:r w:rsidRPr="00DB22AB">
              <w:rPr>
                <w:sz w:val="18"/>
                <w:szCs w:val="18"/>
              </w:rPr>
              <w:t>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963"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rPr>
                <w:sz w:val="18"/>
                <w:szCs w:val="18"/>
                <w:lang w:eastAsia="en-US"/>
              </w:rPr>
            </w:pPr>
            <w:r w:rsidRPr="00DB22AB">
              <w:rPr>
                <w:sz w:val="18"/>
                <w:szCs w:val="18"/>
              </w:rPr>
              <w:t>всего</w:t>
            </w:r>
          </w:p>
        </w:tc>
        <w:tc>
          <w:tcPr>
            <w:tcW w:w="595" w:type="dxa"/>
            <w:tcBorders>
              <w:top w:val="single" w:sz="4" w:space="0" w:color="auto"/>
              <w:left w:val="single" w:sz="4" w:space="0" w:color="auto"/>
              <w:bottom w:val="single" w:sz="4" w:space="0" w:color="auto"/>
              <w:right w:val="single" w:sz="4" w:space="0" w:color="auto"/>
            </w:tcBorders>
            <w:vAlign w:val="center"/>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901</w:t>
            </w:r>
          </w:p>
        </w:tc>
        <w:tc>
          <w:tcPr>
            <w:tcW w:w="406" w:type="dxa"/>
            <w:tcBorders>
              <w:top w:val="single" w:sz="4" w:space="0" w:color="auto"/>
              <w:left w:val="single" w:sz="4" w:space="0" w:color="auto"/>
              <w:bottom w:val="single" w:sz="4" w:space="0" w:color="auto"/>
              <w:right w:val="single" w:sz="4" w:space="0" w:color="auto"/>
            </w:tcBorders>
            <w:vAlign w:val="center"/>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X</w:t>
            </w:r>
          </w:p>
        </w:tc>
        <w:tc>
          <w:tcPr>
            <w:tcW w:w="345" w:type="dxa"/>
            <w:tcBorders>
              <w:top w:val="single" w:sz="4" w:space="0" w:color="auto"/>
              <w:left w:val="single" w:sz="4" w:space="0" w:color="auto"/>
              <w:bottom w:val="single" w:sz="4" w:space="0" w:color="auto"/>
              <w:right w:val="single" w:sz="4" w:space="0" w:color="auto"/>
            </w:tcBorders>
            <w:vAlign w:val="center"/>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X</w:t>
            </w:r>
          </w:p>
        </w:tc>
        <w:tc>
          <w:tcPr>
            <w:tcW w:w="739" w:type="dxa"/>
            <w:tcBorders>
              <w:top w:val="single" w:sz="4" w:space="0" w:color="auto"/>
              <w:left w:val="single" w:sz="4" w:space="0" w:color="auto"/>
              <w:bottom w:val="single" w:sz="4" w:space="0" w:color="auto"/>
              <w:right w:val="single" w:sz="4" w:space="0" w:color="auto"/>
            </w:tcBorders>
            <w:vAlign w:val="center"/>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X</w:t>
            </w:r>
          </w:p>
        </w:tc>
        <w:tc>
          <w:tcPr>
            <w:tcW w:w="441" w:type="dxa"/>
            <w:tcBorders>
              <w:top w:val="single" w:sz="4" w:space="0" w:color="auto"/>
              <w:left w:val="single" w:sz="4" w:space="0" w:color="auto"/>
              <w:bottom w:val="single" w:sz="4" w:space="0" w:color="auto"/>
              <w:right w:val="single" w:sz="4" w:space="0" w:color="auto"/>
            </w:tcBorders>
            <w:vAlign w:val="center"/>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X</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420,362</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r>
      <w:tr w:rsidR="00DB22AB" w:rsidRPr="00DB22AB" w:rsidTr="004B69B9">
        <w:trPr>
          <w:jc w:val="center"/>
        </w:trPr>
        <w:tc>
          <w:tcPr>
            <w:tcW w:w="340" w:type="dxa"/>
            <w:vMerge/>
            <w:tcBorders>
              <w:left w:val="single" w:sz="4" w:space="0" w:color="auto"/>
              <w:right w:val="single" w:sz="4" w:space="0" w:color="auto"/>
            </w:tcBorders>
            <w:vAlign w:val="center"/>
          </w:tcPr>
          <w:p w:rsidR="00DB22AB" w:rsidRPr="00DB22AB" w:rsidRDefault="00DB22AB" w:rsidP="00DB22AB">
            <w:pPr>
              <w:rPr>
                <w:sz w:val="18"/>
                <w:szCs w:val="18"/>
                <w:lang w:eastAsia="en-US"/>
              </w:rPr>
            </w:pPr>
          </w:p>
        </w:tc>
        <w:tc>
          <w:tcPr>
            <w:tcW w:w="723" w:type="dxa"/>
            <w:vMerge/>
            <w:tcBorders>
              <w:left w:val="single" w:sz="4" w:space="0" w:color="auto"/>
              <w:right w:val="single" w:sz="4" w:space="0" w:color="auto"/>
            </w:tcBorders>
            <w:vAlign w:val="center"/>
          </w:tcPr>
          <w:p w:rsidR="00DB22AB" w:rsidRPr="00DB22AB" w:rsidRDefault="00DB22AB" w:rsidP="00DB22AB">
            <w:pPr>
              <w:rPr>
                <w:sz w:val="18"/>
                <w:szCs w:val="18"/>
                <w:lang w:eastAsia="en-US"/>
              </w:rPr>
            </w:pPr>
          </w:p>
        </w:tc>
        <w:tc>
          <w:tcPr>
            <w:tcW w:w="1242" w:type="dxa"/>
            <w:vMerge/>
            <w:tcBorders>
              <w:left w:val="single" w:sz="4" w:space="0" w:color="auto"/>
              <w:right w:val="single" w:sz="4" w:space="0" w:color="auto"/>
            </w:tcBorders>
            <w:vAlign w:val="center"/>
          </w:tcPr>
          <w:p w:rsidR="00DB22AB" w:rsidRPr="00DB22AB" w:rsidRDefault="00DB22AB" w:rsidP="00DB22AB">
            <w:pPr>
              <w:rPr>
                <w:sz w:val="18"/>
                <w:szCs w:val="18"/>
                <w:lang w:eastAsia="en-US"/>
              </w:rPr>
            </w:pPr>
          </w:p>
        </w:tc>
        <w:tc>
          <w:tcPr>
            <w:tcW w:w="963"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pStyle w:val="ConsPlusNormal2"/>
              <w:rPr>
                <w:rFonts w:ascii="Times New Roman" w:hAnsi="Times New Roman"/>
                <w:sz w:val="18"/>
                <w:szCs w:val="18"/>
              </w:rPr>
            </w:pPr>
            <w:r w:rsidRPr="00DB22AB">
              <w:rPr>
                <w:rFonts w:ascii="Times New Roman" w:hAnsi="Times New Roman"/>
                <w:sz w:val="18"/>
                <w:szCs w:val="18"/>
              </w:rPr>
              <w:t>ответственный исполнитель</w:t>
            </w:r>
          </w:p>
        </w:tc>
        <w:tc>
          <w:tcPr>
            <w:tcW w:w="595"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901</w:t>
            </w:r>
          </w:p>
        </w:tc>
        <w:tc>
          <w:tcPr>
            <w:tcW w:w="406"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03</w:t>
            </w:r>
          </w:p>
          <w:p w:rsidR="00DB22AB" w:rsidRPr="00DB22AB" w:rsidRDefault="00DB22AB" w:rsidP="00DB22AB">
            <w:pPr>
              <w:autoSpaceDE w:val="0"/>
              <w:autoSpaceDN w:val="0"/>
              <w:adjustRightInd w:val="0"/>
              <w:jc w:val="center"/>
              <w:rPr>
                <w:color w:val="000000"/>
                <w:sz w:val="18"/>
                <w:szCs w:val="18"/>
              </w:rPr>
            </w:pPr>
          </w:p>
          <w:p w:rsidR="007C66B7" w:rsidRDefault="007C66B7" w:rsidP="00DB22AB">
            <w:pPr>
              <w:autoSpaceDE w:val="0"/>
              <w:autoSpaceDN w:val="0"/>
              <w:adjustRightInd w:val="0"/>
              <w:jc w:val="center"/>
              <w:rPr>
                <w:color w:val="000000"/>
                <w:sz w:val="18"/>
                <w:szCs w:val="18"/>
              </w:rPr>
            </w:pPr>
          </w:p>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03</w:t>
            </w:r>
          </w:p>
          <w:p w:rsidR="00DB22AB" w:rsidRPr="00DB22AB" w:rsidRDefault="00DB22AB" w:rsidP="00DB22AB">
            <w:pPr>
              <w:autoSpaceDE w:val="0"/>
              <w:autoSpaceDN w:val="0"/>
              <w:adjustRightInd w:val="0"/>
              <w:jc w:val="center"/>
              <w:rPr>
                <w:color w:val="000000"/>
                <w:sz w:val="18"/>
                <w:szCs w:val="18"/>
              </w:rPr>
            </w:pPr>
          </w:p>
          <w:p w:rsidR="00DB22AB" w:rsidRPr="00DB22AB" w:rsidRDefault="00DB22AB" w:rsidP="00DB22AB">
            <w:pPr>
              <w:autoSpaceDE w:val="0"/>
              <w:autoSpaceDN w:val="0"/>
              <w:adjustRightInd w:val="0"/>
              <w:jc w:val="center"/>
              <w:rPr>
                <w:color w:val="000000"/>
                <w:sz w:val="18"/>
                <w:szCs w:val="18"/>
                <w:lang w:eastAsia="en-US"/>
              </w:rPr>
            </w:pPr>
          </w:p>
        </w:tc>
        <w:tc>
          <w:tcPr>
            <w:tcW w:w="345"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10</w:t>
            </w:r>
          </w:p>
          <w:p w:rsidR="00DB22AB" w:rsidRPr="00DB22AB" w:rsidRDefault="00DB22AB" w:rsidP="00DB22AB">
            <w:pPr>
              <w:autoSpaceDE w:val="0"/>
              <w:autoSpaceDN w:val="0"/>
              <w:adjustRightInd w:val="0"/>
              <w:jc w:val="center"/>
              <w:rPr>
                <w:color w:val="000000"/>
                <w:sz w:val="18"/>
                <w:szCs w:val="18"/>
              </w:rPr>
            </w:pPr>
          </w:p>
          <w:p w:rsidR="007C66B7" w:rsidRDefault="007C66B7" w:rsidP="00DB22AB">
            <w:pPr>
              <w:autoSpaceDE w:val="0"/>
              <w:autoSpaceDN w:val="0"/>
              <w:adjustRightInd w:val="0"/>
              <w:jc w:val="center"/>
              <w:rPr>
                <w:color w:val="000000"/>
                <w:sz w:val="18"/>
                <w:szCs w:val="18"/>
              </w:rPr>
            </w:pPr>
          </w:p>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10</w:t>
            </w:r>
          </w:p>
          <w:p w:rsidR="00DB22AB" w:rsidRPr="00DB22AB" w:rsidRDefault="00DB22AB" w:rsidP="00DB22AB">
            <w:pPr>
              <w:autoSpaceDE w:val="0"/>
              <w:autoSpaceDN w:val="0"/>
              <w:adjustRightInd w:val="0"/>
              <w:jc w:val="center"/>
              <w:rPr>
                <w:color w:val="000000"/>
                <w:sz w:val="18"/>
                <w:szCs w:val="18"/>
              </w:rPr>
            </w:pPr>
          </w:p>
          <w:p w:rsidR="00DB22AB" w:rsidRPr="00DB22AB" w:rsidRDefault="00DB22AB" w:rsidP="00DB22AB">
            <w:pPr>
              <w:autoSpaceDE w:val="0"/>
              <w:autoSpaceDN w:val="0"/>
              <w:adjustRightInd w:val="0"/>
              <w:jc w:val="center"/>
              <w:rPr>
                <w:color w:val="000000"/>
                <w:sz w:val="18"/>
                <w:szCs w:val="18"/>
                <w:lang w:eastAsia="en-US"/>
              </w:rPr>
            </w:pPr>
          </w:p>
        </w:tc>
        <w:tc>
          <w:tcPr>
            <w:tcW w:w="739"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X</w:t>
            </w:r>
          </w:p>
          <w:p w:rsidR="00DB22AB" w:rsidRPr="00DB22AB" w:rsidRDefault="00DB22AB" w:rsidP="00DB22AB">
            <w:pPr>
              <w:autoSpaceDE w:val="0"/>
              <w:autoSpaceDN w:val="0"/>
              <w:adjustRightInd w:val="0"/>
              <w:jc w:val="center"/>
              <w:rPr>
                <w:color w:val="000000"/>
                <w:sz w:val="18"/>
                <w:szCs w:val="18"/>
              </w:rPr>
            </w:pPr>
          </w:p>
          <w:p w:rsidR="007C66B7" w:rsidRDefault="007C66B7" w:rsidP="00DB22AB">
            <w:pPr>
              <w:autoSpaceDE w:val="0"/>
              <w:autoSpaceDN w:val="0"/>
              <w:adjustRightInd w:val="0"/>
              <w:jc w:val="center"/>
              <w:rPr>
                <w:color w:val="000000"/>
                <w:sz w:val="18"/>
                <w:szCs w:val="18"/>
              </w:rPr>
            </w:pPr>
          </w:p>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0500164720</w:t>
            </w:r>
          </w:p>
        </w:tc>
        <w:tc>
          <w:tcPr>
            <w:tcW w:w="441"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X</w:t>
            </w:r>
          </w:p>
          <w:p w:rsidR="00DB22AB" w:rsidRPr="00DB22AB" w:rsidRDefault="00DB22AB" w:rsidP="00DB22AB">
            <w:pPr>
              <w:autoSpaceDE w:val="0"/>
              <w:autoSpaceDN w:val="0"/>
              <w:adjustRightInd w:val="0"/>
              <w:jc w:val="center"/>
              <w:rPr>
                <w:color w:val="000000"/>
                <w:sz w:val="18"/>
                <w:szCs w:val="18"/>
              </w:rPr>
            </w:pPr>
          </w:p>
          <w:p w:rsidR="007C66B7" w:rsidRDefault="007C66B7" w:rsidP="00DB22AB">
            <w:pPr>
              <w:autoSpaceDE w:val="0"/>
              <w:autoSpaceDN w:val="0"/>
              <w:adjustRightInd w:val="0"/>
              <w:jc w:val="center"/>
              <w:rPr>
                <w:color w:val="000000"/>
                <w:sz w:val="18"/>
                <w:szCs w:val="18"/>
                <w:lang w:eastAsia="en-US"/>
              </w:rPr>
            </w:pPr>
          </w:p>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lang w:eastAsia="en-US"/>
              </w:rPr>
              <w:t>540</w:t>
            </w:r>
          </w:p>
          <w:p w:rsidR="00DB22AB" w:rsidRPr="00DB22AB" w:rsidRDefault="00DB22AB" w:rsidP="00DB22AB">
            <w:pPr>
              <w:autoSpaceDE w:val="0"/>
              <w:autoSpaceDN w:val="0"/>
              <w:adjustRightInd w:val="0"/>
              <w:jc w:val="center"/>
              <w:rPr>
                <w:color w:val="000000"/>
                <w:sz w:val="18"/>
                <w:szCs w:val="18"/>
                <w:lang w:eastAsia="en-US"/>
              </w:rPr>
            </w:pPr>
          </w:p>
          <w:p w:rsidR="00DB22AB" w:rsidRPr="00DB22AB" w:rsidRDefault="00DB22AB" w:rsidP="00DB22AB">
            <w:pPr>
              <w:autoSpaceDE w:val="0"/>
              <w:autoSpaceDN w:val="0"/>
              <w:adjustRightInd w:val="0"/>
              <w:jc w:val="center"/>
              <w:rPr>
                <w:color w:val="000000"/>
                <w:sz w:val="18"/>
                <w:szCs w:val="18"/>
                <w:lang w:eastAsia="en-US"/>
              </w:rPr>
            </w:pP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420,362</w:t>
            </w:r>
          </w:p>
          <w:p w:rsidR="00DB22AB" w:rsidRPr="00DB22AB" w:rsidRDefault="00DB22AB" w:rsidP="00DB22AB">
            <w:pPr>
              <w:autoSpaceDE w:val="0"/>
              <w:autoSpaceDN w:val="0"/>
              <w:adjustRightInd w:val="0"/>
              <w:jc w:val="center"/>
              <w:rPr>
                <w:color w:val="000000"/>
                <w:sz w:val="18"/>
                <w:szCs w:val="18"/>
              </w:rPr>
            </w:pPr>
          </w:p>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420,362</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442,603</w:t>
            </w:r>
          </w:p>
          <w:p w:rsidR="00DB22AB" w:rsidRPr="00DB22AB" w:rsidRDefault="00DB22AB" w:rsidP="00DB22AB">
            <w:pPr>
              <w:autoSpaceDE w:val="0"/>
              <w:autoSpaceDN w:val="0"/>
              <w:adjustRightInd w:val="0"/>
              <w:jc w:val="center"/>
              <w:rPr>
                <w:color w:val="000000"/>
                <w:sz w:val="18"/>
                <w:szCs w:val="18"/>
              </w:rPr>
            </w:pPr>
          </w:p>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442,603</w:t>
            </w:r>
          </w:p>
          <w:p w:rsidR="00DB22AB" w:rsidRPr="00DB22AB" w:rsidRDefault="00DB22AB" w:rsidP="00DB22AB">
            <w:pPr>
              <w:autoSpaceDE w:val="0"/>
              <w:autoSpaceDN w:val="0"/>
              <w:adjustRightInd w:val="0"/>
              <w:jc w:val="center"/>
              <w:rPr>
                <w:color w:val="000000"/>
                <w:sz w:val="18"/>
                <w:szCs w:val="18"/>
              </w:rPr>
            </w:pPr>
          </w:p>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442,603</w:t>
            </w:r>
          </w:p>
          <w:p w:rsidR="00DB22AB" w:rsidRPr="00DB22AB" w:rsidRDefault="00DB22AB" w:rsidP="00DB22AB">
            <w:pPr>
              <w:autoSpaceDE w:val="0"/>
              <w:autoSpaceDN w:val="0"/>
              <w:adjustRightInd w:val="0"/>
              <w:jc w:val="center"/>
              <w:rPr>
                <w:color w:val="000000"/>
                <w:sz w:val="18"/>
                <w:szCs w:val="18"/>
              </w:rPr>
            </w:pPr>
          </w:p>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442,603</w:t>
            </w:r>
          </w:p>
          <w:p w:rsidR="00DB22AB" w:rsidRPr="00DB22AB" w:rsidRDefault="00DB22AB" w:rsidP="00DB22AB">
            <w:pPr>
              <w:autoSpaceDE w:val="0"/>
              <w:autoSpaceDN w:val="0"/>
              <w:adjustRightInd w:val="0"/>
              <w:jc w:val="center"/>
              <w:rPr>
                <w:color w:val="000000"/>
                <w:sz w:val="18"/>
                <w:szCs w:val="18"/>
              </w:rPr>
            </w:pPr>
          </w:p>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c>
          <w:tcPr>
            <w:tcW w:w="734" w:type="dxa"/>
            <w:tcBorders>
              <w:top w:val="single" w:sz="4" w:space="0" w:color="auto"/>
              <w:left w:val="single" w:sz="4" w:space="0" w:color="auto"/>
              <w:bottom w:val="single" w:sz="4" w:space="0" w:color="auto"/>
              <w:right w:val="single" w:sz="4" w:space="0" w:color="auto"/>
            </w:tcBorders>
          </w:tcPr>
          <w:p w:rsidR="00DB22AB" w:rsidRPr="00DB22AB" w:rsidRDefault="00DB22AB" w:rsidP="00DB22AB">
            <w:pPr>
              <w:autoSpaceDE w:val="0"/>
              <w:autoSpaceDN w:val="0"/>
              <w:adjustRightInd w:val="0"/>
              <w:jc w:val="center"/>
              <w:rPr>
                <w:color w:val="000000"/>
                <w:sz w:val="18"/>
                <w:szCs w:val="18"/>
              </w:rPr>
            </w:pPr>
            <w:r w:rsidRPr="00DB22AB">
              <w:rPr>
                <w:color w:val="000000"/>
                <w:sz w:val="18"/>
                <w:szCs w:val="18"/>
              </w:rPr>
              <w:t>442,603</w:t>
            </w:r>
          </w:p>
          <w:p w:rsidR="00DB22AB" w:rsidRPr="00DB22AB" w:rsidRDefault="00DB22AB" w:rsidP="00DB22AB">
            <w:pPr>
              <w:autoSpaceDE w:val="0"/>
              <w:autoSpaceDN w:val="0"/>
              <w:adjustRightInd w:val="0"/>
              <w:jc w:val="center"/>
              <w:rPr>
                <w:color w:val="000000"/>
                <w:sz w:val="18"/>
                <w:szCs w:val="18"/>
              </w:rPr>
            </w:pPr>
          </w:p>
          <w:p w:rsidR="00DB22AB" w:rsidRPr="00DB22AB" w:rsidRDefault="00DB22AB" w:rsidP="00DB22AB">
            <w:pPr>
              <w:autoSpaceDE w:val="0"/>
              <w:autoSpaceDN w:val="0"/>
              <w:adjustRightInd w:val="0"/>
              <w:jc w:val="center"/>
              <w:rPr>
                <w:color w:val="000000"/>
                <w:sz w:val="18"/>
                <w:szCs w:val="18"/>
                <w:lang w:eastAsia="en-US"/>
              </w:rPr>
            </w:pPr>
            <w:r w:rsidRPr="00DB22AB">
              <w:rPr>
                <w:color w:val="000000"/>
                <w:sz w:val="18"/>
                <w:szCs w:val="18"/>
              </w:rPr>
              <w:t>442,603</w:t>
            </w:r>
          </w:p>
        </w:tc>
      </w:tr>
    </w:tbl>
    <w:p w:rsidR="00DB22AB" w:rsidRPr="00E2086D" w:rsidRDefault="00DB22AB" w:rsidP="00B51A0F">
      <w:pPr>
        <w:pStyle w:val="ConsPlusNormal2"/>
        <w:jc w:val="both"/>
        <w:rPr>
          <w:rFonts w:ascii="Times New Roman" w:hAnsi="Times New Roman"/>
          <w:sz w:val="18"/>
          <w:szCs w:val="18"/>
        </w:rPr>
      </w:pPr>
    </w:p>
    <w:p w:rsidR="004B69B9" w:rsidRPr="004B69B9" w:rsidRDefault="004B69B9" w:rsidP="004B69B9">
      <w:pPr>
        <w:ind w:left="425" w:right="-31"/>
        <w:jc w:val="center"/>
        <w:rPr>
          <w:sz w:val="18"/>
          <w:szCs w:val="18"/>
        </w:rPr>
      </w:pPr>
      <w:r w:rsidRPr="004B69B9">
        <w:rPr>
          <w:sz w:val="18"/>
          <w:szCs w:val="18"/>
        </w:rPr>
        <w:t>Приложение № 3</w:t>
      </w:r>
      <w:r>
        <w:rPr>
          <w:sz w:val="18"/>
          <w:szCs w:val="18"/>
        </w:rPr>
        <w:t xml:space="preserve"> </w:t>
      </w:r>
      <w:r w:rsidRPr="004B69B9">
        <w:rPr>
          <w:sz w:val="18"/>
          <w:szCs w:val="18"/>
        </w:rPr>
        <w:t>к постановлению администрации</w:t>
      </w:r>
      <w:r>
        <w:rPr>
          <w:sz w:val="18"/>
          <w:szCs w:val="18"/>
        </w:rPr>
        <w:t xml:space="preserve"> </w:t>
      </w:r>
      <w:r w:rsidRPr="004B69B9">
        <w:rPr>
          <w:sz w:val="18"/>
          <w:szCs w:val="18"/>
        </w:rPr>
        <w:t>Мошковского сельсовета</w:t>
      </w:r>
      <w:r>
        <w:rPr>
          <w:sz w:val="18"/>
          <w:szCs w:val="18"/>
        </w:rPr>
        <w:t xml:space="preserve"> </w:t>
      </w:r>
      <w:r w:rsidRPr="004B69B9">
        <w:rPr>
          <w:sz w:val="18"/>
          <w:szCs w:val="18"/>
        </w:rPr>
        <w:t xml:space="preserve"> от 20.02.2020 № 10</w:t>
      </w:r>
    </w:p>
    <w:p w:rsidR="004B69B9" w:rsidRPr="004B69B9" w:rsidRDefault="004B69B9" w:rsidP="004B69B9">
      <w:pPr>
        <w:autoSpaceDE w:val="0"/>
        <w:autoSpaceDN w:val="0"/>
        <w:adjustRightInd w:val="0"/>
        <w:jc w:val="center"/>
        <w:rPr>
          <w:rStyle w:val="aff1"/>
          <w:b w:val="0"/>
          <w:i w:val="0"/>
          <w:sz w:val="18"/>
          <w:szCs w:val="18"/>
          <w:lang w:val="ru-RU"/>
        </w:rPr>
      </w:pPr>
      <w:r w:rsidRPr="004B69B9">
        <w:rPr>
          <w:rStyle w:val="aff1"/>
          <w:b w:val="0"/>
          <w:i w:val="0"/>
          <w:sz w:val="18"/>
          <w:szCs w:val="18"/>
          <w:lang w:val="ru-RU"/>
        </w:rPr>
        <w:t>Приложение № 4</w:t>
      </w:r>
      <w:r>
        <w:rPr>
          <w:rStyle w:val="aff1"/>
          <w:b w:val="0"/>
          <w:i w:val="0"/>
          <w:sz w:val="18"/>
          <w:szCs w:val="18"/>
          <w:lang w:val="ru-RU"/>
        </w:rPr>
        <w:t xml:space="preserve"> </w:t>
      </w:r>
      <w:r w:rsidRPr="004B69B9">
        <w:rPr>
          <w:rStyle w:val="aff1"/>
          <w:b w:val="0"/>
          <w:i w:val="0"/>
          <w:sz w:val="18"/>
          <w:szCs w:val="18"/>
          <w:lang w:val="ru-RU"/>
        </w:rPr>
        <w:t>к муниципальной программе</w:t>
      </w:r>
    </w:p>
    <w:p w:rsidR="004B69B9" w:rsidRPr="004B69B9" w:rsidRDefault="004B69B9" w:rsidP="004B69B9">
      <w:pPr>
        <w:autoSpaceDE w:val="0"/>
        <w:autoSpaceDN w:val="0"/>
        <w:adjustRightInd w:val="0"/>
        <w:jc w:val="center"/>
        <w:rPr>
          <w:sz w:val="18"/>
          <w:szCs w:val="18"/>
        </w:rPr>
      </w:pPr>
      <w:r w:rsidRPr="004B69B9">
        <w:rPr>
          <w:sz w:val="18"/>
          <w:szCs w:val="18"/>
        </w:rPr>
        <w:t>Мероприятия муниципальной программы</w:t>
      </w:r>
      <w:r w:rsidRPr="004B69B9">
        <w:rPr>
          <w:bCs/>
          <w:kern w:val="2"/>
          <w:sz w:val="18"/>
          <w:szCs w:val="18"/>
        </w:rPr>
        <w:t xml:space="preserve"> </w:t>
      </w:r>
      <w:r w:rsidRPr="004B69B9">
        <w:rPr>
          <w:sz w:val="18"/>
          <w:szCs w:val="18"/>
        </w:rPr>
        <w:t>Мошковского</w:t>
      </w:r>
      <w:r w:rsidRPr="004B69B9">
        <w:rPr>
          <w:bCs/>
          <w:kern w:val="2"/>
          <w:sz w:val="18"/>
          <w:szCs w:val="18"/>
        </w:rPr>
        <w:t xml:space="preserve"> сельсовета Бековского района Пензенской области </w:t>
      </w:r>
      <w:r w:rsidRPr="004B69B9">
        <w:rPr>
          <w:sz w:val="18"/>
          <w:szCs w:val="18"/>
        </w:rPr>
        <w:t>«Пожарная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p w:rsidR="004B69B9" w:rsidRPr="004B69B9" w:rsidRDefault="004B69B9" w:rsidP="004B69B9">
      <w:pPr>
        <w:autoSpaceDE w:val="0"/>
        <w:autoSpaceDN w:val="0"/>
        <w:adjustRightInd w:val="0"/>
        <w:jc w:val="center"/>
        <w:rPr>
          <w:spacing w:val="-2"/>
          <w:sz w:val="18"/>
          <w:szCs w:val="18"/>
        </w:rPr>
      </w:pPr>
    </w:p>
    <w:tbl>
      <w:tblPr>
        <w:tblW w:w="10289" w:type="dxa"/>
        <w:jc w:val="center"/>
        <w:tblLayout w:type="fixed"/>
        <w:tblCellMar>
          <w:left w:w="75" w:type="dxa"/>
          <w:right w:w="75" w:type="dxa"/>
        </w:tblCellMar>
        <w:tblLook w:val="04A0" w:firstRow="1" w:lastRow="0" w:firstColumn="1" w:lastColumn="0" w:noHBand="0" w:noVBand="1"/>
      </w:tblPr>
      <w:tblGrid>
        <w:gridCol w:w="573"/>
        <w:gridCol w:w="1209"/>
        <w:gridCol w:w="949"/>
        <w:gridCol w:w="72"/>
        <w:gridCol w:w="763"/>
        <w:gridCol w:w="850"/>
        <w:gridCol w:w="992"/>
        <w:gridCol w:w="851"/>
        <w:gridCol w:w="1134"/>
        <w:gridCol w:w="992"/>
        <w:gridCol w:w="1904"/>
      </w:tblGrid>
      <w:tr w:rsidR="004B69B9" w:rsidRPr="004B69B9" w:rsidTr="004B69B9">
        <w:trPr>
          <w:jc w:val="center"/>
        </w:trPr>
        <w:tc>
          <w:tcPr>
            <w:tcW w:w="573" w:type="dxa"/>
            <w:vMerge w:val="restart"/>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 п/п</w:t>
            </w:r>
          </w:p>
        </w:tc>
        <w:tc>
          <w:tcPr>
            <w:tcW w:w="1209" w:type="dxa"/>
            <w:vMerge w:val="restart"/>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Наименование основного мероприятия</w:t>
            </w:r>
          </w:p>
        </w:tc>
        <w:tc>
          <w:tcPr>
            <w:tcW w:w="949" w:type="dxa"/>
            <w:vMerge w:val="restart"/>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Исполнители</w:t>
            </w:r>
          </w:p>
        </w:tc>
        <w:tc>
          <w:tcPr>
            <w:tcW w:w="835" w:type="dxa"/>
            <w:gridSpan w:val="2"/>
            <w:vMerge w:val="restart"/>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Срок исполнения (год)</w:t>
            </w:r>
          </w:p>
        </w:tc>
        <w:tc>
          <w:tcPr>
            <w:tcW w:w="4819" w:type="dxa"/>
            <w:gridSpan w:val="5"/>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Объем финансирования, тыс. рублей</w:t>
            </w:r>
          </w:p>
        </w:tc>
        <w:tc>
          <w:tcPr>
            <w:tcW w:w="1904" w:type="dxa"/>
            <w:vMerge w:val="restart"/>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Показатели результата мероприятия по годам (ожидаемый непосредственный результат)</w:t>
            </w:r>
          </w:p>
        </w:tc>
      </w:tr>
      <w:tr w:rsidR="004B69B9" w:rsidRPr="004B69B9" w:rsidTr="004B69B9">
        <w:trPr>
          <w:jc w:val="center"/>
        </w:trPr>
        <w:tc>
          <w:tcPr>
            <w:tcW w:w="573" w:type="dxa"/>
            <w:vMerge/>
            <w:tcBorders>
              <w:top w:val="single" w:sz="4" w:space="0" w:color="auto"/>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c>
          <w:tcPr>
            <w:tcW w:w="1209" w:type="dxa"/>
            <w:vMerge/>
            <w:tcBorders>
              <w:top w:val="single" w:sz="4" w:space="0" w:color="auto"/>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c>
          <w:tcPr>
            <w:tcW w:w="949" w:type="dxa"/>
            <w:vMerge/>
            <w:tcBorders>
              <w:top w:val="single" w:sz="4" w:space="0" w:color="auto"/>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c>
          <w:tcPr>
            <w:tcW w:w="835" w:type="dxa"/>
            <w:gridSpan w:val="2"/>
            <w:vMerge/>
            <w:tcBorders>
              <w:top w:val="single" w:sz="4" w:space="0" w:color="auto"/>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pStyle w:val="ConsPlusNormal2"/>
              <w:jc w:val="center"/>
              <w:rPr>
                <w:rFonts w:ascii="Times New Roman" w:hAnsi="Times New Roman"/>
                <w:sz w:val="18"/>
                <w:szCs w:val="18"/>
              </w:rPr>
            </w:pPr>
            <w:r w:rsidRPr="004B69B9">
              <w:rPr>
                <w:rFonts w:ascii="Times New Roman" w:hAnsi="Times New Roman"/>
                <w:sz w:val="18"/>
                <w:szCs w:val="18"/>
              </w:rPr>
              <w:t>всего</w:t>
            </w: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pStyle w:val="ConsPlusNormal2"/>
              <w:jc w:val="center"/>
              <w:rPr>
                <w:rFonts w:ascii="Times New Roman" w:hAnsi="Times New Roman"/>
                <w:sz w:val="18"/>
                <w:szCs w:val="18"/>
              </w:rPr>
            </w:pPr>
            <w:r w:rsidRPr="004B69B9">
              <w:rPr>
                <w:rFonts w:ascii="Times New Roman" w:hAnsi="Times New Roman"/>
                <w:sz w:val="18"/>
                <w:szCs w:val="18"/>
              </w:rPr>
              <w:t>местный бюджет</w:t>
            </w:r>
          </w:p>
        </w:tc>
        <w:tc>
          <w:tcPr>
            <w:tcW w:w="851"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pStyle w:val="ConsPlusNormal2"/>
              <w:jc w:val="center"/>
              <w:rPr>
                <w:rFonts w:ascii="Times New Roman" w:hAnsi="Times New Roman"/>
                <w:sz w:val="18"/>
                <w:szCs w:val="18"/>
              </w:rPr>
            </w:pPr>
            <w:r w:rsidRPr="004B69B9">
              <w:rPr>
                <w:rFonts w:ascii="Times New Roman" w:hAnsi="Times New Roman"/>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pStyle w:val="ConsPlusNormal2"/>
              <w:jc w:val="center"/>
              <w:rPr>
                <w:rFonts w:ascii="Times New Roman" w:hAnsi="Times New Roman"/>
                <w:sz w:val="18"/>
                <w:szCs w:val="18"/>
              </w:rPr>
            </w:pPr>
            <w:r w:rsidRPr="004B69B9">
              <w:rPr>
                <w:rFonts w:ascii="Times New Roman" w:hAnsi="Times New Roman"/>
                <w:sz w:val="18"/>
                <w:szCs w:val="18"/>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pStyle w:val="ConsPlusNormal2"/>
              <w:jc w:val="center"/>
              <w:rPr>
                <w:rFonts w:ascii="Times New Roman" w:hAnsi="Times New Roman"/>
                <w:sz w:val="18"/>
                <w:szCs w:val="18"/>
              </w:rPr>
            </w:pPr>
            <w:r w:rsidRPr="004B69B9">
              <w:rPr>
                <w:rFonts w:ascii="Times New Roman" w:hAnsi="Times New Roman"/>
                <w:sz w:val="18"/>
                <w:szCs w:val="18"/>
              </w:rPr>
              <w:t>внебюджетные средства</w:t>
            </w:r>
          </w:p>
        </w:tc>
        <w:tc>
          <w:tcPr>
            <w:tcW w:w="1904" w:type="dxa"/>
            <w:vMerge/>
            <w:tcBorders>
              <w:top w:val="single" w:sz="4" w:space="0" w:color="auto"/>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r>
      <w:tr w:rsidR="004B69B9" w:rsidRPr="004B69B9" w:rsidTr="004B69B9">
        <w:trPr>
          <w:jc w:val="center"/>
        </w:trPr>
        <w:tc>
          <w:tcPr>
            <w:tcW w:w="57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1</w:t>
            </w:r>
          </w:p>
        </w:tc>
        <w:tc>
          <w:tcPr>
            <w:tcW w:w="1209"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w:t>
            </w:r>
          </w:p>
        </w:tc>
        <w:tc>
          <w:tcPr>
            <w:tcW w:w="949"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3</w:t>
            </w:r>
          </w:p>
        </w:tc>
        <w:tc>
          <w:tcPr>
            <w:tcW w:w="835" w:type="dxa"/>
            <w:gridSpan w:val="2"/>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6</w:t>
            </w:r>
          </w:p>
        </w:tc>
        <w:tc>
          <w:tcPr>
            <w:tcW w:w="851"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8</w:t>
            </w: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9</w:t>
            </w:r>
          </w:p>
        </w:tc>
        <w:tc>
          <w:tcPr>
            <w:tcW w:w="190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10</w:t>
            </w:r>
          </w:p>
        </w:tc>
      </w:tr>
      <w:tr w:rsidR="004B69B9" w:rsidRPr="004B69B9" w:rsidTr="004B69B9">
        <w:trPr>
          <w:trHeight w:val="367"/>
          <w:jc w:val="center"/>
        </w:trPr>
        <w:tc>
          <w:tcPr>
            <w:tcW w:w="10289" w:type="dxa"/>
            <w:gridSpan w:val="11"/>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both"/>
              <w:rPr>
                <w:sz w:val="18"/>
                <w:szCs w:val="18"/>
                <w:lang w:eastAsia="en-US"/>
              </w:rPr>
            </w:pPr>
            <w:r w:rsidRPr="004B69B9">
              <w:rPr>
                <w:sz w:val="18"/>
                <w:szCs w:val="18"/>
              </w:rPr>
              <w:t xml:space="preserve">Цель программы: Повышение защищенности населения и территорий Мошковского сельсовета Бековского района Пензенской области от чрезвычайных ситуаций и пожаров </w:t>
            </w:r>
          </w:p>
        </w:tc>
      </w:tr>
      <w:tr w:rsidR="004B69B9" w:rsidRPr="004B69B9" w:rsidTr="004B69B9">
        <w:trPr>
          <w:trHeight w:val="359"/>
          <w:jc w:val="center"/>
        </w:trPr>
        <w:tc>
          <w:tcPr>
            <w:tcW w:w="10289" w:type="dxa"/>
            <w:gridSpan w:val="11"/>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both"/>
              <w:rPr>
                <w:sz w:val="18"/>
                <w:szCs w:val="18"/>
              </w:rPr>
            </w:pPr>
            <w:r w:rsidRPr="004B69B9">
              <w:rPr>
                <w:sz w:val="18"/>
                <w:szCs w:val="18"/>
              </w:rPr>
              <w:t>Задача 1. Обеспечение первичных мер пожарной безопасности в границах поселения и участие в осуществлении мероприятий по гражданской обороне и ликвидации чрезвычайных ситуаций</w:t>
            </w:r>
          </w:p>
        </w:tc>
      </w:tr>
      <w:tr w:rsidR="004B69B9" w:rsidRPr="004B69B9" w:rsidTr="004B69B9">
        <w:trPr>
          <w:jc w:val="center"/>
        </w:trPr>
        <w:tc>
          <w:tcPr>
            <w:tcW w:w="573" w:type="dxa"/>
            <w:vMerge w:val="restart"/>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1.1.</w:t>
            </w:r>
          </w:p>
        </w:tc>
        <w:tc>
          <w:tcPr>
            <w:tcW w:w="1209" w:type="dxa"/>
            <w:vMerge w:val="restart"/>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rPr>
                <w:sz w:val="18"/>
                <w:szCs w:val="18"/>
              </w:rPr>
            </w:pPr>
            <w:r w:rsidRPr="004B69B9">
              <w:rPr>
                <w:sz w:val="18"/>
                <w:szCs w:val="18"/>
              </w:rPr>
              <w:t>Защита населения и территории поселения от пожаров и чрезвычайных ситуаций</w:t>
            </w:r>
          </w:p>
        </w:tc>
        <w:tc>
          <w:tcPr>
            <w:tcW w:w="1021" w:type="dxa"/>
            <w:gridSpan w:val="2"/>
            <w:vMerge w:val="restart"/>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rPr>
                <w:sz w:val="18"/>
                <w:szCs w:val="18"/>
              </w:rPr>
            </w:pPr>
            <w:r w:rsidRPr="004B69B9">
              <w:rPr>
                <w:sz w:val="18"/>
                <w:szCs w:val="18"/>
              </w:rPr>
              <w:t>Администрация Мошковского сельсовета Бековского района Пензенской области</w:t>
            </w:r>
          </w:p>
        </w:tc>
        <w:tc>
          <w:tcPr>
            <w:tcW w:w="76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2019</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420,362</w:t>
            </w: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420,362</w:t>
            </w:r>
          </w:p>
        </w:tc>
        <w:tc>
          <w:tcPr>
            <w:tcW w:w="851"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vMerge w:val="restart"/>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rPr>
                <w:sz w:val="18"/>
                <w:szCs w:val="18"/>
                <w:lang w:eastAsia="en-US"/>
              </w:rPr>
            </w:pPr>
            <w:r w:rsidRPr="004B69B9">
              <w:rPr>
                <w:sz w:val="18"/>
                <w:szCs w:val="18"/>
                <w:lang w:eastAsia="en-US"/>
              </w:rPr>
              <w:t xml:space="preserve">Повышение защищенности населения и территории </w:t>
            </w:r>
            <w:r w:rsidRPr="004B69B9">
              <w:rPr>
                <w:sz w:val="18"/>
                <w:szCs w:val="18"/>
              </w:rPr>
              <w:t xml:space="preserve">Мошковского </w:t>
            </w:r>
            <w:r w:rsidRPr="004B69B9">
              <w:rPr>
                <w:sz w:val="18"/>
                <w:szCs w:val="18"/>
                <w:lang w:eastAsia="en-US"/>
              </w:rPr>
              <w:t>сельсовета от пожаров и чрезвычайных ситуаций</w:t>
            </w:r>
          </w:p>
        </w:tc>
      </w:tr>
      <w:tr w:rsidR="004B69B9" w:rsidRPr="004B69B9" w:rsidTr="004B69B9">
        <w:trPr>
          <w:jc w:val="center"/>
        </w:trPr>
        <w:tc>
          <w:tcPr>
            <w:tcW w:w="573" w:type="dxa"/>
            <w:vMerge/>
            <w:tcBorders>
              <w:top w:val="single" w:sz="4" w:space="0" w:color="auto"/>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1209" w:type="dxa"/>
            <w:vMerge/>
            <w:tcBorders>
              <w:top w:val="single" w:sz="4" w:space="0" w:color="auto"/>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1021" w:type="dxa"/>
            <w:gridSpan w:val="2"/>
            <w:vMerge/>
            <w:tcBorders>
              <w:top w:val="single" w:sz="4" w:space="0" w:color="auto"/>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2020</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851"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vMerge/>
            <w:tcBorders>
              <w:top w:val="single" w:sz="4" w:space="0" w:color="auto"/>
              <w:left w:val="single" w:sz="4" w:space="0" w:color="auto"/>
              <w:right w:val="single" w:sz="4" w:space="0" w:color="auto"/>
            </w:tcBorders>
            <w:vAlign w:val="center"/>
          </w:tcPr>
          <w:p w:rsidR="004B69B9" w:rsidRPr="004B69B9" w:rsidRDefault="004B69B9" w:rsidP="006002F4">
            <w:pPr>
              <w:jc w:val="center"/>
              <w:rPr>
                <w:sz w:val="18"/>
                <w:szCs w:val="18"/>
                <w:lang w:eastAsia="en-US"/>
              </w:rPr>
            </w:pPr>
          </w:p>
        </w:tc>
      </w:tr>
      <w:tr w:rsidR="004B69B9" w:rsidRPr="004B69B9" w:rsidTr="004B69B9">
        <w:trPr>
          <w:jc w:val="center"/>
        </w:trPr>
        <w:tc>
          <w:tcPr>
            <w:tcW w:w="573" w:type="dxa"/>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1209" w:type="dxa"/>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1021" w:type="dxa"/>
            <w:gridSpan w:val="2"/>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2021</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851"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vMerge/>
            <w:tcBorders>
              <w:left w:val="single" w:sz="4" w:space="0" w:color="auto"/>
              <w:right w:val="single" w:sz="4" w:space="0" w:color="auto"/>
            </w:tcBorders>
            <w:vAlign w:val="center"/>
          </w:tcPr>
          <w:p w:rsidR="004B69B9" w:rsidRPr="004B69B9" w:rsidRDefault="004B69B9" w:rsidP="006002F4">
            <w:pPr>
              <w:jc w:val="center"/>
              <w:rPr>
                <w:sz w:val="18"/>
                <w:szCs w:val="18"/>
                <w:lang w:eastAsia="en-US"/>
              </w:rPr>
            </w:pPr>
          </w:p>
        </w:tc>
      </w:tr>
      <w:tr w:rsidR="004B69B9" w:rsidRPr="004B69B9" w:rsidTr="004B69B9">
        <w:trPr>
          <w:trHeight w:val="271"/>
          <w:jc w:val="center"/>
        </w:trPr>
        <w:tc>
          <w:tcPr>
            <w:tcW w:w="573" w:type="dxa"/>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1209" w:type="dxa"/>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1021" w:type="dxa"/>
            <w:gridSpan w:val="2"/>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2022</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851"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vMerge/>
            <w:tcBorders>
              <w:left w:val="single" w:sz="4" w:space="0" w:color="auto"/>
              <w:right w:val="single" w:sz="4" w:space="0" w:color="auto"/>
            </w:tcBorders>
            <w:vAlign w:val="center"/>
          </w:tcPr>
          <w:p w:rsidR="004B69B9" w:rsidRPr="004B69B9" w:rsidRDefault="004B69B9" w:rsidP="006002F4">
            <w:pPr>
              <w:jc w:val="center"/>
              <w:rPr>
                <w:sz w:val="18"/>
                <w:szCs w:val="18"/>
                <w:lang w:eastAsia="en-US"/>
              </w:rPr>
            </w:pPr>
          </w:p>
        </w:tc>
      </w:tr>
      <w:tr w:rsidR="004B69B9" w:rsidRPr="004B69B9" w:rsidTr="004B69B9">
        <w:trPr>
          <w:jc w:val="center"/>
        </w:trPr>
        <w:tc>
          <w:tcPr>
            <w:tcW w:w="573" w:type="dxa"/>
            <w:vMerge/>
            <w:tcBorders>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209" w:type="dxa"/>
            <w:vMerge/>
            <w:tcBorders>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021" w:type="dxa"/>
            <w:gridSpan w:val="2"/>
            <w:vMerge/>
            <w:tcBorders>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76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2023</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851"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vMerge/>
            <w:tcBorders>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r>
      <w:tr w:rsidR="004B69B9" w:rsidRPr="004B69B9" w:rsidTr="004B69B9">
        <w:trPr>
          <w:jc w:val="center"/>
        </w:trPr>
        <w:tc>
          <w:tcPr>
            <w:tcW w:w="573" w:type="dxa"/>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1209" w:type="dxa"/>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1021" w:type="dxa"/>
            <w:gridSpan w:val="2"/>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2024</w:t>
            </w:r>
          </w:p>
        </w:tc>
        <w:tc>
          <w:tcPr>
            <w:tcW w:w="850"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992"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851"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134"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992"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vMerge/>
            <w:tcBorders>
              <w:left w:val="single" w:sz="4" w:space="0" w:color="auto"/>
              <w:right w:val="single" w:sz="4" w:space="0" w:color="auto"/>
            </w:tcBorders>
            <w:vAlign w:val="center"/>
          </w:tcPr>
          <w:p w:rsidR="004B69B9" w:rsidRPr="004B69B9" w:rsidRDefault="004B69B9" w:rsidP="006002F4">
            <w:pPr>
              <w:jc w:val="center"/>
              <w:rPr>
                <w:sz w:val="18"/>
                <w:szCs w:val="18"/>
                <w:lang w:eastAsia="en-US"/>
              </w:rPr>
            </w:pPr>
          </w:p>
        </w:tc>
      </w:tr>
      <w:tr w:rsidR="004B69B9" w:rsidRPr="004B69B9" w:rsidTr="004B69B9">
        <w:trPr>
          <w:trHeight w:val="654"/>
          <w:jc w:val="center"/>
        </w:trPr>
        <w:tc>
          <w:tcPr>
            <w:tcW w:w="573" w:type="dxa"/>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1209" w:type="dxa"/>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1021" w:type="dxa"/>
            <w:gridSpan w:val="2"/>
            <w:vMerge/>
            <w:tcBorders>
              <w:left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rPr>
                <w:sz w:val="18"/>
                <w:szCs w:val="18"/>
                <w:lang w:eastAsia="en-US"/>
              </w:rPr>
            </w:pPr>
            <w:r w:rsidRPr="004B69B9">
              <w:rPr>
                <w:sz w:val="18"/>
                <w:szCs w:val="18"/>
              </w:rPr>
              <w:t xml:space="preserve">Итого </w:t>
            </w:r>
          </w:p>
        </w:tc>
        <w:tc>
          <w:tcPr>
            <w:tcW w:w="850"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2633,377</w:t>
            </w:r>
          </w:p>
        </w:tc>
        <w:tc>
          <w:tcPr>
            <w:tcW w:w="992"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2633,377</w:t>
            </w:r>
          </w:p>
        </w:tc>
        <w:tc>
          <w:tcPr>
            <w:tcW w:w="851"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134"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992"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vMerge/>
            <w:tcBorders>
              <w:left w:val="single" w:sz="4" w:space="0" w:color="auto"/>
              <w:right w:val="single" w:sz="4" w:space="0" w:color="auto"/>
            </w:tcBorders>
            <w:vAlign w:val="center"/>
          </w:tcPr>
          <w:p w:rsidR="004B69B9" w:rsidRPr="004B69B9" w:rsidRDefault="004B69B9" w:rsidP="006002F4">
            <w:pPr>
              <w:jc w:val="center"/>
              <w:rPr>
                <w:sz w:val="18"/>
                <w:szCs w:val="18"/>
                <w:lang w:eastAsia="en-US"/>
              </w:rPr>
            </w:pPr>
          </w:p>
        </w:tc>
      </w:tr>
      <w:tr w:rsidR="004B69B9" w:rsidRPr="004B69B9" w:rsidTr="004B69B9">
        <w:trPr>
          <w:trHeight w:val="262"/>
          <w:jc w:val="center"/>
        </w:trPr>
        <w:tc>
          <w:tcPr>
            <w:tcW w:w="10289" w:type="dxa"/>
            <w:gridSpan w:val="11"/>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B69B9" w:rsidRPr="004B69B9" w:rsidRDefault="004B69B9" w:rsidP="006002F4">
            <w:pPr>
              <w:rPr>
                <w:sz w:val="18"/>
                <w:szCs w:val="18"/>
                <w:lang w:eastAsia="en-US"/>
              </w:rPr>
            </w:pPr>
            <w:r w:rsidRPr="004B69B9">
              <w:rPr>
                <w:sz w:val="18"/>
                <w:szCs w:val="18"/>
              </w:rPr>
              <w:t>Итого по мероприятиям:</w:t>
            </w:r>
          </w:p>
        </w:tc>
      </w:tr>
      <w:tr w:rsidR="004B69B9" w:rsidRPr="004B69B9" w:rsidTr="004B69B9">
        <w:trPr>
          <w:trHeight w:val="268"/>
          <w:jc w:val="center"/>
        </w:trPr>
        <w:tc>
          <w:tcPr>
            <w:tcW w:w="2803" w:type="dxa"/>
            <w:gridSpan w:val="4"/>
            <w:vMerge w:val="restart"/>
            <w:tcBorders>
              <w:top w:val="single" w:sz="4" w:space="0" w:color="auto"/>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2019</w:t>
            </w:r>
          </w:p>
        </w:tc>
        <w:tc>
          <w:tcPr>
            <w:tcW w:w="850" w:type="dxa"/>
            <w:tcBorders>
              <w:top w:val="single" w:sz="4" w:space="0" w:color="auto"/>
              <w:left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420,362</w:t>
            </w: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420,362</w:t>
            </w:r>
          </w:p>
        </w:tc>
        <w:tc>
          <w:tcPr>
            <w:tcW w:w="851" w:type="dxa"/>
            <w:tcBorders>
              <w:top w:val="single" w:sz="4" w:space="0" w:color="auto"/>
              <w:left w:val="single" w:sz="4" w:space="0" w:color="auto"/>
              <w:bottom w:val="single" w:sz="4" w:space="0" w:color="auto"/>
            </w:tcBorders>
          </w:tcPr>
          <w:p w:rsidR="004B69B9" w:rsidRPr="004B69B9" w:rsidRDefault="004B69B9" w:rsidP="006002F4">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r>
      <w:tr w:rsidR="004B69B9" w:rsidRPr="004B69B9" w:rsidTr="004B69B9">
        <w:trPr>
          <w:trHeight w:val="187"/>
          <w:jc w:val="center"/>
        </w:trPr>
        <w:tc>
          <w:tcPr>
            <w:tcW w:w="2803" w:type="dxa"/>
            <w:gridSpan w:val="4"/>
            <w:vMerge/>
            <w:tcBorders>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2020</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851" w:type="dxa"/>
            <w:tcBorders>
              <w:top w:val="single" w:sz="4" w:space="0" w:color="auto"/>
              <w:left w:val="single" w:sz="4" w:space="0" w:color="auto"/>
              <w:bottom w:val="single" w:sz="4" w:space="0" w:color="auto"/>
            </w:tcBorders>
          </w:tcPr>
          <w:p w:rsidR="004B69B9" w:rsidRPr="004B69B9" w:rsidRDefault="004B69B9" w:rsidP="006002F4">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r>
      <w:tr w:rsidR="004B69B9" w:rsidRPr="004B69B9" w:rsidTr="004B69B9">
        <w:trPr>
          <w:trHeight w:val="203"/>
          <w:jc w:val="center"/>
        </w:trPr>
        <w:tc>
          <w:tcPr>
            <w:tcW w:w="2803" w:type="dxa"/>
            <w:gridSpan w:val="4"/>
            <w:vMerge/>
            <w:tcBorders>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2021</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851" w:type="dxa"/>
            <w:tcBorders>
              <w:top w:val="single" w:sz="4" w:space="0" w:color="auto"/>
              <w:left w:val="single" w:sz="4" w:space="0" w:color="auto"/>
              <w:bottom w:val="single" w:sz="4" w:space="0" w:color="auto"/>
            </w:tcBorders>
          </w:tcPr>
          <w:p w:rsidR="004B69B9" w:rsidRPr="004B69B9" w:rsidRDefault="004B69B9" w:rsidP="006002F4">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r>
      <w:tr w:rsidR="004B69B9" w:rsidRPr="004B69B9" w:rsidTr="004B69B9">
        <w:trPr>
          <w:trHeight w:val="228"/>
          <w:jc w:val="center"/>
        </w:trPr>
        <w:tc>
          <w:tcPr>
            <w:tcW w:w="2803" w:type="dxa"/>
            <w:gridSpan w:val="4"/>
            <w:vMerge/>
            <w:tcBorders>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2022</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851" w:type="dxa"/>
            <w:tcBorders>
              <w:top w:val="single" w:sz="4" w:space="0" w:color="auto"/>
              <w:left w:val="single" w:sz="4" w:space="0" w:color="auto"/>
              <w:bottom w:val="single" w:sz="4" w:space="0" w:color="auto"/>
            </w:tcBorders>
          </w:tcPr>
          <w:p w:rsidR="004B69B9" w:rsidRPr="004B69B9" w:rsidRDefault="004B69B9" w:rsidP="006002F4">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r>
      <w:tr w:rsidR="004B69B9" w:rsidRPr="004B69B9" w:rsidTr="004B69B9">
        <w:trPr>
          <w:trHeight w:val="276"/>
          <w:jc w:val="center"/>
        </w:trPr>
        <w:tc>
          <w:tcPr>
            <w:tcW w:w="2803" w:type="dxa"/>
            <w:gridSpan w:val="4"/>
            <w:vMerge/>
            <w:tcBorders>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2023</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851" w:type="dxa"/>
            <w:tcBorders>
              <w:top w:val="single" w:sz="4" w:space="0" w:color="auto"/>
              <w:left w:val="single" w:sz="4" w:space="0" w:color="auto"/>
              <w:bottom w:val="single" w:sz="4" w:space="0" w:color="auto"/>
            </w:tcBorders>
          </w:tcPr>
          <w:p w:rsidR="004B69B9" w:rsidRPr="004B69B9" w:rsidRDefault="004B69B9" w:rsidP="006002F4">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r>
      <w:tr w:rsidR="004B69B9" w:rsidRPr="004B69B9" w:rsidTr="004B69B9">
        <w:trPr>
          <w:trHeight w:val="223"/>
          <w:jc w:val="center"/>
        </w:trPr>
        <w:tc>
          <w:tcPr>
            <w:tcW w:w="2803" w:type="dxa"/>
            <w:gridSpan w:val="4"/>
            <w:vMerge/>
            <w:tcBorders>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sz w:val="18"/>
                <w:szCs w:val="18"/>
                <w:lang w:eastAsia="en-US"/>
              </w:rPr>
            </w:pPr>
            <w:r w:rsidRPr="004B69B9">
              <w:rPr>
                <w:sz w:val="18"/>
                <w:szCs w:val="18"/>
              </w:rPr>
              <w:t>2024</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442,603</w:t>
            </w:r>
          </w:p>
        </w:tc>
        <w:tc>
          <w:tcPr>
            <w:tcW w:w="851" w:type="dxa"/>
            <w:tcBorders>
              <w:top w:val="single" w:sz="4" w:space="0" w:color="auto"/>
              <w:left w:val="single" w:sz="4" w:space="0" w:color="auto"/>
              <w:bottom w:val="single" w:sz="4" w:space="0" w:color="auto"/>
            </w:tcBorders>
          </w:tcPr>
          <w:p w:rsidR="004B69B9" w:rsidRPr="004B69B9" w:rsidRDefault="004B69B9" w:rsidP="006002F4">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r>
      <w:tr w:rsidR="004B69B9" w:rsidRPr="004B69B9" w:rsidTr="007C66B7">
        <w:trPr>
          <w:trHeight w:val="232"/>
          <w:jc w:val="center"/>
        </w:trPr>
        <w:tc>
          <w:tcPr>
            <w:tcW w:w="2803" w:type="dxa"/>
            <w:gridSpan w:val="4"/>
            <w:vMerge/>
            <w:tcBorders>
              <w:left w:val="single" w:sz="4" w:space="0" w:color="auto"/>
              <w:bottom w:val="single" w:sz="4" w:space="0" w:color="auto"/>
              <w:right w:val="single" w:sz="4" w:space="0" w:color="auto"/>
            </w:tcBorders>
            <w:vAlign w:val="center"/>
          </w:tcPr>
          <w:p w:rsidR="004B69B9" w:rsidRPr="004B69B9" w:rsidRDefault="004B69B9" w:rsidP="006002F4">
            <w:pPr>
              <w:rPr>
                <w:sz w:val="18"/>
                <w:szCs w:val="18"/>
                <w:lang w:eastAsia="en-US"/>
              </w:rPr>
            </w:pPr>
          </w:p>
        </w:tc>
        <w:tc>
          <w:tcPr>
            <w:tcW w:w="763"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rPr>
                <w:sz w:val="18"/>
                <w:szCs w:val="18"/>
                <w:lang w:eastAsia="en-US"/>
              </w:rPr>
            </w:pPr>
            <w:r w:rsidRPr="004B69B9">
              <w:rPr>
                <w:sz w:val="18"/>
                <w:szCs w:val="18"/>
              </w:rPr>
              <w:t xml:space="preserve">Итого </w:t>
            </w:r>
          </w:p>
        </w:tc>
        <w:tc>
          <w:tcPr>
            <w:tcW w:w="850"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2633,377</w:t>
            </w: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color w:val="000000"/>
                <w:sz w:val="18"/>
                <w:szCs w:val="18"/>
                <w:lang w:eastAsia="en-US"/>
              </w:rPr>
            </w:pPr>
            <w:r w:rsidRPr="004B69B9">
              <w:rPr>
                <w:color w:val="000000"/>
                <w:sz w:val="18"/>
                <w:szCs w:val="18"/>
                <w:lang w:eastAsia="en-US"/>
              </w:rPr>
              <w:t>2633,377</w:t>
            </w:r>
          </w:p>
        </w:tc>
        <w:tc>
          <w:tcPr>
            <w:tcW w:w="851" w:type="dxa"/>
            <w:tcBorders>
              <w:top w:val="single" w:sz="4" w:space="0" w:color="auto"/>
              <w:left w:val="single" w:sz="4" w:space="0" w:color="auto"/>
              <w:bottom w:val="single" w:sz="4" w:space="0" w:color="auto"/>
            </w:tcBorders>
          </w:tcPr>
          <w:p w:rsidR="004B69B9" w:rsidRPr="004B69B9" w:rsidRDefault="004B69B9" w:rsidP="006002F4">
            <w:pPr>
              <w:jc w:val="center"/>
              <w:rPr>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c>
          <w:tcPr>
            <w:tcW w:w="992" w:type="dxa"/>
            <w:tcBorders>
              <w:top w:val="single" w:sz="4" w:space="0" w:color="auto"/>
              <w:left w:val="single" w:sz="4" w:space="0" w:color="auto"/>
              <w:bottom w:val="single" w:sz="4" w:space="0" w:color="auto"/>
            </w:tcBorders>
          </w:tcPr>
          <w:p w:rsidR="004B69B9" w:rsidRPr="004B69B9" w:rsidRDefault="004B69B9" w:rsidP="006002F4">
            <w:pPr>
              <w:autoSpaceDE w:val="0"/>
              <w:autoSpaceDN w:val="0"/>
              <w:adjustRightInd w:val="0"/>
              <w:jc w:val="center"/>
              <w:rPr>
                <w:sz w:val="18"/>
                <w:szCs w:val="18"/>
                <w:lang w:eastAsia="en-US"/>
              </w:rPr>
            </w:pPr>
          </w:p>
        </w:tc>
        <w:tc>
          <w:tcPr>
            <w:tcW w:w="1904" w:type="dxa"/>
            <w:tcBorders>
              <w:top w:val="single" w:sz="4" w:space="0" w:color="auto"/>
              <w:left w:val="single" w:sz="4" w:space="0" w:color="auto"/>
              <w:bottom w:val="single" w:sz="4" w:space="0" w:color="auto"/>
              <w:right w:val="single" w:sz="4" w:space="0" w:color="auto"/>
            </w:tcBorders>
          </w:tcPr>
          <w:p w:rsidR="004B69B9" w:rsidRPr="004B69B9" w:rsidRDefault="004B69B9" w:rsidP="006002F4">
            <w:pPr>
              <w:jc w:val="center"/>
              <w:rPr>
                <w:sz w:val="18"/>
                <w:szCs w:val="18"/>
                <w:lang w:eastAsia="en-US"/>
              </w:rPr>
            </w:pPr>
          </w:p>
        </w:tc>
      </w:tr>
    </w:tbl>
    <w:p w:rsidR="00BD3FC0" w:rsidRDefault="002743EC" w:rsidP="00B51A0F">
      <w:r>
        <w:t>_____________________________________________________________________________________</w:t>
      </w:r>
    </w:p>
    <w:p w:rsidR="002743EC" w:rsidRDefault="002743EC" w:rsidP="004B69B9">
      <w:pPr>
        <w:pStyle w:val="ConsPlusNormal2"/>
        <w:jc w:val="center"/>
        <w:rPr>
          <w:rFonts w:ascii="Times New Roman" w:hAnsi="Times New Roman"/>
          <w:b/>
          <w:bCs/>
          <w:spacing w:val="-1"/>
          <w:sz w:val="18"/>
          <w:szCs w:val="18"/>
        </w:rPr>
      </w:pPr>
    </w:p>
    <w:p w:rsidR="004B69B9" w:rsidRDefault="004B69B9" w:rsidP="004B69B9">
      <w:pPr>
        <w:pStyle w:val="ConsPlusNormal2"/>
        <w:jc w:val="center"/>
        <w:rPr>
          <w:rFonts w:ascii="Times New Roman" w:hAnsi="Times New Roman"/>
          <w:b/>
          <w:sz w:val="18"/>
          <w:szCs w:val="18"/>
        </w:rPr>
      </w:pPr>
      <w:r w:rsidRPr="004B69B9">
        <w:rPr>
          <w:rFonts w:ascii="Times New Roman" w:hAnsi="Times New Roman"/>
          <w:b/>
          <w:bCs/>
          <w:spacing w:val="-1"/>
          <w:sz w:val="18"/>
          <w:szCs w:val="18"/>
        </w:rPr>
        <w:t>Постановление администрации Мошковского сельсовета Бековского района Пензенской области от 20.20.2020 № 1</w:t>
      </w:r>
      <w:r>
        <w:rPr>
          <w:rFonts w:ascii="Times New Roman" w:hAnsi="Times New Roman"/>
          <w:b/>
          <w:bCs/>
          <w:spacing w:val="-1"/>
          <w:sz w:val="18"/>
          <w:szCs w:val="18"/>
        </w:rPr>
        <w:t>1</w:t>
      </w:r>
      <w:r w:rsidRPr="004B69B9">
        <w:rPr>
          <w:rFonts w:ascii="Times New Roman" w:hAnsi="Times New Roman"/>
          <w:b/>
          <w:bCs/>
          <w:spacing w:val="-1"/>
          <w:sz w:val="18"/>
          <w:szCs w:val="18"/>
        </w:rPr>
        <w:t xml:space="preserve"> «О внесении изменений в муниципальную программу Мошковского сельсовета</w:t>
      </w:r>
      <w:r w:rsidRPr="004B69B9">
        <w:rPr>
          <w:rFonts w:ascii="Times New Roman" w:hAnsi="Times New Roman"/>
          <w:b/>
          <w:bCs/>
          <w:color w:val="FF0000"/>
          <w:spacing w:val="-1"/>
          <w:sz w:val="18"/>
          <w:szCs w:val="18"/>
        </w:rPr>
        <w:t xml:space="preserve"> </w:t>
      </w:r>
      <w:r w:rsidRPr="004B69B9">
        <w:rPr>
          <w:rFonts w:ascii="Times New Roman" w:hAnsi="Times New Roman"/>
          <w:b/>
          <w:bCs/>
          <w:spacing w:val="-1"/>
          <w:sz w:val="18"/>
          <w:szCs w:val="18"/>
        </w:rPr>
        <w:t>Бековского района Пензенской области «</w:t>
      </w:r>
      <w:r w:rsidRPr="004B69B9">
        <w:rPr>
          <w:rFonts w:ascii="Times New Roman" w:hAnsi="Times New Roman"/>
          <w:b/>
          <w:spacing w:val="-2"/>
          <w:sz w:val="18"/>
          <w:szCs w:val="18"/>
        </w:rPr>
        <w:t>Развитие гражданского общества в Мошковском сельсовете Бековского района Пензенской области</w:t>
      </w:r>
      <w:r w:rsidRPr="004B69B9">
        <w:rPr>
          <w:rFonts w:ascii="Times New Roman" w:hAnsi="Times New Roman"/>
          <w:b/>
          <w:sz w:val="18"/>
          <w:szCs w:val="18"/>
        </w:rPr>
        <w:t>», утвержденную постановлением администрации Мошковского сельсовета Бековского района Пензенской области от 28.09.2018 № 49»</w:t>
      </w:r>
    </w:p>
    <w:p w:rsidR="004B69B9" w:rsidRPr="004B69B9" w:rsidRDefault="004B69B9" w:rsidP="007C66B7">
      <w:pPr>
        <w:tabs>
          <w:tab w:val="left" w:pos="3213"/>
        </w:tabs>
        <w:jc w:val="both"/>
        <w:rPr>
          <w:sz w:val="18"/>
          <w:szCs w:val="18"/>
        </w:rPr>
      </w:pPr>
      <w:r w:rsidRPr="004B69B9">
        <w:rPr>
          <w:bCs/>
          <w:sz w:val="18"/>
          <w:szCs w:val="18"/>
        </w:rPr>
        <w:t>В соответствии</w:t>
      </w:r>
      <w:r w:rsidRPr="004B69B9">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4B69B9">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4B69B9">
        <w:rPr>
          <w:sz w:val="18"/>
          <w:szCs w:val="18"/>
        </w:rPr>
        <w:t>, на основании статьи 23 Устава Мошковского сельсовета Бековского района Пензенской области</w:t>
      </w:r>
    </w:p>
    <w:p w:rsidR="004B69B9" w:rsidRPr="004B69B9" w:rsidRDefault="004B69B9" w:rsidP="007C66B7">
      <w:pPr>
        <w:tabs>
          <w:tab w:val="left" w:pos="0"/>
        </w:tabs>
        <w:jc w:val="center"/>
        <w:rPr>
          <w:b/>
          <w:sz w:val="18"/>
          <w:szCs w:val="18"/>
        </w:rPr>
      </w:pPr>
      <w:r w:rsidRPr="004B69B9">
        <w:rPr>
          <w:sz w:val="18"/>
          <w:szCs w:val="18"/>
        </w:rPr>
        <w:t>администрация Мошковского сельсовета</w:t>
      </w:r>
      <w:r w:rsidRPr="004B69B9">
        <w:rPr>
          <w:b/>
          <w:sz w:val="18"/>
          <w:szCs w:val="18"/>
        </w:rPr>
        <w:t xml:space="preserve"> постановляет:</w:t>
      </w:r>
    </w:p>
    <w:p w:rsidR="004B69B9" w:rsidRPr="004B69B9" w:rsidRDefault="004B69B9" w:rsidP="007C66B7">
      <w:pPr>
        <w:autoSpaceDE w:val="0"/>
        <w:autoSpaceDN w:val="0"/>
        <w:adjustRightInd w:val="0"/>
        <w:jc w:val="both"/>
        <w:rPr>
          <w:sz w:val="18"/>
          <w:szCs w:val="18"/>
        </w:rPr>
      </w:pPr>
      <w:r w:rsidRPr="004B69B9">
        <w:rPr>
          <w:bCs/>
          <w:sz w:val="18"/>
          <w:szCs w:val="18"/>
        </w:rPr>
        <w:t xml:space="preserve">1. Внести в </w:t>
      </w:r>
      <w:r w:rsidRPr="004B69B9">
        <w:rPr>
          <w:sz w:val="18"/>
          <w:szCs w:val="18"/>
        </w:rPr>
        <w:t xml:space="preserve">муниципальную программу Мошковского сельсовета Бековского района Пензенской области </w:t>
      </w:r>
      <w:r w:rsidRPr="004B69B9">
        <w:rPr>
          <w:bCs/>
          <w:spacing w:val="-1"/>
          <w:sz w:val="18"/>
          <w:szCs w:val="18"/>
        </w:rPr>
        <w:t>«</w:t>
      </w:r>
      <w:r w:rsidRPr="004B69B9">
        <w:rPr>
          <w:spacing w:val="-2"/>
          <w:sz w:val="18"/>
          <w:szCs w:val="18"/>
        </w:rPr>
        <w:t>Развитие гражданского общества в Мошковском сельсовете Бековского района Пензенской области</w:t>
      </w:r>
      <w:r w:rsidRPr="004B69B9">
        <w:rPr>
          <w:sz w:val="18"/>
          <w:szCs w:val="18"/>
        </w:rPr>
        <w:t>», утвержденную постановлением администрации Мошковского сельсовета Бековского района Пензенской области от 28.09.2018 № 49,</w:t>
      </w:r>
      <w:r w:rsidRPr="004B69B9">
        <w:rPr>
          <w:b/>
          <w:sz w:val="18"/>
          <w:szCs w:val="18"/>
        </w:rPr>
        <w:t xml:space="preserve"> </w:t>
      </w:r>
      <w:r w:rsidRPr="004B69B9">
        <w:rPr>
          <w:sz w:val="18"/>
          <w:szCs w:val="18"/>
        </w:rPr>
        <w:t>следующие изменения:</w:t>
      </w:r>
    </w:p>
    <w:p w:rsidR="004B69B9" w:rsidRPr="004B69B9" w:rsidRDefault="004B69B9" w:rsidP="007C66B7">
      <w:pPr>
        <w:autoSpaceDE w:val="0"/>
        <w:autoSpaceDN w:val="0"/>
        <w:adjustRightInd w:val="0"/>
        <w:jc w:val="both"/>
        <w:rPr>
          <w:sz w:val="18"/>
          <w:szCs w:val="18"/>
        </w:rPr>
      </w:pPr>
      <w:r w:rsidRPr="004B69B9">
        <w:rPr>
          <w:sz w:val="18"/>
          <w:szCs w:val="18"/>
        </w:rPr>
        <w:t xml:space="preserve">1.1.  В паспорте муниципальной программы позицию «Объемы бюджетных ассигнований муниципальной программы </w:t>
      </w:r>
      <w:r w:rsidRPr="004B69B9">
        <w:rPr>
          <w:rStyle w:val="aff1"/>
          <w:b w:val="0"/>
          <w:i w:val="0"/>
          <w:sz w:val="18"/>
          <w:szCs w:val="18"/>
          <w:lang w:val="ru-RU"/>
        </w:rPr>
        <w:t>(по годам и источникам финансирования)</w:t>
      </w:r>
      <w:r w:rsidRPr="004B69B9">
        <w:rPr>
          <w:rStyle w:val="aff1"/>
          <w:sz w:val="18"/>
          <w:szCs w:val="18"/>
          <w:lang w:val="ru-RU"/>
        </w:rPr>
        <w:t xml:space="preserve">» </w:t>
      </w:r>
      <w:r w:rsidRPr="004B69B9">
        <w:rPr>
          <w:sz w:val="18"/>
          <w:szCs w:val="18"/>
        </w:rPr>
        <w:t>изложить в следующей редакции:</w:t>
      </w:r>
    </w:p>
    <w:p w:rsidR="004B69B9" w:rsidRPr="004B69B9" w:rsidRDefault="004B69B9" w:rsidP="007C66B7">
      <w:pPr>
        <w:autoSpaceDE w:val="0"/>
        <w:autoSpaceDN w:val="0"/>
        <w:adjustRightInd w:val="0"/>
        <w:rPr>
          <w:sz w:val="18"/>
          <w:szCs w:val="18"/>
        </w:rPr>
      </w:pPr>
      <w:r w:rsidRPr="004B69B9">
        <w:rPr>
          <w:sz w:val="18"/>
          <w:szCs w:val="18"/>
        </w:rPr>
        <w:lastRenderedPageBreak/>
        <w:t>«</w:t>
      </w:r>
    </w:p>
    <w:tbl>
      <w:tblPr>
        <w:tblW w:w="0" w:type="auto"/>
        <w:jc w:val="center"/>
        <w:tblLayout w:type="fixed"/>
        <w:tblCellMar>
          <w:left w:w="75" w:type="dxa"/>
          <w:right w:w="75" w:type="dxa"/>
        </w:tblCellMar>
        <w:tblLook w:val="0000" w:firstRow="0" w:lastRow="0" w:firstColumn="0" w:lastColumn="0" w:noHBand="0" w:noVBand="0"/>
      </w:tblPr>
      <w:tblGrid>
        <w:gridCol w:w="3509"/>
        <w:gridCol w:w="6662"/>
      </w:tblGrid>
      <w:tr w:rsidR="004B69B9" w:rsidRPr="004B69B9" w:rsidTr="007C66B7">
        <w:trPr>
          <w:trHeight w:val="600"/>
          <w:jc w:val="center"/>
        </w:trPr>
        <w:tc>
          <w:tcPr>
            <w:tcW w:w="3509" w:type="dxa"/>
            <w:tcBorders>
              <w:top w:val="single" w:sz="4" w:space="0" w:color="auto"/>
              <w:left w:val="single" w:sz="4" w:space="0" w:color="auto"/>
              <w:bottom w:val="single" w:sz="4" w:space="0" w:color="auto"/>
              <w:right w:val="single" w:sz="4" w:space="0" w:color="auto"/>
            </w:tcBorders>
          </w:tcPr>
          <w:p w:rsidR="004B69B9" w:rsidRPr="004B69B9" w:rsidRDefault="004B69B9" w:rsidP="007C66B7">
            <w:pPr>
              <w:autoSpaceDE w:val="0"/>
              <w:autoSpaceDN w:val="0"/>
              <w:adjustRightInd w:val="0"/>
              <w:rPr>
                <w:b/>
                <w:i/>
                <w:sz w:val="18"/>
                <w:szCs w:val="18"/>
              </w:rPr>
            </w:pPr>
            <w:r w:rsidRPr="004B69B9">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6662" w:type="dxa"/>
            <w:tcBorders>
              <w:top w:val="single" w:sz="4" w:space="0" w:color="auto"/>
              <w:left w:val="single" w:sz="4" w:space="0" w:color="auto"/>
              <w:bottom w:val="single" w:sz="4" w:space="0" w:color="auto"/>
              <w:right w:val="single" w:sz="4" w:space="0" w:color="auto"/>
            </w:tcBorders>
          </w:tcPr>
          <w:p w:rsidR="004B69B9" w:rsidRPr="004B69B9" w:rsidRDefault="004B69B9" w:rsidP="007C66B7">
            <w:pPr>
              <w:rPr>
                <w:sz w:val="18"/>
                <w:szCs w:val="18"/>
              </w:rPr>
            </w:pPr>
            <w:r w:rsidRPr="004B69B9">
              <w:rPr>
                <w:sz w:val="18"/>
                <w:szCs w:val="18"/>
              </w:rPr>
              <w:t xml:space="preserve">Общий объем бюджетных ассигнований на реализацию муниципальной программы составляет – 546,500 тыс. руб. в том числе: </w:t>
            </w:r>
            <w:r w:rsidRPr="004B69B9">
              <w:rPr>
                <w:color w:val="000000"/>
                <w:sz w:val="18"/>
                <w:szCs w:val="18"/>
              </w:rPr>
              <w:t>средства Федерального бюджета – 496,500 тыс. руб., в том числе:</w:t>
            </w:r>
          </w:p>
          <w:p w:rsidR="004B69B9" w:rsidRPr="004B69B9" w:rsidRDefault="004B69B9" w:rsidP="007C66B7">
            <w:pPr>
              <w:rPr>
                <w:color w:val="000000"/>
                <w:sz w:val="18"/>
                <w:szCs w:val="18"/>
              </w:rPr>
            </w:pPr>
            <w:r w:rsidRPr="004B69B9">
              <w:rPr>
                <w:color w:val="000000"/>
                <w:sz w:val="18"/>
                <w:szCs w:val="18"/>
              </w:rPr>
              <w:t>2019 год – 80,300 тыс. руб.;</w:t>
            </w:r>
          </w:p>
          <w:p w:rsidR="004B69B9" w:rsidRPr="004B69B9" w:rsidRDefault="004B69B9" w:rsidP="007C66B7">
            <w:pPr>
              <w:tabs>
                <w:tab w:val="left" w:pos="6630"/>
              </w:tabs>
              <w:rPr>
                <w:color w:val="000000"/>
                <w:sz w:val="18"/>
                <w:szCs w:val="18"/>
              </w:rPr>
            </w:pPr>
            <w:r w:rsidRPr="004B69B9">
              <w:rPr>
                <w:color w:val="000000"/>
                <w:sz w:val="18"/>
                <w:szCs w:val="18"/>
              </w:rPr>
              <w:t>2020 год – 80,900 тыс. руб.;</w:t>
            </w:r>
            <w:r w:rsidRPr="004B69B9">
              <w:rPr>
                <w:color w:val="000000"/>
                <w:sz w:val="18"/>
                <w:szCs w:val="18"/>
              </w:rPr>
              <w:tab/>
            </w:r>
          </w:p>
          <w:p w:rsidR="004B69B9" w:rsidRPr="004B69B9" w:rsidRDefault="004B69B9" w:rsidP="007C66B7">
            <w:pPr>
              <w:rPr>
                <w:color w:val="000000"/>
                <w:sz w:val="18"/>
                <w:szCs w:val="18"/>
              </w:rPr>
            </w:pPr>
            <w:r w:rsidRPr="004B69B9">
              <w:rPr>
                <w:color w:val="000000"/>
                <w:sz w:val="18"/>
                <w:szCs w:val="18"/>
              </w:rPr>
              <w:t>2021 год – 81,500 тыс. руб.;</w:t>
            </w:r>
          </w:p>
          <w:p w:rsidR="004B69B9" w:rsidRPr="004B69B9" w:rsidRDefault="004B69B9" w:rsidP="007C66B7">
            <w:pPr>
              <w:rPr>
                <w:color w:val="000000"/>
                <w:sz w:val="18"/>
                <w:szCs w:val="18"/>
              </w:rPr>
            </w:pPr>
            <w:r w:rsidRPr="004B69B9">
              <w:rPr>
                <w:color w:val="000000"/>
                <w:sz w:val="18"/>
                <w:szCs w:val="18"/>
              </w:rPr>
              <w:t>2022 год – 84,600 тыс. руб.;</w:t>
            </w:r>
          </w:p>
          <w:p w:rsidR="004B69B9" w:rsidRPr="004B69B9" w:rsidRDefault="004B69B9" w:rsidP="007C66B7">
            <w:pPr>
              <w:rPr>
                <w:color w:val="000000"/>
                <w:sz w:val="18"/>
                <w:szCs w:val="18"/>
              </w:rPr>
            </w:pPr>
            <w:r w:rsidRPr="004B69B9">
              <w:rPr>
                <w:color w:val="000000"/>
                <w:sz w:val="18"/>
                <w:szCs w:val="18"/>
              </w:rPr>
              <w:t>2023 год – 84,600 тыс. руб.;</w:t>
            </w:r>
          </w:p>
          <w:p w:rsidR="004B69B9" w:rsidRPr="004B69B9" w:rsidRDefault="004B69B9" w:rsidP="007C66B7">
            <w:pPr>
              <w:rPr>
                <w:color w:val="000000"/>
                <w:sz w:val="18"/>
                <w:szCs w:val="18"/>
              </w:rPr>
            </w:pPr>
            <w:r w:rsidRPr="004B69B9">
              <w:rPr>
                <w:color w:val="000000"/>
                <w:sz w:val="18"/>
                <w:szCs w:val="18"/>
              </w:rPr>
              <w:t>2024 год – 84,600 тыс. руб.;</w:t>
            </w:r>
          </w:p>
          <w:p w:rsidR="004B69B9" w:rsidRPr="004B69B9" w:rsidRDefault="004B69B9" w:rsidP="007C66B7">
            <w:pPr>
              <w:rPr>
                <w:color w:val="000000"/>
                <w:sz w:val="18"/>
                <w:szCs w:val="18"/>
              </w:rPr>
            </w:pPr>
            <w:r w:rsidRPr="004B69B9">
              <w:rPr>
                <w:color w:val="000000"/>
                <w:sz w:val="18"/>
                <w:szCs w:val="18"/>
              </w:rPr>
              <w:t xml:space="preserve">средств бюджета </w:t>
            </w:r>
            <w:r w:rsidRPr="004B69B9">
              <w:rPr>
                <w:sz w:val="18"/>
                <w:szCs w:val="18"/>
              </w:rPr>
              <w:t>Мошковского</w:t>
            </w:r>
            <w:r w:rsidRPr="004B69B9">
              <w:rPr>
                <w:color w:val="000000"/>
                <w:sz w:val="18"/>
                <w:szCs w:val="18"/>
              </w:rPr>
              <w:t xml:space="preserve"> сельсовета Бековского района Пензенской области составляет - 50,000 тыс. рублей, в том числе:</w:t>
            </w:r>
          </w:p>
          <w:p w:rsidR="004B69B9" w:rsidRPr="004B69B9" w:rsidRDefault="004B69B9" w:rsidP="007C66B7">
            <w:pPr>
              <w:ind w:left="34"/>
              <w:rPr>
                <w:color w:val="000000"/>
                <w:sz w:val="18"/>
                <w:szCs w:val="18"/>
              </w:rPr>
            </w:pPr>
            <w:r w:rsidRPr="004B69B9">
              <w:rPr>
                <w:color w:val="000000"/>
                <w:sz w:val="18"/>
                <w:szCs w:val="18"/>
              </w:rPr>
              <w:t>2019 год – 50,000 тыс. руб.;</w:t>
            </w:r>
          </w:p>
          <w:p w:rsidR="004B69B9" w:rsidRPr="004B69B9" w:rsidRDefault="004B69B9" w:rsidP="007C66B7">
            <w:pPr>
              <w:tabs>
                <w:tab w:val="left" w:pos="6630"/>
              </w:tabs>
              <w:ind w:left="34"/>
              <w:rPr>
                <w:color w:val="000000"/>
                <w:sz w:val="18"/>
                <w:szCs w:val="18"/>
              </w:rPr>
            </w:pPr>
            <w:r w:rsidRPr="004B69B9">
              <w:rPr>
                <w:color w:val="000000"/>
                <w:sz w:val="18"/>
                <w:szCs w:val="18"/>
              </w:rPr>
              <w:t>2020 год – 0,000 тыс. руб.;</w:t>
            </w:r>
            <w:r w:rsidRPr="004B69B9">
              <w:rPr>
                <w:color w:val="000000"/>
                <w:sz w:val="18"/>
                <w:szCs w:val="18"/>
              </w:rPr>
              <w:tab/>
            </w:r>
          </w:p>
          <w:p w:rsidR="004B69B9" w:rsidRPr="004B69B9" w:rsidRDefault="004B69B9" w:rsidP="007C66B7">
            <w:pPr>
              <w:ind w:left="34"/>
              <w:rPr>
                <w:color w:val="000000"/>
                <w:sz w:val="18"/>
                <w:szCs w:val="18"/>
              </w:rPr>
            </w:pPr>
            <w:r w:rsidRPr="004B69B9">
              <w:rPr>
                <w:color w:val="000000"/>
                <w:sz w:val="18"/>
                <w:szCs w:val="18"/>
              </w:rPr>
              <w:t>2021 год – 0,000 тыс. руб.;</w:t>
            </w:r>
          </w:p>
          <w:p w:rsidR="004B69B9" w:rsidRPr="004B69B9" w:rsidRDefault="004B69B9" w:rsidP="007C66B7">
            <w:pPr>
              <w:ind w:left="34"/>
              <w:rPr>
                <w:color w:val="000000"/>
                <w:sz w:val="18"/>
                <w:szCs w:val="18"/>
              </w:rPr>
            </w:pPr>
            <w:r w:rsidRPr="004B69B9">
              <w:rPr>
                <w:color w:val="000000"/>
                <w:sz w:val="18"/>
                <w:szCs w:val="18"/>
              </w:rPr>
              <w:t>2022 год – 0,000 тыс. руб.;</w:t>
            </w:r>
          </w:p>
          <w:p w:rsidR="004B69B9" w:rsidRPr="004B69B9" w:rsidRDefault="004B69B9" w:rsidP="007C66B7">
            <w:pPr>
              <w:ind w:left="34"/>
              <w:rPr>
                <w:color w:val="000000"/>
                <w:sz w:val="18"/>
                <w:szCs w:val="18"/>
              </w:rPr>
            </w:pPr>
            <w:r w:rsidRPr="004B69B9">
              <w:rPr>
                <w:color w:val="000000"/>
                <w:sz w:val="18"/>
                <w:szCs w:val="18"/>
              </w:rPr>
              <w:t>2023 год – 0,000 тыс. руб.;</w:t>
            </w:r>
          </w:p>
          <w:p w:rsidR="004B69B9" w:rsidRPr="004B69B9" w:rsidRDefault="004B69B9" w:rsidP="007C66B7">
            <w:pPr>
              <w:rPr>
                <w:rStyle w:val="aff1"/>
                <w:color w:val="000000"/>
                <w:sz w:val="18"/>
                <w:szCs w:val="18"/>
                <w:lang w:val="ru-RU"/>
              </w:rPr>
            </w:pPr>
            <w:r w:rsidRPr="004B69B9">
              <w:rPr>
                <w:color w:val="000000"/>
                <w:sz w:val="18"/>
                <w:szCs w:val="18"/>
              </w:rPr>
              <w:t>2024 год – 0,000 тыс. руб.</w:t>
            </w:r>
          </w:p>
        </w:tc>
      </w:tr>
    </w:tbl>
    <w:p w:rsidR="004B69B9" w:rsidRPr="004B69B9" w:rsidRDefault="004B69B9" w:rsidP="007C66B7">
      <w:pPr>
        <w:tabs>
          <w:tab w:val="left" w:pos="940"/>
          <w:tab w:val="center" w:pos="4677"/>
          <w:tab w:val="right" w:pos="9354"/>
        </w:tabs>
        <w:autoSpaceDE w:val="0"/>
        <w:autoSpaceDN w:val="0"/>
        <w:adjustRightInd w:val="0"/>
        <w:rPr>
          <w:sz w:val="18"/>
          <w:szCs w:val="18"/>
        </w:rPr>
      </w:pPr>
      <w:r w:rsidRPr="004B69B9">
        <w:rPr>
          <w:b/>
          <w:sz w:val="18"/>
          <w:szCs w:val="18"/>
        </w:rPr>
        <w:tab/>
      </w:r>
      <w:r w:rsidRPr="004B69B9">
        <w:rPr>
          <w:b/>
          <w:sz w:val="18"/>
          <w:szCs w:val="18"/>
        </w:rPr>
        <w:tab/>
      </w:r>
      <w:r w:rsidRPr="004B69B9">
        <w:rPr>
          <w:b/>
          <w:sz w:val="18"/>
          <w:szCs w:val="18"/>
        </w:rPr>
        <w:tab/>
      </w:r>
      <w:r w:rsidR="007C66B7">
        <w:rPr>
          <w:b/>
          <w:sz w:val="18"/>
          <w:szCs w:val="18"/>
        </w:rPr>
        <w:t xml:space="preserve">                                     </w:t>
      </w:r>
      <w:r w:rsidRPr="004B69B9">
        <w:rPr>
          <w:sz w:val="18"/>
          <w:szCs w:val="18"/>
        </w:rPr>
        <w:t xml:space="preserve">»; </w:t>
      </w:r>
      <w:r w:rsidRPr="004B69B9">
        <w:rPr>
          <w:sz w:val="18"/>
          <w:szCs w:val="18"/>
        </w:rPr>
        <w:tab/>
      </w:r>
    </w:p>
    <w:p w:rsidR="004B69B9" w:rsidRPr="004B69B9" w:rsidRDefault="004B69B9" w:rsidP="007C66B7">
      <w:pPr>
        <w:pStyle w:val="ConsPlusTitle"/>
        <w:widowControl/>
        <w:jc w:val="both"/>
        <w:rPr>
          <w:rFonts w:ascii="Times New Roman" w:hAnsi="Times New Roman" w:cs="Times New Roman"/>
          <w:b w:val="0"/>
          <w:sz w:val="18"/>
          <w:szCs w:val="18"/>
        </w:rPr>
      </w:pPr>
      <w:r w:rsidRPr="004B69B9">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4B69B9" w:rsidRPr="004B69B9" w:rsidRDefault="004B69B9" w:rsidP="007C66B7">
      <w:pPr>
        <w:pStyle w:val="21"/>
        <w:spacing w:after="0" w:line="240" w:lineRule="auto"/>
        <w:jc w:val="center"/>
        <w:rPr>
          <w:b/>
          <w:sz w:val="18"/>
          <w:szCs w:val="18"/>
        </w:rPr>
      </w:pPr>
      <w:r w:rsidRPr="004B69B9">
        <w:rPr>
          <w:b/>
          <w:sz w:val="18"/>
          <w:szCs w:val="18"/>
        </w:rPr>
        <w:t>«4. Ресурсное обеспечение и перечень мероприятий муниципальной программы</w:t>
      </w:r>
    </w:p>
    <w:p w:rsidR="004B69B9" w:rsidRPr="004B69B9" w:rsidRDefault="004B69B9" w:rsidP="007C66B7">
      <w:pPr>
        <w:jc w:val="both"/>
        <w:rPr>
          <w:sz w:val="18"/>
          <w:szCs w:val="18"/>
        </w:rPr>
      </w:pPr>
      <w:r w:rsidRPr="004B69B9">
        <w:rPr>
          <w:sz w:val="18"/>
          <w:szCs w:val="18"/>
        </w:rPr>
        <w:t xml:space="preserve">           Общий объем бюджетных ассигнований на реализацию муниципальной программы составляет – 546,500 тыс. руб. в том числе: </w:t>
      </w:r>
      <w:r w:rsidRPr="004B69B9">
        <w:rPr>
          <w:color w:val="000000"/>
          <w:sz w:val="18"/>
          <w:szCs w:val="18"/>
        </w:rPr>
        <w:t>средства Федерального бюджета – 496,500 тыс. руб., в том числе:</w:t>
      </w:r>
    </w:p>
    <w:p w:rsidR="004B69B9" w:rsidRPr="004B69B9" w:rsidRDefault="004B69B9" w:rsidP="007C66B7">
      <w:pPr>
        <w:rPr>
          <w:color w:val="000000"/>
          <w:sz w:val="18"/>
          <w:szCs w:val="18"/>
        </w:rPr>
      </w:pPr>
      <w:r w:rsidRPr="004B69B9">
        <w:rPr>
          <w:color w:val="000000"/>
          <w:sz w:val="18"/>
          <w:szCs w:val="18"/>
        </w:rPr>
        <w:t>2019 год – 80,300 тыс. руб.;</w:t>
      </w:r>
    </w:p>
    <w:p w:rsidR="004B69B9" w:rsidRPr="004B69B9" w:rsidRDefault="004B69B9" w:rsidP="007C66B7">
      <w:pPr>
        <w:tabs>
          <w:tab w:val="left" w:pos="6630"/>
        </w:tabs>
        <w:rPr>
          <w:color w:val="000000"/>
          <w:sz w:val="18"/>
          <w:szCs w:val="18"/>
        </w:rPr>
      </w:pPr>
      <w:r w:rsidRPr="004B69B9">
        <w:rPr>
          <w:color w:val="000000"/>
          <w:sz w:val="18"/>
          <w:szCs w:val="18"/>
        </w:rPr>
        <w:t>2020 год – 80,900 тыс. руб.;</w:t>
      </w:r>
      <w:r w:rsidRPr="004B69B9">
        <w:rPr>
          <w:color w:val="000000"/>
          <w:sz w:val="18"/>
          <w:szCs w:val="18"/>
        </w:rPr>
        <w:tab/>
      </w:r>
    </w:p>
    <w:p w:rsidR="004B69B9" w:rsidRPr="004B69B9" w:rsidRDefault="004B69B9" w:rsidP="007C66B7">
      <w:pPr>
        <w:rPr>
          <w:color w:val="000000"/>
          <w:sz w:val="18"/>
          <w:szCs w:val="18"/>
        </w:rPr>
      </w:pPr>
      <w:r w:rsidRPr="004B69B9">
        <w:rPr>
          <w:color w:val="000000"/>
          <w:sz w:val="18"/>
          <w:szCs w:val="18"/>
        </w:rPr>
        <w:t>2021 год – 81,500 тыс. руб.;</w:t>
      </w:r>
    </w:p>
    <w:p w:rsidR="004B69B9" w:rsidRPr="004B69B9" w:rsidRDefault="004B69B9" w:rsidP="007C66B7">
      <w:pPr>
        <w:rPr>
          <w:color w:val="000000"/>
          <w:sz w:val="18"/>
          <w:szCs w:val="18"/>
        </w:rPr>
      </w:pPr>
      <w:r w:rsidRPr="004B69B9">
        <w:rPr>
          <w:color w:val="000000"/>
          <w:sz w:val="18"/>
          <w:szCs w:val="18"/>
        </w:rPr>
        <w:t>2022 год – 84,600 тыс. руб.;</w:t>
      </w:r>
    </w:p>
    <w:p w:rsidR="004B69B9" w:rsidRPr="004B69B9" w:rsidRDefault="004B69B9" w:rsidP="007C66B7">
      <w:pPr>
        <w:rPr>
          <w:color w:val="000000"/>
          <w:sz w:val="18"/>
          <w:szCs w:val="18"/>
        </w:rPr>
      </w:pPr>
      <w:r w:rsidRPr="004B69B9">
        <w:rPr>
          <w:color w:val="000000"/>
          <w:sz w:val="18"/>
          <w:szCs w:val="18"/>
        </w:rPr>
        <w:t>2023 год – 84,600 тыс. руб.;</w:t>
      </w:r>
    </w:p>
    <w:p w:rsidR="004B69B9" w:rsidRPr="004B69B9" w:rsidRDefault="004B69B9" w:rsidP="007C66B7">
      <w:pPr>
        <w:rPr>
          <w:color w:val="000000"/>
          <w:sz w:val="18"/>
          <w:szCs w:val="18"/>
        </w:rPr>
      </w:pPr>
      <w:r w:rsidRPr="004B69B9">
        <w:rPr>
          <w:color w:val="000000"/>
          <w:sz w:val="18"/>
          <w:szCs w:val="18"/>
        </w:rPr>
        <w:t>2024 год – 84,600 тыс. руб.;</w:t>
      </w:r>
    </w:p>
    <w:p w:rsidR="004B69B9" w:rsidRPr="004B69B9" w:rsidRDefault="004B69B9" w:rsidP="007C66B7">
      <w:pPr>
        <w:jc w:val="both"/>
        <w:rPr>
          <w:color w:val="000000"/>
          <w:sz w:val="18"/>
          <w:szCs w:val="18"/>
        </w:rPr>
      </w:pPr>
      <w:r w:rsidRPr="004B69B9">
        <w:rPr>
          <w:color w:val="000000"/>
          <w:sz w:val="18"/>
          <w:szCs w:val="18"/>
        </w:rPr>
        <w:t xml:space="preserve">средств бюджета </w:t>
      </w:r>
      <w:r w:rsidRPr="004B69B9">
        <w:rPr>
          <w:sz w:val="18"/>
          <w:szCs w:val="18"/>
        </w:rPr>
        <w:t>Мошковского</w:t>
      </w:r>
      <w:r w:rsidRPr="004B69B9">
        <w:rPr>
          <w:color w:val="000000"/>
          <w:sz w:val="18"/>
          <w:szCs w:val="18"/>
        </w:rPr>
        <w:t xml:space="preserve"> сельсовета Бековского района Пензенской области составляет - 50,000 тыс. рублей, в том числе:</w:t>
      </w:r>
    </w:p>
    <w:p w:rsidR="004B69B9" w:rsidRPr="004B69B9" w:rsidRDefault="004B69B9" w:rsidP="007C66B7">
      <w:pPr>
        <w:ind w:left="34"/>
        <w:rPr>
          <w:color w:val="000000"/>
          <w:sz w:val="18"/>
          <w:szCs w:val="18"/>
        </w:rPr>
      </w:pPr>
      <w:r w:rsidRPr="004B69B9">
        <w:rPr>
          <w:color w:val="000000"/>
          <w:sz w:val="18"/>
          <w:szCs w:val="18"/>
        </w:rPr>
        <w:t>2019 год – 50,000 тыс. руб.;</w:t>
      </w:r>
    </w:p>
    <w:p w:rsidR="004B69B9" w:rsidRPr="004B69B9" w:rsidRDefault="004B69B9" w:rsidP="007C66B7">
      <w:pPr>
        <w:tabs>
          <w:tab w:val="left" w:pos="6630"/>
        </w:tabs>
        <w:ind w:left="34"/>
        <w:rPr>
          <w:color w:val="000000"/>
          <w:sz w:val="18"/>
          <w:szCs w:val="18"/>
        </w:rPr>
      </w:pPr>
      <w:r w:rsidRPr="004B69B9">
        <w:rPr>
          <w:color w:val="000000"/>
          <w:sz w:val="18"/>
          <w:szCs w:val="18"/>
        </w:rPr>
        <w:t>2020 год – 0,000 тыс. руб.;</w:t>
      </w:r>
      <w:r w:rsidRPr="004B69B9">
        <w:rPr>
          <w:color w:val="000000"/>
          <w:sz w:val="18"/>
          <w:szCs w:val="18"/>
        </w:rPr>
        <w:tab/>
      </w:r>
    </w:p>
    <w:p w:rsidR="004B69B9" w:rsidRPr="004B69B9" w:rsidRDefault="004B69B9" w:rsidP="007C66B7">
      <w:pPr>
        <w:ind w:left="34"/>
        <w:rPr>
          <w:color w:val="000000"/>
          <w:sz w:val="18"/>
          <w:szCs w:val="18"/>
        </w:rPr>
      </w:pPr>
      <w:r w:rsidRPr="004B69B9">
        <w:rPr>
          <w:color w:val="000000"/>
          <w:sz w:val="18"/>
          <w:szCs w:val="18"/>
        </w:rPr>
        <w:t>2021 год – 0,000 тыс. руб.;</w:t>
      </w:r>
    </w:p>
    <w:p w:rsidR="004B69B9" w:rsidRPr="004B69B9" w:rsidRDefault="004B69B9" w:rsidP="007C66B7">
      <w:pPr>
        <w:ind w:left="34"/>
        <w:rPr>
          <w:color w:val="000000"/>
          <w:sz w:val="18"/>
          <w:szCs w:val="18"/>
        </w:rPr>
      </w:pPr>
      <w:r w:rsidRPr="004B69B9">
        <w:rPr>
          <w:color w:val="000000"/>
          <w:sz w:val="18"/>
          <w:szCs w:val="18"/>
        </w:rPr>
        <w:t>2022 год – 0,000 тыс. руб.;</w:t>
      </w:r>
    </w:p>
    <w:p w:rsidR="004B69B9" w:rsidRPr="004B69B9" w:rsidRDefault="004B69B9" w:rsidP="007C66B7">
      <w:pPr>
        <w:ind w:left="34"/>
        <w:rPr>
          <w:color w:val="000000"/>
          <w:sz w:val="18"/>
          <w:szCs w:val="18"/>
        </w:rPr>
      </w:pPr>
      <w:r w:rsidRPr="004B69B9">
        <w:rPr>
          <w:color w:val="000000"/>
          <w:sz w:val="18"/>
          <w:szCs w:val="18"/>
        </w:rPr>
        <w:t>2023 год – 0,000 тыс. руб.;</w:t>
      </w:r>
    </w:p>
    <w:p w:rsidR="004B69B9" w:rsidRPr="004B69B9" w:rsidRDefault="007C66B7" w:rsidP="007C66B7">
      <w:pPr>
        <w:autoSpaceDE w:val="0"/>
        <w:autoSpaceDN w:val="0"/>
        <w:adjustRightInd w:val="0"/>
        <w:jc w:val="both"/>
        <w:outlineLvl w:val="1"/>
        <w:rPr>
          <w:color w:val="000000"/>
          <w:sz w:val="18"/>
          <w:szCs w:val="18"/>
        </w:rPr>
      </w:pPr>
      <w:r>
        <w:rPr>
          <w:color w:val="000000"/>
          <w:sz w:val="18"/>
          <w:szCs w:val="18"/>
        </w:rPr>
        <w:t xml:space="preserve"> </w:t>
      </w:r>
      <w:r w:rsidR="004B69B9" w:rsidRPr="004B69B9">
        <w:rPr>
          <w:color w:val="000000"/>
          <w:sz w:val="18"/>
          <w:szCs w:val="18"/>
        </w:rPr>
        <w:t>2024 год – 0,000 тыс. руб.</w:t>
      </w:r>
    </w:p>
    <w:p w:rsidR="004B69B9" w:rsidRPr="004B69B9" w:rsidRDefault="004B69B9" w:rsidP="007C66B7">
      <w:pPr>
        <w:tabs>
          <w:tab w:val="left" w:pos="709"/>
        </w:tabs>
        <w:autoSpaceDE w:val="0"/>
        <w:autoSpaceDN w:val="0"/>
        <w:adjustRightInd w:val="0"/>
        <w:jc w:val="both"/>
        <w:outlineLvl w:val="1"/>
        <w:rPr>
          <w:sz w:val="18"/>
          <w:szCs w:val="18"/>
        </w:rPr>
      </w:pPr>
      <w:r w:rsidRPr="004B69B9">
        <w:rPr>
          <w:color w:val="000000"/>
          <w:sz w:val="18"/>
          <w:szCs w:val="18"/>
        </w:rPr>
        <w:t xml:space="preserve">           </w:t>
      </w:r>
      <w:r w:rsidRPr="004B69B9">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4B69B9" w:rsidRPr="004B69B9" w:rsidRDefault="004B69B9" w:rsidP="007C66B7">
      <w:pPr>
        <w:autoSpaceDE w:val="0"/>
        <w:autoSpaceDN w:val="0"/>
        <w:adjustRightInd w:val="0"/>
        <w:jc w:val="both"/>
        <w:rPr>
          <w:sz w:val="18"/>
          <w:szCs w:val="18"/>
        </w:rPr>
      </w:pPr>
      <w:r w:rsidRPr="004B69B9">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4B69B9" w:rsidRPr="004B69B9" w:rsidRDefault="004B69B9" w:rsidP="007C66B7">
      <w:pPr>
        <w:autoSpaceDE w:val="0"/>
        <w:autoSpaceDN w:val="0"/>
        <w:adjustRightInd w:val="0"/>
        <w:jc w:val="both"/>
        <w:rPr>
          <w:sz w:val="18"/>
          <w:szCs w:val="18"/>
        </w:rPr>
      </w:pPr>
      <w:r w:rsidRPr="004B69B9">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4B69B9" w:rsidRPr="004B69B9" w:rsidRDefault="004B69B9" w:rsidP="007C66B7">
      <w:pPr>
        <w:tabs>
          <w:tab w:val="left" w:pos="709"/>
        </w:tabs>
        <w:jc w:val="both"/>
        <w:rPr>
          <w:sz w:val="18"/>
          <w:szCs w:val="18"/>
        </w:rPr>
      </w:pPr>
      <w:r w:rsidRPr="004B69B9">
        <w:rPr>
          <w:sz w:val="18"/>
          <w:szCs w:val="18"/>
        </w:rPr>
        <w:t xml:space="preserve">          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4B69B9" w:rsidRPr="004B69B9" w:rsidRDefault="004B69B9" w:rsidP="007C66B7">
      <w:pPr>
        <w:pStyle w:val="ConsPlusCell"/>
        <w:jc w:val="both"/>
        <w:rPr>
          <w:rFonts w:ascii="Times New Roman" w:hAnsi="Times New Roman" w:cs="Times New Roman"/>
          <w:snapToGrid w:val="0"/>
          <w:sz w:val="18"/>
          <w:szCs w:val="18"/>
        </w:rPr>
      </w:pPr>
      <w:r w:rsidRPr="004B69B9">
        <w:rPr>
          <w:rFonts w:ascii="Times New Roman" w:hAnsi="Times New Roman" w:cs="Times New Roman"/>
          <w:sz w:val="18"/>
          <w:szCs w:val="18"/>
        </w:rPr>
        <w:t>1.3. В паспорте подпрограммы «Выборы депутатов Комитета местного самоуправления Мошковского сельсовета Бековского района Пензенской области»</w:t>
      </w:r>
      <w:r w:rsidRPr="004B69B9">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4B69B9" w:rsidRPr="004B69B9" w:rsidRDefault="004B69B9" w:rsidP="007C66B7">
      <w:pPr>
        <w:pStyle w:val="ConsPlusCell"/>
        <w:jc w:val="both"/>
        <w:rPr>
          <w:rFonts w:ascii="Times New Roman" w:hAnsi="Times New Roman" w:cs="Times New Roman"/>
          <w:snapToGrid w:val="0"/>
          <w:sz w:val="18"/>
          <w:szCs w:val="18"/>
        </w:rPr>
      </w:pPr>
      <w:r w:rsidRPr="004B69B9">
        <w:rPr>
          <w:rFonts w:ascii="Times New Roman" w:hAnsi="Times New Roman" w:cs="Times New Roman"/>
          <w:snapToGrid w:val="0"/>
          <w:sz w:val="18"/>
          <w:szCs w:val="18"/>
        </w:rPr>
        <w:t>«</w:t>
      </w:r>
    </w:p>
    <w:tbl>
      <w:tblPr>
        <w:tblW w:w="10190" w:type="dxa"/>
        <w:jc w:val="center"/>
        <w:tblCellSpacing w:w="5" w:type="nil"/>
        <w:tblLayout w:type="fixed"/>
        <w:tblCellMar>
          <w:left w:w="75" w:type="dxa"/>
          <w:right w:w="75" w:type="dxa"/>
        </w:tblCellMar>
        <w:tblLook w:val="0000" w:firstRow="0" w:lastRow="0" w:firstColumn="0" w:lastColumn="0" w:noHBand="0" w:noVBand="0"/>
      </w:tblPr>
      <w:tblGrid>
        <w:gridCol w:w="3339"/>
        <w:gridCol w:w="6851"/>
      </w:tblGrid>
      <w:tr w:rsidR="004B69B9" w:rsidRPr="004B69B9" w:rsidTr="007C66B7">
        <w:trPr>
          <w:trHeight w:val="600"/>
          <w:tblCellSpacing w:w="5" w:type="nil"/>
          <w:jc w:val="center"/>
        </w:trPr>
        <w:tc>
          <w:tcPr>
            <w:tcW w:w="3339" w:type="dxa"/>
            <w:tcBorders>
              <w:top w:val="single" w:sz="4" w:space="0" w:color="auto"/>
              <w:left w:val="single" w:sz="4" w:space="0" w:color="auto"/>
              <w:bottom w:val="single" w:sz="4" w:space="0" w:color="auto"/>
              <w:right w:val="single" w:sz="4" w:space="0" w:color="auto"/>
            </w:tcBorders>
          </w:tcPr>
          <w:p w:rsidR="004B69B9" w:rsidRPr="004B69B9" w:rsidRDefault="004B69B9" w:rsidP="007C66B7">
            <w:pPr>
              <w:rPr>
                <w:sz w:val="18"/>
                <w:szCs w:val="18"/>
              </w:rPr>
            </w:pPr>
            <w:r w:rsidRPr="004B69B9">
              <w:rPr>
                <w:sz w:val="18"/>
                <w:szCs w:val="18"/>
              </w:rPr>
              <w:t xml:space="preserve">Объем и источники финансирования подпрограммы (по годам) </w:t>
            </w:r>
          </w:p>
        </w:tc>
        <w:tc>
          <w:tcPr>
            <w:tcW w:w="6851" w:type="dxa"/>
            <w:tcBorders>
              <w:top w:val="single" w:sz="4" w:space="0" w:color="auto"/>
              <w:left w:val="single" w:sz="4" w:space="0" w:color="auto"/>
              <w:bottom w:val="single" w:sz="4" w:space="0" w:color="auto"/>
              <w:right w:val="single" w:sz="4" w:space="0" w:color="auto"/>
            </w:tcBorders>
          </w:tcPr>
          <w:p w:rsidR="004B69B9" w:rsidRPr="004B69B9" w:rsidRDefault="004B69B9" w:rsidP="007C66B7">
            <w:pPr>
              <w:rPr>
                <w:color w:val="000000"/>
                <w:sz w:val="18"/>
                <w:szCs w:val="18"/>
              </w:rPr>
            </w:pPr>
            <w:r w:rsidRPr="004B69B9">
              <w:rPr>
                <w:color w:val="000000"/>
                <w:sz w:val="18"/>
                <w:szCs w:val="18"/>
              </w:rPr>
              <w:t xml:space="preserve">Объем бюджетных </w:t>
            </w:r>
            <w:r w:rsidRPr="004B69B9">
              <w:rPr>
                <w:sz w:val="18"/>
                <w:szCs w:val="18"/>
              </w:rPr>
              <w:t>финансирования за счет средств бюджета</w:t>
            </w:r>
            <w:r w:rsidRPr="004B69B9">
              <w:rPr>
                <w:color w:val="000000"/>
                <w:sz w:val="18"/>
                <w:szCs w:val="18"/>
              </w:rPr>
              <w:t xml:space="preserve"> </w:t>
            </w:r>
            <w:r w:rsidRPr="004B69B9">
              <w:rPr>
                <w:sz w:val="18"/>
                <w:szCs w:val="18"/>
              </w:rPr>
              <w:t>Мошковского</w:t>
            </w:r>
            <w:r w:rsidRPr="004B69B9">
              <w:rPr>
                <w:color w:val="000000"/>
                <w:sz w:val="18"/>
                <w:szCs w:val="18"/>
              </w:rPr>
              <w:t xml:space="preserve"> сельсовета Бековского района Пензенской области составляет - 50,0 тыс. рублей, в том числе:</w:t>
            </w:r>
          </w:p>
          <w:p w:rsidR="004B69B9" w:rsidRPr="004B69B9" w:rsidRDefault="004B69B9" w:rsidP="007C66B7">
            <w:pPr>
              <w:rPr>
                <w:color w:val="000000"/>
                <w:sz w:val="18"/>
                <w:szCs w:val="18"/>
              </w:rPr>
            </w:pPr>
            <w:r w:rsidRPr="004B69B9">
              <w:rPr>
                <w:color w:val="000000"/>
                <w:sz w:val="18"/>
                <w:szCs w:val="18"/>
              </w:rPr>
              <w:t>2019 год – 50,000 тыс. руб.;</w:t>
            </w:r>
          </w:p>
          <w:p w:rsidR="004B69B9" w:rsidRPr="004B69B9" w:rsidRDefault="004B69B9" w:rsidP="007C66B7">
            <w:pPr>
              <w:rPr>
                <w:color w:val="000000"/>
                <w:sz w:val="18"/>
                <w:szCs w:val="18"/>
              </w:rPr>
            </w:pPr>
            <w:r w:rsidRPr="004B69B9">
              <w:rPr>
                <w:color w:val="000000"/>
                <w:sz w:val="18"/>
                <w:szCs w:val="18"/>
              </w:rPr>
              <w:t>2020 год – 0,000 тыс. руб.;</w:t>
            </w:r>
          </w:p>
          <w:p w:rsidR="004B69B9" w:rsidRPr="004B69B9" w:rsidRDefault="004B69B9" w:rsidP="007C66B7">
            <w:pPr>
              <w:rPr>
                <w:color w:val="000000"/>
                <w:sz w:val="18"/>
                <w:szCs w:val="18"/>
              </w:rPr>
            </w:pPr>
            <w:r w:rsidRPr="004B69B9">
              <w:rPr>
                <w:color w:val="000000"/>
                <w:sz w:val="18"/>
                <w:szCs w:val="18"/>
              </w:rPr>
              <w:t>2021 год – 0,000 тыс. руб.;</w:t>
            </w:r>
          </w:p>
          <w:p w:rsidR="004B69B9" w:rsidRPr="004B69B9" w:rsidRDefault="004B69B9" w:rsidP="007C66B7">
            <w:pPr>
              <w:rPr>
                <w:color w:val="000000"/>
                <w:sz w:val="18"/>
                <w:szCs w:val="18"/>
              </w:rPr>
            </w:pPr>
            <w:r w:rsidRPr="004B69B9">
              <w:rPr>
                <w:color w:val="000000"/>
                <w:sz w:val="18"/>
                <w:szCs w:val="18"/>
              </w:rPr>
              <w:t>2022 год – 0,000 тыс. руб.;</w:t>
            </w:r>
          </w:p>
          <w:p w:rsidR="004B69B9" w:rsidRPr="004B69B9" w:rsidRDefault="004B69B9" w:rsidP="007C66B7">
            <w:pPr>
              <w:rPr>
                <w:color w:val="000000"/>
                <w:sz w:val="18"/>
                <w:szCs w:val="18"/>
              </w:rPr>
            </w:pPr>
            <w:r w:rsidRPr="004B69B9">
              <w:rPr>
                <w:color w:val="000000"/>
                <w:sz w:val="18"/>
                <w:szCs w:val="18"/>
              </w:rPr>
              <w:t>2023 год – 0,000 тыс. руб.;</w:t>
            </w:r>
          </w:p>
          <w:p w:rsidR="004B69B9" w:rsidRPr="004B69B9" w:rsidRDefault="004B69B9" w:rsidP="007C66B7">
            <w:pPr>
              <w:jc w:val="both"/>
              <w:rPr>
                <w:sz w:val="18"/>
                <w:szCs w:val="18"/>
              </w:rPr>
            </w:pPr>
            <w:r w:rsidRPr="004B69B9">
              <w:rPr>
                <w:color w:val="000000"/>
                <w:sz w:val="18"/>
                <w:szCs w:val="18"/>
              </w:rPr>
              <w:t>2024 год – 0,000 тыс. руб.</w:t>
            </w:r>
          </w:p>
        </w:tc>
      </w:tr>
    </w:tbl>
    <w:p w:rsidR="004B69B9" w:rsidRPr="004B69B9" w:rsidRDefault="004B69B9" w:rsidP="007C66B7">
      <w:pPr>
        <w:widowControl w:val="0"/>
        <w:autoSpaceDE w:val="0"/>
        <w:autoSpaceDN w:val="0"/>
        <w:adjustRightInd w:val="0"/>
        <w:jc w:val="right"/>
        <w:outlineLvl w:val="1"/>
        <w:rPr>
          <w:sz w:val="18"/>
          <w:szCs w:val="18"/>
        </w:rPr>
      </w:pPr>
      <w:r w:rsidRPr="004B69B9">
        <w:rPr>
          <w:sz w:val="18"/>
          <w:szCs w:val="18"/>
        </w:rPr>
        <w:t>»;</w:t>
      </w:r>
    </w:p>
    <w:p w:rsidR="004B69B9" w:rsidRPr="004B69B9" w:rsidRDefault="004B69B9" w:rsidP="007C66B7">
      <w:pPr>
        <w:tabs>
          <w:tab w:val="left" w:pos="0"/>
        </w:tabs>
        <w:ind w:left="23"/>
        <w:jc w:val="both"/>
        <w:rPr>
          <w:snapToGrid w:val="0"/>
          <w:sz w:val="18"/>
          <w:szCs w:val="18"/>
        </w:rPr>
      </w:pPr>
      <w:r w:rsidRPr="004B69B9">
        <w:rPr>
          <w:snapToGrid w:val="0"/>
          <w:sz w:val="18"/>
          <w:szCs w:val="18"/>
        </w:rPr>
        <w:t xml:space="preserve">1.4. Раздел 5.2.5 </w:t>
      </w:r>
      <w:r w:rsidRPr="004B69B9">
        <w:rPr>
          <w:sz w:val="18"/>
          <w:szCs w:val="18"/>
        </w:rPr>
        <w:t xml:space="preserve">подпрограммы «Выборы депутатов Комитета местного самоуправления Мошковского сельсовета Бековского района Пензенской области» </w:t>
      </w:r>
      <w:r w:rsidRPr="004B69B9">
        <w:rPr>
          <w:snapToGrid w:val="0"/>
          <w:sz w:val="18"/>
          <w:szCs w:val="18"/>
        </w:rPr>
        <w:t>«Объем финансовых ресурсов, необходимых для реализации подпрограммы» изложить в следующей редакции:</w:t>
      </w:r>
    </w:p>
    <w:p w:rsidR="004B69B9" w:rsidRPr="004B69B9" w:rsidRDefault="004B69B9" w:rsidP="007C66B7">
      <w:pPr>
        <w:autoSpaceDE w:val="0"/>
        <w:autoSpaceDN w:val="0"/>
        <w:adjustRightInd w:val="0"/>
        <w:ind w:left="709"/>
        <w:jc w:val="center"/>
        <w:rPr>
          <w:b/>
          <w:color w:val="000000"/>
          <w:sz w:val="18"/>
          <w:szCs w:val="18"/>
        </w:rPr>
      </w:pPr>
      <w:r w:rsidRPr="004B69B9">
        <w:rPr>
          <w:b/>
          <w:color w:val="000000"/>
          <w:sz w:val="18"/>
          <w:szCs w:val="18"/>
        </w:rPr>
        <w:t>5.2.5. Объем финансовых ресурсов, необходимых для реализации подпрограммы</w:t>
      </w:r>
    </w:p>
    <w:p w:rsidR="004B69B9" w:rsidRPr="004B69B9" w:rsidRDefault="004B69B9" w:rsidP="007C66B7">
      <w:pPr>
        <w:autoSpaceDE w:val="0"/>
        <w:autoSpaceDN w:val="0"/>
        <w:adjustRightInd w:val="0"/>
        <w:jc w:val="both"/>
        <w:rPr>
          <w:color w:val="000000"/>
          <w:sz w:val="18"/>
          <w:szCs w:val="18"/>
        </w:rPr>
      </w:pPr>
      <w:r w:rsidRPr="004B69B9">
        <w:rPr>
          <w:color w:val="000000"/>
          <w:sz w:val="18"/>
          <w:szCs w:val="18"/>
        </w:rPr>
        <w:t xml:space="preserve">Объем финансовых ресурсов, необходимых для реализации подпрограммы, составляет - 50,000 тыс. рублей, в том числе средства бюджета </w:t>
      </w:r>
      <w:r w:rsidRPr="004B69B9">
        <w:rPr>
          <w:sz w:val="18"/>
          <w:szCs w:val="18"/>
        </w:rPr>
        <w:t>Мошковского</w:t>
      </w:r>
      <w:r w:rsidRPr="004B69B9">
        <w:rPr>
          <w:color w:val="000000"/>
          <w:sz w:val="18"/>
          <w:szCs w:val="18"/>
        </w:rPr>
        <w:t xml:space="preserve"> сельсовета Бековского района Пензенской области – 50,000 тыс. руб., в том числе:</w:t>
      </w:r>
    </w:p>
    <w:p w:rsidR="004B69B9" w:rsidRPr="004B69B9" w:rsidRDefault="004B69B9" w:rsidP="007C66B7">
      <w:pPr>
        <w:ind w:left="709"/>
        <w:rPr>
          <w:color w:val="000000"/>
          <w:sz w:val="18"/>
          <w:szCs w:val="18"/>
        </w:rPr>
      </w:pPr>
      <w:r w:rsidRPr="004B69B9">
        <w:rPr>
          <w:color w:val="000000"/>
          <w:sz w:val="18"/>
          <w:szCs w:val="18"/>
        </w:rPr>
        <w:t>2019 год – 50,000 тыс. руб.;</w:t>
      </w:r>
    </w:p>
    <w:p w:rsidR="004B69B9" w:rsidRPr="004B69B9" w:rsidRDefault="004B69B9" w:rsidP="007C66B7">
      <w:pPr>
        <w:ind w:left="709"/>
        <w:rPr>
          <w:color w:val="000000"/>
          <w:sz w:val="18"/>
          <w:szCs w:val="18"/>
        </w:rPr>
      </w:pPr>
      <w:r w:rsidRPr="004B69B9">
        <w:rPr>
          <w:color w:val="000000"/>
          <w:sz w:val="18"/>
          <w:szCs w:val="18"/>
        </w:rPr>
        <w:t>2020 год – 0,000 тыс. руб.;</w:t>
      </w:r>
    </w:p>
    <w:p w:rsidR="004B69B9" w:rsidRPr="004B69B9" w:rsidRDefault="004B69B9" w:rsidP="007C66B7">
      <w:pPr>
        <w:ind w:left="709"/>
        <w:rPr>
          <w:color w:val="000000"/>
          <w:sz w:val="18"/>
          <w:szCs w:val="18"/>
        </w:rPr>
      </w:pPr>
      <w:r w:rsidRPr="004B69B9">
        <w:rPr>
          <w:color w:val="000000"/>
          <w:sz w:val="18"/>
          <w:szCs w:val="18"/>
        </w:rPr>
        <w:t>2021 год – 0,000 тыс. руб.;</w:t>
      </w:r>
    </w:p>
    <w:p w:rsidR="004B69B9" w:rsidRPr="004B69B9" w:rsidRDefault="004B69B9" w:rsidP="007C66B7">
      <w:pPr>
        <w:ind w:left="709"/>
        <w:rPr>
          <w:color w:val="000000"/>
          <w:sz w:val="18"/>
          <w:szCs w:val="18"/>
        </w:rPr>
      </w:pPr>
      <w:r w:rsidRPr="004B69B9">
        <w:rPr>
          <w:color w:val="000000"/>
          <w:sz w:val="18"/>
          <w:szCs w:val="18"/>
        </w:rPr>
        <w:t>2022 год – 0,000 тыс. руб.;</w:t>
      </w:r>
    </w:p>
    <w:p w:rsidR="004B69B9" w:rsidRPr="004B69B9" w:rsidRDefault="004B69B9" w:rsidP="007C66B7">
      <w:pPr>
        <w:ind w:left="709"/>
        <w:rPr>
          <w:color w:val="000000"/>
          <w:sz w:val="18"/>
          <w:szCs w:val="18"/>
        </w:rPr>
      </w:pPr>
      <w:r w:rsidRPr="004B69B9">
        <w:rPr>
          <w:color w:val="000000"/>
          <w:sz w:val="18"/>
          <w:szCs w:val="18"/>
        </w:rPr>
        <w:lastRenderedPageBreak/>
        <w:t>2023 год – 0,000 тыс. руб.;</w:t>
      </w:r>
    </w:p>
    <w:p w:rsidR="004B69B9" w:rsidRPr="004B69B9" w:rsidRDefault="004B69B9" w:rsidP="007C66B7">
      <w:pPr>
        <w:ind w:left="709"/>
        <w:rPr>
          <w:b/>
          <w:sz w:val="18"/>
          <w:szCs w:val="18"/>
        </w:rPr>
      </w:pPr>
      <w:r w:rsidRPr="004B69B9">
        <w:rPr>
          <w:color w:val="000000"/>
          <w:sz w:val="18"/>
          <w:szCs w:val="18"/>
        </w:rPr>
        <w:t>2024 год – 0,000 тыс. руб.</w:t>
      </w:r>
      <w:r w:rsidRPr="004B69B9">
        <w:rPr>
          <w:sz w:val="18"/>
          <w:szCs w:val="18"/>
        </w:rPr>
        <w:t>»;</w:t>
      </w:r>
    </w:p>
    <w:p w:rsidR="004B69B9" w:rsidRPr="004B69B9" w:rsidRDefault="004B69B9" w:rsidP="007C66B7">
      <w:pPr>
        <w:autoSpaceDE w:val="0"/>
        <w:autoSpaceDN w:val="0"/>
        <w:adjustRightInd w:val="0"/>
        <w:jc w:val="both"/>
        <w:rPr>
          <w:sz w:val="18"/>
          <w:szCs w:val="18"/>
        </w:rPr>
      </w:pPr>
      <w:r w:rsidRPr="004B69B9">
        <w:rPr>
          <w:sz w:val="18"/>
          <w:szCs w:val="18"/>
        </w:rPr>
        <w:t xml:space="preserve">1.5. Приложение № 2 «Ресурсное обеспечение реализации муниципальной программы </w:t>
      </w:r>
      <w:r w:rsidRPr="004B69B9">
        <w:rPr>
          <w:bCs/>
          <w:spacing w:val="-1"/>
          <w:sz w:val="18"/>
          <w:szCs w:val="18"/>
        </w:rPr>
        <w:t>«</w:t>
      </w:r>
      <w:r w:rsidRPr="004B69B9">
        <w:rPr>
          <w:spacing w:val="-2"/>
          <w:sz w:val="18"/>
          <w:szCs w:val="18"/>
        </w:rPr>
        <w:t>Развитие гражданского общества в Мошковском сельсовете Бековского района Пензенской области</w:t>
      </w:r>
      <w:r w:rsidRPr="004B69B9">
        <w:rPr>
          <w:sz w:val="18"/>
          <w:szCs w:val="18"/>
        </w:rPr>
        <w:t>» за счет всех источников финансирования» изложить в новой редакции согласно приложению № 1 к настоящему постановлению;</w:t>
      </w:r>
    </w:p>
    <w:p w:rsidR="004B69B9" w:rsidRPr="004B69B9" w:rsidRDefault="004B69B9" w:rsidP="007C66B7">
      <w:pPr>
        <w:autoSpaceDE w:val="0"/>
        <w:autoSpaceDN w:val="0"/>
        <w:adjustRightInd w:val="0"/>
        <w:jc w:val="both"/>
        <w:rPr>
          <w:sz w:val="18"/>
          <w:szCs w:val="18"/>
        </w:rPr>
      </w:pPr>
      <w:r w:rsidRPr="004B69B9">
        <w:rPr>
          <w:sz w:val="18"/>
          <w:szCs w:val="18"/>
        </w:rPr>
        <w:t xml:space="preserve">1.6. Приложение № 3 «Ресурсное обеспечение реализации муниципальной программы </w:t>
      </w:r>
      <w:r w:rsidRPr="004B69B9">
        <w:rPr>
          <w:bCs/>
          <w:spacing w:val="-1"/>
          <w:sz w:val="18"/>
          <w:szCs w:val="18"/>
        </w:rPr>
        <w:t>«</w:t>
      </w:r>
      <w:r w:rsidRPr="004B69B9">
        <w:rPr>
          <w:spacing w:val="-2"/>
          <w:sz w:val="18"/>
          <w:szCs w:val="18"/>
        </w:rPr>
        <w:t>Развитие гражданского общества в Мошковском сельсовете Бековского района Пензенской области</w:t>
      </w:r>
      <w:r w:rsidRPr="004B69B9">
        <w:rPr>
          <w:sz w:val="18"/>
          <w:szCs w:val="18"/>
        </w:rPr>
        <w:t>»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4B69B9" w:rsidRPr="004B69B9" w:rsidRDefault="004B69B9" w:rsidP="007C66B7">
      <w:pPr>
        <w:autoSpaceDE w:val="0"/>
        <w:autoSpaceDN w:val="0"/>
        <w:adjustRightInd w:val="0"/>
        <w:jc w:val="both"/>
        <w:rPr>
          <w:sz w:val="18"/>
          <w:szCs w:val="18"/>
        </w:rPr>
      </w:pPr>
      <w:r w:rsidRPr="004B69B9">
        <w:rPr>
          <w:sz w:val="18"/>
          <w:szCs w:val="18"/>
        </w:rPr>
        <w:t xml:space="preserve">1.7. Приложение № 4 «Мероприятия муниципальной программы </w:t>
      </w:r>
      <w:r w:rsidRPr="004B69B9">
        <w:rPr>
          <w:bCs/>
          <w:spacing w:val="-1"/>
          <w:sz w:val="18"/>
          <w:szCs w:val="18"/>
        </w:rPr>
        <w:t>«</w:t>
      </w:r>
      <w:r w:rsidRPr="004B69B9">
        <w:rPr>
          <w:spacing w:val="-2"/>
          <w:sz w:val="18"/>
          <w:szCs w:val="18"/>
        </w:rPr>
        <w:t>Развитие гражданского общества в Мошковском сельсовете Бековского района Пензенской области</w:t>
      </w:r>
      <w:r w:rsidRPr="004B69B9">
        <w:rPr>
          <w:sz w:val="18"/>
          <w:szCs w:val="18"/>
        </w:rPr>
        <w:t>» изложить в новой редакции согласно приложению № 3 к настоящему постановлению.</w:t>
      </w:r>
    </w:p>
    <w:p w:rsidR="004B69B9" w:rsidRPr="004B69B9" w:rsidRDefault="004B69B9" w:rsidP="007C66B7">
      <w:pPr>
        <w:jc w:val="both"/>
        <w:rPr>
          <w:sz w:val="18"/>
          <w:szCs w:val="18"/>
        </w:rPr>
      </w:pPr>
      <w:r w:rsidRPr="004B69B9">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4B69B9" w:rsidRPr="004B69B9" w:rsidRDefault="004B69B9" w:rsidP="007C66B7">
      <w:pPr>
        <w:autoSpaceDE w:val="0"/>
        <w:autoSpaceDN w:val="0"/>
        <w:adjustRightInd w:val="0"/>
        <w:jc w:val="both"/>
        <w:rPr>
          <w:sz w:val="18"/>
          <w:szCs w:val="18"/>
        </w:rPr>
      </w:pPr>
      <w:r w:rsidRPr="004B69B9">
        <w:rPr>
          <w:sz w:val="18"/>
          <w:szCs w:val="18"/>
        </w:rPr>
        <w:t>3. Опубликовать настоящее постановление в информационном бюллетене «Ведомости Мошковского сельсовета».</w:t>
      </w:r>
    </w:p>
    <w:p w:rsidR="004B69B9" w:rsidRPr="004B69B9" w:rsidRDefault="004B69B9" w:rsidP="007C66B7">
      <w:pPr>
        <w:autoSpaceDE w:val="0"/>
        <w:autoSpaceDN w:val="0"/>
        <w:adjustRightInd w:val="0"/>
        <w:jc w:val="both"/>
        <w:rPr>
          <w:sz w:val="18"/>
          <w:szCs w:val="18"/>
        </w:rPr>
      </w:pPr>
      <w:r w:rsidRPr="004B69B9">
        <w:rPr>
          <w:sz w:val="18"/>
          <w:szCs w:val="18"/>
        </w:rPr>
        <w:t xml:space="preserve">4. Настоящее постановление вступает в силу </w:t>
      </w:r>
      <w:r w:rsidRPr="004B69B9">
        <w:rPr>
          <w:bCs/>
          <w:sz w:val="18"/>
          <w:szCs w:val="18"/>
        </w:rPr>
        <w:t xml:space="preserve">после </w:t>
      </w:r>
      <w:r w:rsidRPr="004B69B9">
        <w:rPr>
          <w:sz w:val="18"/>
          <w:szCs w:val="18"/>
        </w:rPr>
        <w:t>его официального опубликования.</w:t>
      </w:r>
    </w:p>
    <w:p w:rsidR="004B69B9" w:rsidRPr="004B69B9" w:rsidRDefault="004B69B9" w:rsidP="007C66B7">
      <w:pPr>
        <w:autoSpaceDE w:val="0"/>
        <w:autoSpaceDN w:val="0"/>
        <w:adjustRightInd w:val="0"/>
        <w:jc w:val="both"/>
        <w:rPr>
          <w:sz w:val="18"/>
          <w:szCs w:val="18"/>
        </w:rPr>
      </w:pPr>
      <w:r w:rsidRPr="004B69B9">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4B69B9" w:rsidRPr="004B69B9" w:rsidRDefault="004B69B9" w:rsidP="007C66B7">
      <w:pPr>
        <w:autoSpaceDE w:val="0"/>
        <w:autoSpaceDN w:val="0"/>
        <w:adjustRightInd w:val="0"/>
        <w:jc w:val="both"/>
        <w:rPr>
          <w:sz w:val="18"/>
          <w:szCs w:val="18"/>
        </w:rPr>
      </w:pPr>
      <w:r w:rsidRPr="004B69B9">
        <w:rPr>
          <w:sz w:val="18"/>
          <w:szCs w:val="18"/>
        </w:rPr>
        <w:t>Глава администрации</w:t>
      </w:r>
    </w:p>
    <w:p w:rsidR="004B69B9" w:rsidRDefault="004B69B9" w:rsidP="007C66B7">
      <w:pPr>
        <w:pStyle w:val="ConsPlusNormal2"/>
        <w:rPr>
          <w:rFonts w:ascii="Times New Roman" w:hAnsi="Times New Roman"/>
          <w:sz w:val="18"/>
          <w:szCs w:val="18"/>
        </w:rPr>
      </w:pPr>
      <w:r w:rsidRPr="004B69B9">
        <w:rPr>
          <w:rFonts w:ascii="Times New Roman" w:hAnsi="Times New Roman"/>
          <w:sz w:val="18"/>
          <w:szCs w:val="18"/>
        </w:rPr>
        <w:t>Мошковского сельсовета                                                                      И.Б. Гнивковский</w:t>
      </w:r>
    </w:p>
    <w:p w:rsidR="007220F4" w:rsidRDefault="007220F4" w:rsidP="007C66B7">
      <w:pPr>
        <w:pStyle w:val="ConsPlusNormal2"/>
        <w:rPr>
          <w:rFonts w:ascii="Times New Roman" w:hAnsi="Times New Roman"/>
          <w:sz w:val="18"/>
          <w:szCs w:val="18"/>
        </w:rPr>
      </w:pPr>
    </w:p>
    <w:p w:rsidR="007220F4" w:rsidRPr="007220F4" w:rsidRDefault="007220F4" w:rsidP="007220F4">
      <w:pPr>
        <w:ind w:left="425" w:right="-29"/>
        <w:jc w:val="center"/>
        <w:rPr>
          <w:sz w:val="18"/>
          <w:szCs w:val="18"/>
        </w:rPr>
      </w:pPr>
      <w:r w:rsidRPr="007220F4">
        <w:rPr>
          <w:sz w:val="18"/>
          <w:szCs w:val="18"/>
        </w:rPr>
        <w:t>Приложение № 1</w:t>
      </w:r>
      <w:r>
        <w:rPr>
          <w:sz w:val="18"/>
          <w:szCs w:val="18"/>
        </w:rPr>
        <w:t xml:space="preserve"> </w:t>
      </w:r>
      <w:r w:rsidRPr="007220F4">
        <w:rPr>
          <w:sz w:val="18"/>
          <w:szCs w:val="18"/>
        </w:rPr>
        <w:t xml:space="preserve"> к постановлению администрации</w:t>
      </w:r>
      <w:r>
        <w:rPr>
          <w:sz w:val="18"/>
          <w:szCs w:val="18"/>
        </w:rPr>
        <w:t xml:space="preserve"> </w:t>
      </w:r>
      <w:r w:rsidRPr="007220F4">
        <w:rPr>
          <w:sz w:val="18"/>
          <w:szCs w:val="18"/>
        </w:rPr>
        <w:t>Мошковского сельсовета</w:t>
      </w:r>
      <w:r>
        <w:rPr>
          <w:sz w:val="18"/>
          <w:szCs w:val="18"/>
        </w:rPr>
        <w:t xml:space="preserve"> </w:t>
      </w:r>
      <w:r w:rsidRPr="007220F4">
        <w:rPr>
          <w:sz w:val="18"/>
          <w:szCs w:val="18"/>
        </w:rPr>
        <w:t>от 20.02.2020 № 11</w:t>
      </w:r>
    </w:p>
    <w:p w:rsidR="007220F4" w:rsidRPr="007220F4" w:rsidRDefault="007220F4" w:rsidP="007220F4">
      <w:pPr>
        <w:autoSpaceDE w:val="0"/>
        <w:autoSpaceDN w:val="0"/>
        <w:adjustRightInd w:val="0"/>
        <w:jc w:val="center"/>
        <w:rPr>
          <w:rStyle w:val="aff1"/>
          <w:b w:val="0"/>
          <w:i w:val="0"/>
          <w:sz w:val="18"/>
          <w:szCs w:val="18"/>
          <w:lang w:val="ru-RU"/>
        </w:rPr>
      </w:pPr>
      <w:r w:rsidRPr="007220F4">
        <w:rPr>
          <w:rStyle w:val="aff1"/>
          <w:b w:val="0"/>
          <w:i w:val="0"/>
          <w:sz w:val="18"/>
          <w:szCs w:val="18"/>
          <w:lang w:val="ru-RU"/>
        </w:rPr>
        <w:t>Приложение № 2 к муниципальной программе</w:t>
      </w:r>
    </w:p>
    <w:p w:rsidR="007220F4" w:rsidRPr="007220F4" w:rsidRDefault="007220F4" w:rsidP="007220F4">
      <w:pPr>
        <w:jc w:val="center"/>
        <w:rPr>
          <w:color w:val="000000"/>
          <w:sz w:val="18"/>
          <w:szCs w:val="18"/>
        </w:rPr>
      </w:pPr>
      <w:r>
        <w:rPr>
          <w:bCs/>
          <w:color w:val="000000"/>
          <w:sz w:val="18"/>
          <w:szCs w:val="18"/>
        </w:rPr>
        <w:t xml:space="preserve">Ресурсное обеспечение </w:t>
      </w:r>
      <w:r w:rsidRPr="007220F4">
        <w:rPr>
          <w:sz w:val="18"/>
          <w:szCs w:val="18"/>
        </w:rPr>
        <w:t>реализации муниципальной программы</w:t>
      </w:r>
      <w:r w:rsidRPr="007220F4">
        <w:rPr>
          <w:b/>
          <w:color w:val="000000"/>
          <w:sz w:val="18"/>
          <w:szCs w:val="18"/>
        </w:rPr>
        <w:t xml:space="preserve"> </w:t>
      </w:r>
      <w:r w:rsidRPr="007220F4">
        <w:rPr>
          <w:color w:val="000000"/>
          <w:sz w:val="18"/>
          <w:szCs w:val="18"/>
        </w:rPr>
        <w:t>Мошковского</w:t>
      </w:r>
      <w:r w:rsidRPr="007220F4">
        <w:rPr>
          <w:b/>
          <w:color w:val="000000"/>
          <w:sz w:val="18"/>
          <w:szCs w:val="18"/>
        </w:rPr>
        <w:t xml:space="preserve"> </w:t>
      </w:r>
      <w:r w:rsidRPr="007220F4">
        <w:rPr>
          <w:color w:val="000000"/>
          <w:sz w:val="18"/>
          <w:szCs w:val="18"/>
        </w:rPr>
        <w:t>сельсовета Бековского района Пензенской области «</w:t>
      </w:r>
      <w:r w:rsidRPr="007220F4">
        <w:rPr>
          <w:sz w:val="18"/>
          <w:szCs w:val="18"/>
        </w:rPr>
        <w:t>Развитие гражданского общества</w:t>
      </w:r>
      <w:r w:rsidRPr="007220F4">
        <w:rPr>
          <w:color w:val="000000"/>
          <w:sz w:val="18"/>
          <w:szCs w:val="18"/>
        </w:rPr>
        <w:t xml:space="preserve"> в Мошковском сельсовете Бековского района Пензенской области</w:t>
      </w:r>
      <w:r w:rsidRPr="007220F4">
        <w:rPr>
          <w:b/>
          <w:color w:val="000000"/>
          <w:sz w:val="18"/>
          <w:szCs w:val="18"/>
        </w:rPr>
        <w:t>»</w:t>
      </w:r>
      <w:r w:rsidRPr="007220F4">
        <w:rPr>
          <w:sz w:val="18"/>
          <w:szCs w:val="18"/>
        </w:rPr>
        <w:t xml:space="preserve"> за счет </w:t>
      </w:r>
      <w:r w:rsidRPr="007220F4">
        <w:rPr>
          <w:bCs/>
          <w:sz w:val="18"/>
          <w:szCs w:val="18"/>
        </w:rPr>
        <w:t>всех источников финансирования</w:t>
      </w:r>
    </w:p>
    <w:p w:rsidR="007220F4" w:rsidRPr="007220F4" w:rsidRDefault="007220F4" w:rsidP="007220F4">
      <w:pPr>
        <w:rPr>
          <w:color w:val="000000"/>
          <w:sz w:val="18"/>
          <w:szCs w:val="18"/>
        </w:rPr>
      </w:pPr>
    </w:p>
    <w:tbl>
      <w:tblPr>
        <w:tblW w:w="10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4"/>
        <w:gridCol w:w="851"/>
        <w:gridCol w:w="1888"/>
        <w:gridCol w:w="2042"/>
        <w:gridCol w:w="948"/>
        <w:gridCol w:w="783"/>
        <w:gridCol w:w="783"/>
        <w:gridCol w:w="783"/>
        <w:gridCol w:w="783"/>
        <w:gridCol w:w="783"/>
      </w:tblGrid>
      <w:tr w:rsidR="007220F4" w:rsidRPr="007220F4" w:rsidTr="002743EC">
        <w:trPr>
          <w:jc w:val="center"/>
        </w:trPr>
        <w:tc>
          <w:tcPr>
            <w:tcW w:w="574" w:type="dxa"/>
            <w:vMerge w:val="restart"/>
          </w:tcPr>
          <w:p w:rsidR="007220F4" w:rsidRPr="007220F4" w:rsidRDefault="007220F4" w:rsidP="007220F4">
            <w:pPr>
              <w:jc w:val="center"/>
              <w:rPr>
                <w:color w:val="000000"/>
                <w:sz w:val="18"/>
                <w:szCs w:val="18"/>
              </w:rPr>
            </w:pPr>
            <w:r w:rsidRPr="007220F4">
              <w:rPr>
                <w:color w:val="000000"/>
                <w:sz w:val="18"/>
                <w:szCs w:val="18"/>
              </w:rPr>
              <w:t>№ п/п</w:t>
            </w:r>
          </w:p>
        </w:tc>
        <w:tc>
          <w:tcPr>
            <w:tcW w:w="851" w:type="dxa"/>
            <w:vMerge w:val="restart"/>
          </w:tcPr>
          <w:p w:rsidR="007220F4" w:rsidRPr="007220F4" w:rsidRDefault="007220F4" w:rsidP="007220F4">
            <w:pPr>
              <w:jc w:val="center"/>
              <w:rPr>
                <w:color w:val="000000"/>
                <w:sz w:val="18"/>
                <w:szCs w:val="18"/>
              </w:rPr>
            </w:pPr>
            <w:r w:rsidRPr="007220F4">
              <w:rPr>
                <w:color w:val="000000"/>
                <w:sz w:val="18"/>
                <w:szCs w:val="18"/>
              </w:rPr>
              <w:t>Статус</w:t>
            </w:r>
          </w:p>
        </w:tc>
        <w:tc>
          <w:tcPr>
            <w:tcW w:w="1888" w:type="dxa"/>
            <w:vMerge w:val="restart"/>
          </w:tcPr>
          <w:p w:rsidR="007220F4" w:rsidRPr="007220F4" w:rsidRDefault="007220F4" w:rsidP="007220F4">
            <w:pPr>
              <w:jc w:val="center"/>
              <w:rPr>
                <w:color w:val="000000"/>
                <w:sz w:val="18"/>
                <w:szCs w:val="18"/>
              </w:rPr>
            </w:pPr>
            <w:r w:rsidRPr="007220F4">
              <w:rPr>
                <w:bCs/>
                <w:sz w:val="18"/>
                <w:szCs w:val="18"/>
              </w:rPr>
              <w:t>Наименование муниципальной программы, подпрограммы, основных мероприятий</w:t>
            </w:r>
          </w:p>
        </w:tc>
        <w:tc>
          <w:tcPr>
            <w:tcW w:w="2042" w:type="dxa"/>
            <w:vMerge w:val="restart"/>
          </w:tcPr>
          <w:p w:rsidR="007220F4" w:rsidRPr="007220F4" w:rsidRDefault="007220F4" w:rsidP="007220F4">
            <w:pPr>
              <w:ind w:left="112"/>
              <w:jc w:val="center"/>
              <w:rPr>
                <w:color w:val="000000"/>
                <w:sz w:val="18"/>
                <w:szCs w:val="18"/>
              </w:rPr>
            </w:pPr>
            <w:r w:rsidRPr="007220F4">
              <w:rPr>
                <w:color w:val="000000"/>
                <w:sz w:val="18"/>
                <w:szCs w:val="18"/>
              </w:rPr>
              <w:t>Источник финансирования</w:t>
            </w:r>
          </w:p>
        </w:tc>
        <w:tc>
          <w:tcPr>
            <w:tcW w:w="4863" w:type="dxa"/>
            <w:gridSpan w:val="6"/>
          </w:tcPr>
          <w:p w:rsidR="007220F4" w:rsidRPr="007220F4" w:rsidRDefault="007220F4" w:rsidP="007220F4">
            <w:pPr>
              <w:jc w:val="center"/>
              <w:rPr>
                <w:color w:val="000000"/>
                <w:sz w:val="18"/>
                <w:szCs w:val="18"/>
              </w:rPr>
            </w:pPr>
            <w:r w:rsidRPr="007220F4">
              <w:rPr>
                <w:color w:val="000000"/>
                <w:sz w:val="18"/>
                <w:szCs w:val="18"/>
              </w:rPr>
              <w:t>Оценка расходов, тыс. рублей</w:t>
            </w:r>
          </w:p>
        </w:tc>
      </w:tr>
      <w:tr w:rsidR="007220F4" w:rsidRPr="007220F4" w:rsidTr="002743EC">
        <w:trPr>
          <w:trHeight w:val="395"/>
          <w:jc w:val="center"/>
        </w:trPr>
        <w:tc>
          <w:tcPr>
            <w:tcW w:w="574" w:type="dxa"/>
            <w:vMerge/>
          </w:tcPr>
          <w:p w:rsidR="007220F4" w:rsidRPr="007220F4" w:rsidRDefault="007220F4" w:rsidP="007220F4">
            <w:pPr>
              <w:jc w:val="cente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center"/>
              <w:rPr>
                <w:color w:val="000000"/>
                <w:sz w:val="18"/>
                <w:szCs w:val="18"/>
              </w:rPr>
            </w:pPr>
          </w:p>
        </w:tc>
        <w:tc>
          <w:tcPr>
            <w:tcW w:w="2042" w:type="dxa"/>
            <w:vMerge/>
          </w:tcPr>
          <w:p w:rsidR="007220F4" w:rsidRPr="007220F4" w:rsidRDefault="007220F4" w:rsidP="007220F4">
            <w:pPr>
              <w:ind w:left="112"/>
              <w:jc w:val="center"/>
              <w:rPr>
                <w:color w:val="000000"/>
                <w:sz w:val="18"/>
                <w:szCs w:val="18"/>
              </w:rPr>
            </w:pPr>
          </w:p>
        </w:tc>
        <w:tc>
          <w:tcPr>
            <w:tcW w:w="948" w:type="dxa"/>
          </w:tcPr>
          <w:p w:rsidR="007220F4" w:rsidRPr="007220F4" w:rsidRDefault="007220F4" w:rsidP="007220F4">
            <w:pPr>
              <w:jc w:val="center"/>
              <w:rPr>
                <w:bCs/>
                <w:sz w:val="18"/>
                <w:szCs w:val="18"/>
              </w:rPr>
            </w:pPr>
            <w:r w:rsidRPr="007220F4">
              <w:rPr>
                <w:bCs/>
                <w:sz w:val="18"/>
                <w:szCs w:val="18"/>
              </w:rPr>
              <w:t>2019 год</w:t>
            </w:r>
          </w:p>
        </w:tc>
        <w:tc>
          <w:tcPr>
            <w:tcW w:w="783" w:type="dxa"/>
          </w:tcPr>
          <w:p w:rsidR="007220F4" w:rsidRPr="007220F4" w:rsidRDefault="007220F4" w:rsidP="007220F4">
            <w:pPr>
              <w:jc w:val="center"/>
              <w:rPr>
                <w:bCs/>
                <w:sz w:val="18"/>
                <w:szCs w:val="18"/>
              </w:rPr>
            </w:pPr>
            <w:r w:rsidRPr="007220F4">
              <w:rPr>
                <w:bCs/>
                <w:sz w:val="18"/>
                <w:szCs w:val="18"/>
              </w:rPr>
              <w:t>2020 год</w:t>
            </w:r>
          </w:p>
        </w:tc>
        <w:tc>
          <w:tcPr>
            <w:tcW w:w="783" w:type="dxa"/>
          </w:tcPr>
          <w:p w:rsidR="007220F4" w:rsidRPr="007220F4" w:rsidRDefault="007220F4" w:rsidP="007220F4">
            <w:pPr>
              <w:jc w:val="center"/>
              <w:rPr>
                <w:bCs/>
                <w:sz w:val="18"/>
                <w:szCs w:val="18"/>
              </w:rPr>
            </w:pPr>
            <w:r w:rsidRPr="007220F4">
              <w:rPr>
                <w:bCs/>
                <w:sz w:val="18"/>
                <w:szCs w:val="18"/>
              </w:rPr>
              <w:t>2021 год</w:t>
            </w:r>
          </w:p>
        </w:tc>
        <w:tc>
          <w:tcPr>
            <w:tcW w:w="783" w:type="dxa"/>
          </w:tcPr>
          <w:p w:rsidR="007220F4" w:rsidRPr="007220F4" w:rsidRDefault="007220F4" w:rsidP="007220F4">
            <w:pPr>
              <w:jc w:val="center"/>
              <w:rPr>
                <w:bCs/>
                <w:sz w:val="18"/>
                <w:szCs w:val="18"/>
              </w:rPr>
            </w:pPr>
            <w:r w:rsidRPr="007220F4">
              <w:rPr>
                <w:bCs/>
                <w:sz w:val="18"/>
                <w:szCs w:val="18"/>
              </w:rPr>
              <w:t>2022 год</w:t>
            </w:r>
          </w:p>
        </w:tc>
        <w:tc>
          <w:tcPr>
            <w:tcW w:w="783" w:type="dxa"/>
          </w:tcPr>
          <w:p w:rsidR="007220F4" w:rsidRPr="007220F4" w:rsidRDefault="007220F4" w:rsidP="007220F4">
            <w:pPr>
              <w:jc w:val="center"/>
              <w:rPr>
                <w:bCs/>
                <w:sz w:val="18"/>
                <w:szCs w:val="18"/>
              </w:rPr>
            </w:pPr>
            <w:r w:rsidRPr="007220F4">
              <w:rPr>
                <w:bCs/>
                <w:sz w:val="18"/>
                <w:szCs w:val="18"/>
              </w:rPr>
              <w:t>2023 год</w:t>
            </w:r>
          </w:p>
        </w:tc>
        <w:tc>
          <w:tcPr>
            <w:tcW w:w="783" w:type="dxa"/>
          </w:tcPr>
          <w:p w:rsidR="007220F4" w:rsidRPr="007220F4" w:rsidRDefault="007220F4" w:rsidP="007220F4">
            <w:pPr>
              <w:jc w:val="center"/>
              <w:rPr>
                <w:bCs/>
                <w:sz w:val="18"/>
                <w:szCs w:val="18"/>
              </w:rPr>
            </w:pPr>
            <w:r w:rsidRPr="007220F4">
              <w:rPr>
                <w:bCs/>
                <w:sz w:val="18"/>
                <w:szCs w:val="18"/>
              </w:rPr>
              <w:t>2024 год</w:t>
            </w:r>
          </w:p>
        </w:tc>
      </w:tr>
      <w:tr w:rsidR="007220F4" w:rsidRPr="007220F4" w:rsidTr="002743EC">
        <w:trPr>
          <w:trHeight w:val="254"/>
          <w:jc w:val="center"/>
        </w:trPr>
        <w:tc>
          <w:tcPr>
            <w:tcW w:w="574" w:type="dxa"/>
          </w:tcPr>
          <w:p w:rsidR="007220F4" w:rsidRPr="007220F4" w:rsidRDefault="007220F4" w:rsidP="007220F4">
            <w:pPr>
              <w:jc w:val="center"/>
              <w:rPr>
                <w:color w:val="000000"/>
                <w:sz w:val="18"/>
                <w:szCs w:val="18"/>
              </w:rPr>
            </w:pPr>
            <w:r w:rsidRPr="007220F4">
              <w:rPr>
                <w:color w:val="000000"/>
                <w:sz w:val="18"/>
                <w:szCs w:val="18"/>
              </w:rPr>
              <w:t xml:space="preserve">1 </w:t>
            </w:r>
          </w:p>
        </w:tc>
        <w:tc>
          <w:tcPr>
            <w:tcW w:w="851" w:type="dxa"/>
          </w:tcPr>
          <w:p w:rsidR="007220F4" w:rsidRPr="007220F4" w:rsidRDefault="007220F4" w:rsidP="007220F4">
            <w:pPr>
              <w:jc w:val="center"/>
              <w:rPr>
                <w:color w:val="000000"/>
                <w:sz w:val="18"/>
                <w:szCs w:val="18"/>
              </w:rPr>
            </w:pPr>
            <w:r w:rsidRPr="007220F4">
              <w:rPr>
                <w:color w:val="000000"/>
                <w:sz w:val="18"/>
                <w:szCs w:val="18"/>
              </w:rPr>
              <w:t>2</w:t>
            </w:r>
          </w:p>
        </w:tc>
        <w:tc>
          <w:tcPr>
            <w:tcW w:w="1888" w:type="dxa"/>
          </w:tcPr>
          <w:p w:rsidR="007220F4" w:rsidRPr="007220F4" w:rsidRDefault="007220F4" w:rsidP="007220F4">
            <w:pPr>
              <w:jc w:val="center"/>
              <w:rPr>
                <w:color w:val="000000"/>
                <w:sz w:val="18"/>
                <w:szCs w:val="18"/>
              </w:rPr>
            </w:pPr>
            <w:r w:rsidRPr="007220F4">
              <w:rPr>
                <w:color w:val="000000"/>
                <w:sz w:val="18"/>
                <w:szCs w:val="18"/>
              </w:rPr>
              <w:t>3</w:t>
            </w:r>
          </w:p>
        </w:tc>
        <w:tc>
          <w:tcPr>
            <w:tcW w:w="2042" w:type="dxa"/>
          </w:tcPr>
          <w:p w:rsidR="007220F4" w:rsidRPr="007220F4" w:rsidRDefault="007220F4" w:rsidP="007220F4">
            <w:pPr>
              <w:ind w:left="112"/>
              <w:jc w:val="center"/>
              <w:rPr>
                <w:color w:val="000000"/>
                <w:sz w:val="18"/>
                <w:szCs w:val="18"/>
              </w:rPr>
            </w:pPr>
            <w:r w:rsidRPr="007220F4">
              <w:rPr>
                <w:color w:val="000000"/>
                <w:sz w:val="18"/>
                <w:szCs w:val="18"/>
              </w:rPr>
              <w:t>4</w:t>
            </w:r>
          </w:p>
        </w:tc>
        <w:tc>
          <w:tcPr>
            <w:tcW w:w="948" w:type="dxa"/>
          </w:tcPr>
          <w:p w:rsidR="007220F4" w:rsidRPr="007220F4" w:rsidRDefault="007220F4" w:rsidP="007220F4">
            <w:pPr>
              <w:jc w:val="center"/>
              <w:rPr>
                <w:color w:val="000000"/>
                <w:sz w:val="18"/>
                <w:szCs w:val="18"/>
              </w:rPr>
            </w:pPr>
            <w:r w:rsidRPr="007220F4">
              <w:rPr>
                <w:color w:val="000000"/>
                <w:sz w:val="18"/>
                <w:szCs w:val="18"/>
              </w:rPr>
              <w:t>5</w:t>
            </w:r>
          </w:p>
        </w:tc>
        <w:tc>
          <w:tcPr>
            <w:tcW w:w="783" w:type="dxa"/>
          </w:tcPr>
          <w:p w:rsidR="007220F4" w:rsidRPr="007220F4" w:rsidRDefault="007220F4" w:rsidP="007220F4">
            <w:pPr>
              <w:jc w:val="center"/>
              <w:rPr>
                <w:color w:val="000000"/>
                <w:sz w:val="18"/>
                <w:szCs w:val="18"/>
              </w:rPr>
            </w:pPr>
            <w:r w:rsidRPr="007220F4">
              <w:rPr>
                <w:color w:val="000000"/>
                <w:sz w:val="18"/>
                <w:szCs w:val="18"/>
              </w:rPr>
              <w:t>6</w:t>
            </w:r>
          </w:p>
        </w:tc>
        <w:tc>
          <w:tcPr>
            <w:tcW w:w="783" w:type="dxa"/>
          </w:tcPr>
          <w:p w:rsidR="007220F4" w:rsidRPr="007220F4" w:rsidRDefault="007220F4" w:rsidP="007220F4">
            <w:pPr>
              <w:jc w:val="center"/>
              <w:rPr>
                <w:color w:val="000000"/>
                <w:sz w:val="18"/>
                <w:szCs w:val="18"/>
              </w:rPr>
            </w:pPr>
            <w:r w:rsidRPr="007220F4">
              <w:rPr>
                <w:color w:val="000000"/>
                <w:sz w:val="18"/>
                <w:szCs w:val="18"/>
              </w:rPr>
              <w:t>7</w:t>
            </w:r>
          </w:p>
        </w:tc>
        <w:tc>
          <w:tcPr>
            <w:tcW w:w="783" w:type="dxa"/>
          </w:tcPr>
          <w:p w:rsidR="007220F4" w:rsidRPr="007220F4" w:rsidRDefault="007220F4" w:rsidP="007220F4">
            <w:pPr>
              <w:jc w:val="center"/>
              <w:rPr>
                <w:color w:val="000000"/>
                <w:sz w:val="18"/>
                <w:szCs w:val="18"/>
              </w:rPr>
            </w:pPr>
            <w:r w:rsidRPr="007220F4">
              <w:rPr>
                <w:color w:val="000000"/>
                <w:sz w:val="18"/>
                <w:szCs w:val="18"/>
              </w:rPr>
              <w:t>8</w:t>
            </w:r>
          </w:p>
        </w:tc>
        <w:tc>
          <w:tcPr>
            <w:tcW w:w="783" w:type="dxa"/>
          </w:tcPr>
          <w:p w:rsidR="007220F4" w:rsidRPr="007220F4" w:rsidRDefault="007220F4" w:rsidP="007220F4">
            <w:pPr>
              <w:jc w:val="center"/>
              <w:rPr>
                <w:color w:val="000000"/>
                <w:sz w:val="18"/>
                <w:szCs w:val="18"/>
              </w:rPr>
            </w:pPr>
            <w:r w:rsidRPr="007220F4">
              <w:rPr>
                <w:color w:val="000000"/>
                <w:sz w:val="18"/>
                <w:szCs w:val="18"/>
              </w:rPr>
              <w:t>9</w:t>
            </w:r>
          </w:p>
        </w:tc>
        <w:tc>
          <w:tcPr>
            <w:tcW w:w="783" w:type="dxa"/>
          </w:tcPr>
          <w:p w:rsidR="007220F4" w:rsidRPr="007220F4" w:rsidRDefault="007220F4" w:rsidP="007220F4">
            <w:pPr>
              <w:jc w:val="center"/>
              <w:rPr>
                <w:color w:val="000000"/>
                <w:sz w:val="18"/>
                <w:szCs w:val="18"/>
              </w:rPr>
            </w:pPr>
            <w:r w:rsidRPr="007220F4">
              <w:rPr>
                <w:color w:val="000000"/>
                <w:sz w:val="18"/>
                <w:szCs w:val="18"/>
              </w:rPr>
              <w:t>10</w:t>
            </w:r>
          </w:p>
        </w:tc>
      </w:tr>
      <w:tr w:rsidR="007220F4" w:rsidRPr="007220F4" w:rsidTr="002743EC">
        <w:trPr>
          <w:jc w:val="center"/>
        </w:trPr>
        <w:tc>
          <w:tcPr>
            <w:tcW w:w="574" w:type="dxa"/>
            <w:vMerge w:val="restart"/>
          </w:tcPr>
          <w:p w:rsidR="007220F4" w:rsidRPr="007220F4" w:rsidRDefault="007220F4" w:rsidP="007220F4">
            <w:pPr>
              <w:jc w:val="center"/>
              <w:rPr>
                <w:color w:val="000000"/>
                <w:sz w:val="18"/>
                <w:szCs w:val="18"/>
              </w:rPr>
            </w:pPr>
          </w:p>
        </w:tc>
        <w:tc>
          <w:tcPr>
            <w:tcW w:w="851" w:type="dxa"/>
            <w:vMerge w:val="restart"/>
          </w:tcPr>
          <w:p w:rsidR="007220F4" w:rsidRPr="007220F4" w:rsidRDefault="007220F4" w:rsidP="007220F4">
            <w:pPr>
              <w:rPr>
                <w:color w:val="000000"/>
                <w:sz w:val="18"/>
                <w:szCs w:val="18"/>
              </w:rPr>
            </w:pPr>
            <w:r w:rsidRPr="007220F4">
              <w:rPr>
                <w:color w:val="000000"/>
                <w:sz w:val="18"/>
                <w:szCs w:val="18"/>
              </w:rPr>
              <w:t>Программа</w:t>
            </w:r>
          </w:p>
          <w:p w:rsidR="007220F4" w:rsidRPr="007220F4" w:rsidRDefault="007220F4" w:rsidP="007220F4">
            <w:pPr>
              <w:rPr>
                <w:color w:val="000000"/>
                <w:sz w:val="18"/>
                <w:szCs w:val="18"/>
              </w:rPr>
            </w:pPr>
          </w:p>
        </w:tc>
        <w:tc>
          <w:tcPr>
            <w:tcW w:w="1888" w:type="dxa"/>
            <w:vMerge w:val="restart"/>
          </w:tcPr>
          <w:p w:rsidR="007220F4" w:rsidRPr="007220F4" w:rsidRDefault="007220F4" w:rsidP="007220F4">
            <w:pPr>
              <w:rPr>
                <w:color w:val="000000"/>
                <w:spacing w:val="-2"/>
                <w:sz w:val="18"/>
                <w:szCs w:val="18"/>
              </w:rPr>
            </w:pPr>
            <w:r w:rsidRPr="007220F4">
              <w:rPr>
                <w:sz w:val="18"/>
                <w:szCs w:val="18"/>
              </w:rPr>
              <w:t>Развитие гражданского общества</w:t>
            </w:r>
            <w:r w:rsidRPr="007220F4">
              <w:rPr>
                <w:color w:val="000000"/>
                <w:sz w:val="18"/>
                <w:szCs w:val="18"/>
              </w:rPr>
              <w:t xml:space="preserve"> в Мошковском сельсовете Бековского района Пензенской области</w:t>
            </w:r>
          </w:p>
          <w:p w:rsidR="007220F4" w:rsidRPr="007220F4" w:rsidRDefault="007220F4" w:rsidP="007220F4">
            <w:pPr>
              <w:rPr>
                <w:color w:val="000000"/>
                <w:spacing w:val="-2"/>
                <w:sz w:val="18"/>
                <w:szCs w:val="18"/>
              </w:rPr>
            </w:pPr>
          </w:p>
          <w:p w:rsidR="007220F4" w:rsidRPr="007220F4" w:rsidRDefault="007220F4" w:rsidP="007220F4">
            <w:pPr>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всего</w:t>
            </w:r>
          </w:p>
        </w:tc>
        <w:tc>
          <w:tcPr>
            <w:tcW w:w="948" w:type="dxa"/>
          </w:tcPr>
          <w:p w:rsidR="007220F4" w:rsidRPr="007220F4" w:rsidRDefault="007220F4" w:rsidP="007220F4">
            <w:pPr>
              <w:jc w:val="center"/>
              <w:rPr>
                <w:color w:val="000000"/>
                <w:sz w:val="18"/>
                <w:szCs w:val="18"/>
              </w:rPr>
            </w:pPr>
            <w:r w:rsidRPr="007220F4">
              <w:rPr>
                <w:color w:val="000000"/>
                <w:sz w:val="18"/>
                <w:szCs w:val="18"/>
              </w:rPr>
              <w:t>130,300</w:t>
            </w:r>
          </w:p>
        </w:tc>
        <w:tc>
          <w:tcPr>
            <w:tcW w:w="783" w:type="dxa"/>
          </w:tcPr>
          <w:p w:rsidR="007220F4" w:rsidRPr="007220F4" w:rsidRDefault="007220F4" w:rsidP="007220F4">
            <w:pPr>
              <w:jc w:val="center"/>
              <w:rPr>
                <w:color w:val="000000"/>
                <w:sz w:val="18"/>
                <w:szCs w:val="18"/>
              </w:rPr>
            </w:pPr>
            <w:r w:rsidRPr="007220F4">
              <w:rPr>
                <w:color w:val="000000"/>
                <w:sz w:val="18"/>
                <w:szCs w:val="18"/>
              </w:rPr>
              <w:t>80,900</w:t>
            </w:r>
          </w:p>
        </w:tc>
        <w:tc>
          <w:tcPr>
            <w:tcW w:w="783" w:type="dxa"/>
          </w:tcPr>
          <w:p w:rsidR="007220F4" w:rsidRPr="007220F4" w:rsidRDefault="007220F4" w:rsidP="007220F4">
            <w:pPr>
              <w:rPr>
                <w:color w:val="000000"/>
                <w:sz w:val="18"/>
                <w:szCs w:val="18"/>
              </w:rPr>
            </w:pPr>
            <w:r w:rsidRPr="007220F4">
              <w:rPr>
                <w:color w:val="000000"/>
                <w:sz w:val="18"/>
                <w:szCs w:val="18"/>
              </w:rPr>
              <w:t>81,500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r>
      <w:tr w:rsidR="007220F4" w:rsidRPr="007220F4" w:rsidTr="002743EC">
        <w:trPr>
          <w:jc w:val="center"/>
        </w:trPr>
        <w:tc>
          <w:tcPr>
            <w:tcW w:w="574" w:type="dxa"/>
            <w:vMerge/>
          </w:tcPr>
          <w:p w:rsidR="007220F4" w:rsidRPr="007220F4" w:rsidRDefault="007220F4" w:rsidP="007220F4">
            <w:pPr>
              <w:jc w:val="cente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center"/>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 xml:space="preserve">бюджет Мошковского сельсовета Бековского района Пензенской области  </w:t>
            </w:r>
          </w:p>
        </w:tc>
        <w:tc>
          <w:tcPr>
            <w:tcW w:w="948" w:type="dxa"/>
          </w:tcPr>
          <w:p w:rsidR="007220F4" w:rsidRPr="007220F4" w:rsidRDefault="007220F4" w:rsidP="007220F4">
            <w:pPr>
              <w:jc w:val="center"/>
              <w:rPr>
                <w:color w:val="000000"/>
                <w:sz w:val="18"/>
                <w:szCs w:val="18"/>
              </w:rPr>
            </w:pPr>
            <w:r w:rsidRPr="007220F4">
              <w:rPr>
                <w:color w:val="000000"/>
                <w:sz w:val="18"/>
                <w:szCs w:val="18"/>
              </w:rPr>
              <w:t>130,300</w:t>
            </w:r>
          </w:p>
        </w:tc>
        <w:tc>
          <w:tcPr>
            <w:tcW w:w="783" w:type="dxa"/>
          </w:tcPr>
          <w:p w:rsidR="007220F4" w:rsidRPr="007220F4" w:rsidRDefault="007220F4" w:rsidP="007220F4">
            <w:pPr>
              <w:jc w:val="center"/>
              <w:rPr>
                <w:color w:val="000000"/>
                <w:sz w:val="18"/>
                <w:szCs w:val="18"/>
              </w:rPr>
            </w:pPr>
            <w:r w:rsidRPr="007220F4">
              <w:rPr>
                <w:color w:val="000000"/>
                <w:sz w:val="18"/>
                <w:szCs w:val="18"/>
              </w:rPr>
              <w:t>80,900</w:t>
            </w:r>
          </w:p>
        </w:tc>
        <w:tc>
          <w:tcPr>
            <w:tcW w:w="783" w:type="dxa"/>
          </w:tcPr>
          <w:p w:rsidR="007220F4" w:rsidRPr="007220F4" w:rsidRDefault="007220F4" w:rsidP="007220F4">
            <w:pPr>
              <w:rPr>
                <w:color w:val="000000"/>
                <w:sz w:val="18"/>
                <w:szCs w:val="18"/>
              </w:rPr>
            </w:pPr>
            <w:r w:rsidRPr="007220F4">
              <w:rPr>
                <w:color w:val="000000"/>
                <w:sz w:val="18"/>
                <w:szCs w:val="18"/>
              </w:rPr>
              <w:t>81,500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r>
      <w:tr w:rsidR="007220F4" w:rsidRPr="007220F4" w:rsidTr="002743EC">
        <w:trPr>
          <w:jc w:val="center"/>
        </w:trPr>
        <w:tc>
          <w:tcPr>
            <w:tcW w:w="574" w:type="dxa"/>
            <w:vMerge/>
          </w:tcPr>
          <w:p w:rsidR="007220F4" w:rsidRPr="007220F4" w:rsidRDefault="007220F4" w:rsidP="007220F4">
            <w:pPr>
              <w:jc w:val="cente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center"/>
              <w:rPr>
                <w:color w:val="000000"/>
                <w:sz w:val="18"/>
                <w:szCs w:val="18"/>
              </w:rPr>
            </w:pPr>
          </w:p>
        </w:tc>
        <w:tc>
          <w:tcPr>
            <w:tcW w:w="2042" w:type="dxa"/>
          </w:tcPr>
          <w:p w:rsidR="007220F4" w:rsidRPr="007220F4" w:rsidRDefault="007220F4" w:rsidP="007220F4">
            <w:pPr>
              <w:rPr>
                <w:color w:val="000000"/>
                <w:sz w:val="18"/>
                <w:szCs w:val="18"/>
              </w:rPr>
            </w:pPr>
            <w:r w:rsidRPr="007220F4">
              <w:rPr>
                <w:sz w:val="18"/>
                <w:szCs w:val="18"/>
              </w:rPr>
              <w:t>Бюджет Пензенской области</w:t>
            </w:r>
          </w:p>
        </w:tc>
        <w:tc>
          <w:tcPr>
            <w:tcW w:w="948"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rPr>
                <w:color w:val="FF0000"/>
                <w:sz w:val="18"/>
                <w:szCs w:val="18"/>
              </w:rPr>
            </w:pPr>
          </w:p>
        </w:tc>
        <w:tc>
          <w:tcPr>
            <w:tcW w:w="783" w:type="dxa"/>
          </w:tcPr>
          <w:p w:rsidR="007220F4" w:rsidRPr="007220F4" w:rsidRDefault="007220F4" w:rsidP="007220F4">
            <w:pPr>
              <w:rPr>
                <w:color w:val="FF0000"/>
                <w:sz w:val="18"/>
                <w:szCs w:val="18"/>
              </w:rPr>
            </w:pPr>
          </w:p>
        </w:tc>
        <w:tc>
          <w:tcPr>
            <w:tcW w:w="783" w:type="dxa"/>
          </w:tcPr>
          <w:p w:rsidR="007220F4" w:rsidRPr="007220F4" w:rsidRDefault="007220F4" w:rsidP="007220F4">
            <w:pPr>
              <w:rPr>
                <w:color w:val="FF0000"/>
                <w:sz w:val="18"/>
                <w:szCs w:val="18"/>
              </w:rPr>
            </w:pPr>
          </w:p>
        </w:tc>
        <w:tc>
          <w:tcPr>
            <w:tcW w:w="783" w:type="dxa"/>
          </w:tcPr>
          <w:p w:rsidR="007220F4" w:rsidRPr="007220F4" w:rsidRDefault="007220F4" w:rsidP="007220F4">
            <w:pPr>
              <w:rPr>
                <w:color w:val="FF0000"/>
                <w:sz w:val="18"/>
                <w:szCs w:val="18"/>
              </w:rPr>
            </w:pPr>
          </w:p>
        </w:tc>
      </w:tr>
      <w:tr w:rsidR="007220F4" w:rsidRPr="007220F4" w:rsidTr="002743EC">
        <w:trPr>
          <w:jc w:val="center"/>
        </w:trPr>
        <w:tc>
          <w:tcPr>
            <w:tcW w:w="574" w:type="dxa"/>
            <w:vMerge/>
          </w:tcPr>
          <w:p w:rsidR="007220F4" w:rsidRPr="007220F4" w:rsidRDefault="007220F4" w:rsidP="007220F4">
            <w:pPr>
              <w:jc w:val="cente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center"/>
              <w:rPr>
                <w:color w:val="000000"/>
                <w:sz w:val="18"/>
                <w:szCs w:val="18"/>
              </w:rPr>
            </w:pPr>
          </w:p>
        </w:tc>
        <w:tc>
          <w:tcPr>
            <w:tcW w:w="2042" w:type="dxa"/>
          </w:tcPr>
          <w:p w:rsidR="007220F4" w:rsidRPr="007220F4" w:rsidRDefault="007220F4" w:rsidP="007220F4">
            <w:pPr>
              <w:rPr>
                <w:color w:val="000000"/>
                <w:sz w:val="18"/>
                <w:szCs w:val="18"/>
              </w:rPr>
            </w:pPr>
            <w:r w:rsidRPr="007220F4">
              <w:rPr>
                <w:sz w:val="18"/>
                <w:szCs w:val="18"/>
              </w:rPr>
              <w:t>федерального бюджета</w:t>
            </w:r>
          </w:p>
        </w:tc>
        <w:tc>
          <w:tcPr>
            <w:tcW w:w="948" w:type="dxa"/>
            <w:vAlign w:val="center"/>
          </w:tcPr>
          <w:p w:rsidR="007220F4" w:rsidRPr="007220F4" w:rsidRDefault="007220F4" w:rsidP="007220F4">
            <w:pPr>
              <w:jc w:val="center"/>
              <w:rPr>
                <w:color w:val="000000"/>
                <w:sz w:val="18"/>
                <w:szCs w:val="18"/>
              </w:rPr>
            </w:pPr>
            <w:r w:rsidRPr="007220F4">
              <w:rPr>
                <w:color w:val="000000"/>
                <w:sz w:val="18"/>
                <w:szCs w:val="18"/>
              </w:rPr>
              <w:t>80,300</w:t>
            </w:r>
          </w:p>
        </w:tc>
        <w:tc>
          <w:tcPr>
            <w:tcW w:w="783" w:type="dxa"/>
          </w:tcPr>
          <w:p w:rsidR="007220F4" w:rsidRPr="007220F4" w:rsidRDefault="007220F4" w:rsidP="007220F4">
            <w:pPr>
              <w:jc w:val="center"/>
              <w:rPr>
                <w:color w:val="000000"/>
                <w:sz w:val="18"/>
                <w:szCs w:val="18"/>
              </w:rPr>
            </w:pPr>
            <w:r w:rsidRPr="007220F4">
              <w:rPr>
                <w:color w:val="000000"/>
                <w:sz w:val="18"/>
                <w:szCs w:val="18"/>
              </w:rPr>
              <w:t>80,900</w:t>
            </w:r>
          </w:p>
        </w:tc>
        <w:tc>
          <w:tcPr>
            <w:tcW w:w="783" w:type="dxa"/>
          </w:tcPr>
          <w:p w:rsidR="007220F4" w:rsidRPr="007220F4" w:rsidRDefault="007220F4" w:rsidP="007220F4">
            <w:pPr>
              <w:rPr>
                <w:color w:val="000000"/>
                <w:sz w:val="18"/>
                <w:szCs w:val="18"/>
              </w:rPr>
            </w:pPr>
            <w:r w:rsidRPr="007220F4">
              <w:rPr>
                <w:color w:val="000000"/>
                <w:sz w:val="18"/>
                <w:szCs w:val="18"/>
              </w:rPr>
              <w:t>81,500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r>
      <w:tr w:rsidR="007220F4" w:rsidRPr="007220F4" w:rsidTr="002743EC">
        <w:trPr>
          <w:jc w:val="center"/>
        </w:trPr>
        <w:tc>
          <w:tcPr>
            <w:tcW w:w="574" w:type="dxa"/>
            <w:vMerge/>
          </w:tcPr>
          <w:p w:rsidR="007220F4" w:rsidRPr="007220F4" w:rsidRDefault="007220F4" w:rsidP="007220F4">
            <w:pPr>
              <w:jc w:val="cente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center"/>
              <w:rPr>
                <w:color w:val="000000"/>
                <w:sz w:val="18"/>
                <w:szCs w:val="18"/>
              </w:rPr>
            </w:pPr>
          </w:p>
        </w:tc>
        <w:tc>
          <w:tcPr>
            <w:tcW w:w="2042" w:type="dxa"/>
          </w:tcPr>
          <w:p w:rsidR="007220F4" w:rsidRPr="007220F4" w:rsidRDefault="007220F4" w:rsidP="007220F4">
            <w:pPr>
              <w:rPr>
                <w:color w:val="000000"/>
                <w:sz w:val="18"/>
                <w:szCs w:val="18"/>
              </w:rPr>
            </w:pPr>
            <w:r w:rsidRPr="007220F4">
              <w:rPr>
                <w:sz w:val="18"/>
                <w:szCs w:val="18"/>
              </w:rPr>
              <w:t>внебюджетные источники</w:t>
            </w:r>
          </w:p>
        </w:tc>
        <w:tc>
          <w:tcPr>
            <w:tcW w:w="948"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val="restart"/>
          </w:tcPr>
          <w:p w:rsidR="007220F4" w:rsidRPr="007220F4" w:rsidRDefault="007220F4" w:rsidP="007220F4">
            <w:pPr>
              <w:rPr>
                <w:color w:val="000000"/>
                <w:sz w:val="18"/>
                <w:szCs w:val="18"/>
              </w:rPr>
            </w:pPr>
            <w:r w:rsidRPr="007220F4">
              <w:rPr>
                <w:color w:val="000000"/>
                <w:sz w:val="18"/>
                <w:szCs w:val="18"/>
              </w:rPr>
              <w:t>1.</w:t>
            </w:r>
          </w:p>
        </w:tc>
        <w:tc>
          <w:tcPr>
            <w:tcW w:w="851" w:type="dxa"/>
            <w:vMerge w:val="restart"/>
          </w:tcPr>
          <w:p w:rsidR="007220F4" w:rsidRPr="007220F4" w:rsidRDefault="007220F4" w:rsidP="007220F4">
            <w:pPr>
              <w:rPr>
                <w:color w:val="000000"/>
                <w:sz w:val="18"/>
                <w:szCs w:val="18"/>
              </w:rPr>
            </w:pPr>
            <w:r w:rsidRPr="007220F4">
              <w:rPr>
                <w:color w:val="000000"/>
                <w:sz w:val="18"/>
                <w:szCs w:val="18"/>
              </w:rPr>
              <w:t>Подпрограмма 1</w:t>
            </w:r>
          </w:p>
          <w:p w:rsidR="007220F4" w:rsidRPr="007220F4" w:rsidRDefault="007220F4" w:rsidP="007220F4">
            <w:pPr>
              <w:jc w:val="center"/>
              <w:rPr>
                <w:color w:val="000000"/>
                <w:sz w:val="18"/>
                <w:szCs w:val="18"/>
              </w:rPr>
            </w:pPr>
          </w:p>
        </w:tc>
        <w:tc>
          <w:tcPr>
            <w:tcW w:w="1888" w:type="dxa"/>
            <w:vMerge w:val="restart"/>
          </w:tcPr>
          <w:p w:rsidR="007220F4" w:rsidRPr="007220F4" w:rsidRDefault="007220F4" w:rsidP="007220F4">
            <w:pPr>
              <w:rPr>
                <w:color w:val="000000"/>
                <w:sz w:val="18"/>
                <w:szCs w:val="18"/>
              </w:rPr>
            </w:pPr>
            <w:r w:rsidRPr="007220F4">
              <w:rPr>
                <w:color w:val="000000"/>
                <w:sz w:val="18"/>
                <w:szCs w:val="18"/>
              </w:rPr>
              <w:t xml:space="preserve">Осуществление переданных полномочий Российской Федерации по первичному воинскому учету на территориях, где отсутствуют военные </w:t>
            </w:r>
          </w:p>
        </w:tc>
        <w:tc>
          <w:tcPr>
            <w:tcW w:w="2042" w:type="dxa"/>
          </w:tcPr>
          <w:p w:rsidR="007220F4" w:rsidRPr="007220F4" w:rsidRDefault="007220F4" w:rsidP="007220F4">
            <w:pPr>
              <w:rPr>
                <w:color w:val="000000"/>
                <w:sz w:val="18"/>
                <w:szCs w:val="18"/>
              </w:rPr>
            </w:pPr>
            <w:r w:rsidRPr="007220F4">
              <w:rPr>
                <w:color w:val="000000"/>
                <w:sz w:val="18"/>
                <w:szCs w:val="18"/>
              </w:rPr>
              <w:t>всего</w:t>
            </w:r>
          </w:p>
        </w:tc>
        <w:tc>
          <w:tcPr>
            <w:tcW w:w="948" w:type="dxa"/>
            <w:vAlign w:val="center"/>
          </w:tcPr>
          <w:p w:rsidR="007220F4" w:rsidRPr="007220F4" w:rsidRDefault="007220F4" w:rsidP="007220F4">
            <w:pPr>
              <w:jc w:val="center"/>
              <w:rPr>
                <w:color w:val="000000"/>
                <w:sz w:val="18"/>
                <w:szCs w:val="18"/>
              </w:rPr>
            </w:pPr>
            <w:r w:rsidRPr="007220F4">
              <w:rPr>
                <w:color w:val="000000"/>
                <w:sz w:val="18"/>
                <w:szCs w:val="18"/>
              </w:rPr>
              <w:t>80,300</w:t>
            </w:r>
          </w:p>
        </w:tc>
        <w:tc>
          <w:tcPr>
            <w:tcW w:w="783" w:type="dxa"/>
          </w:tcPr>
          <w:p w:rsidR="007220F4" w:rsidRPr="007220F4" w:rsidRDefault="007220F4" w:rsidP="007220F4">
            <w:pPr>
              <w:jc w:val="center"/>
              <w:rPr>
                <w:color w:val="000000"/>
                <w:sz w:val="18"/>
                <w:szCs w:val="18"/>
              </w:rPr>
            </w:pPr>
            <w:r w:rsidRPr="007220F4">
              <w:rPr>
                <w:color w:val="000000"/>
                <w:sz w:val="18"/>
                <w:szCs w:val="18"/>
              </w:rPr>
              <w:t>80,900</w:t>
            </w:r>
          </w:p>
        </w:tc>
        <w:tc>
          <w:tcPr>
            <w:tcW w:w="783" w:type="dxa"/>
          </w:tcPr>
          <w:p w:rsidR="007220F4" w:rsidRPr="007220F4" w:rsidRDefault="007220F4" w:rsidP="007220F4">
            <w:pPr>
              <w:rPr>
                <w:color w:val="000000"/>
                <w:sz w:val="18"/>
                <w:szCs w:val="18"/>
              </w:rPr>
            </w:pPr>
            <w:r w:rsidRPr="007220F4">
              <w:rPr>
                <w:color w:val="000000"/>
                <w:sz w:val="18"/>
                <w:szCs w:val="18"/>
              </w:rPr>
              <w:t>81,500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 xml:space="preserve">бюджет Мошковского сельсовета Бековского района Пензенской области   </w:t>
            </w:r>
          </w:p>
        </w:tc>
        <w:tc>
          <w:tcPr>
            <w:tcW w:w="948"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pStyle w:val="ConsPlusCell"/>
              <w:rPr>
                <w:rFonts w:ascii="Times New Roman" w:hAnsi="Times New Roman" w:cs="Times New Roman"/>
                <w:sz w:val="18"/>
                <w:szCs w:val="18"/>
              </w:rPr>
            </w:pPr>
            <w:r w:rsidRPr="007220F4">
              <w:rPr>
                <w:rFonts w:ascii="Times New Roman" w:hAnsi="Times New Roman" w:cs="Times New Roman"/>
                <w:sz w:val="18"/>
                <w:szCs w:val="18"/>
              </w:rPr>
              <w:t>бюджет Пензенской области</w:t>
            </w:r>
          </w:p>
        </w:tc>
        <w:tc>
          <w:tcPr>
            <w:tcW w:w="948"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pStyle w:val="ConsPlusCell"/>
              <w:rPr>
                <w:rFonts w:ascii="Times New Roman" w:hAnsi="Times New Roman" w:cs="Times New Roman"/>
                <w:sz w:val="18"/>
                <w:szCs w:val="18"/>
              </w:rPr>
            </w:pPr>
            <w:r w:rsidRPr="007220F4">
              <w:rPr>
                <w:rFonts w:ascii="Times New Roman" w:hAnsi="Times New Roman" w:cs="Times New Roman"/>
                <w:sz w:val="18"/>
                <w:szCs w:val="18"/>
              </w:rPr>
              <w:t>федеральный бюджет</w:t>
            </w:r>
          </w:p>
        </w:tc>
        <w:tc>
          <w:tcPr>
            <w:tcW w:w="948" w:type="dxa"/>
            <w:vAlign w:val="center"/>
          </w:tcPr>
          <w:p w:rsidR="007220F4" w:rsidRPr="007220F4" w:rsidRDefault="007220F4" w:rsidP="007220F4">
            <w:pPr>
              <w:jc w:val="center"/>
              <w:rPr>
                <w:color w:val="000000"/>
                <w:sz w:val="18"/>
                <w:szCs w:val="18"/>
              </w:rPr>
            </w:pPr>
            <w:r w:rsidRPr="007220F4">
              <w:rPr>
                <w:color w:val="000000"/>
                <w:sz w:val="18"/>
                <w:szCs w:val="18"/>
              </w:rPr>
              <w:t>80,300</w:t>
            </w:r>
          </w:p>
        </w:tc>
        <w:tc>
          <w:tcPr>
            <w:tcW w:w="783" w:type="dxa"/>
          </w:tcPr>
          <w:p w:rsidR="007220F4" w:rsidRPr="007220F4" w:rsidRDefault="007220F4" w:rsidP="007220F4">
            <w:pPr>
              <w:jc w:val="center"/>
              <w:rPr>
                <w:color w:val="000000"/>
                <w:sz w:val="18"/>
                <w:szCs w:val="18"/>
              </w:rPr>
            </w:pPr>
            <w:r w:rsidRPr="007220F4">
              <w:rPr>
                <w:color w:val="000000"/>
                <w:sz w:val="18"/>
                <w:szCs w:val="18"/>
              </w:rPr>
              <w:t>80,900</w:t>
            </w:r>
          </w:p>
        </w:tc>
        <w:tc>
          <w:tcPr>
            <w:tcW w:w="783" w:type="dxa"/>
          </w:tcPr>
          <w:p w:rsidR="007220F4" w:rsidRPr="007220F4" w:rsidRDefault="007220F4" w:rsidP="007220F4">
            <w:pPr>
              <w:rPr>
                <w:color w:val="000000"/>
                <w:sz w:val="18"/>
                <w:szCs w:val="18"/>
              </w:rPr>
            </w:pPr>
            <w:r w:rsidRPr="007220F4">
              <w:rPr>
                <w:color w:val="000000"/>
                <w:sz w:val="18"/>
                <w:szCs w:val="18"/>
              </w:rPr>
              <w:t>81,500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pStyle w:val="ConsPlusCell"/>
              <w:rPr>
                <w:rFonts w:ascii="Times New Roman" w:hAnsi="Times New Roman" w:cs="Times New Roman"/>
                <w:sz w:val="18"/>
                <w:szCs w:val="18"/>
              </w:rPr>
            </w:pPr>
            <w:r w:rsidRPr="007220F4">
              <w:rPr>
                <w:rFonts w:ascii="Times New Roman" w:hAnsi="Times New Roman" w:cs="Times New Roman"/>
                <w:sz w:val="18"/>
                <w:szCs w:val="18"/>
              </w:rPr>
              <w:t>внебюджетные источники</w:t>
            </w:r>
          </w:p>
        </w:tc>
        <w:tc>
          <w:tcPr>
            <w:tcW w:w="948"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c>
          <w:tcPr>
            <w:tcW w:w="783" w:type="dxa"/>
            <w:vAlign w:val="center"/>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val="restart"/>
          </w:tcPr>
          <w:p w:rsidR="007220F4" w:rsidRPr="007220F4" w:rsidRDefault="007220F4" w:rsidP="007220F4">
            <w:pPr>
              <w:rPr>
                <w:color w:val="000000"/>
                <w:sz w:val="18"/>
                <w:szCs w:val="18"/>
              </w:rPr>
            </w:pPr>
            <w:r w:rsidRPr="007220F4">
              <w:rPr>
                <w:color w:val="000000"/>
                <w:sz w:val="18"/>
                <w:szCs w:val="18"/>
              </w:rPr>
              <w:t>1.1.</w:t>
            </w:r>
          </w:p>
        </w:tc>
        <w:tc>
          <w:tcPr>
            <w:tcW w:w="851" w:type="dxa"/>
            <w:vMerge w:val="restart"/>
          </w:tcPr>
          <w:p w:rsidR="007220F4" w:rsidRPr="007220F4" w:rsidRDefault="007220F4" w:rsidP="007220F4">
            <w:pPr>
              <w:rPr>
                <w:color w:val="000000"/>
                <w:sz w:val="18"/>
                <w:szCs w:val="18"/>
              </w:rPr>
            </w:pPr>
            <w:r w:rsidRPr="007220F4">
              <w:rPr>
                <w:color w:val="000000"/>
                <w:sz w:val="18"/>
                <w:szCs w:val="18"/>
              </w:rPr>
              <w:t>Основное мероприятие</w:t>
            </w:r>
          </w:p>
        </w:tc>
        <w:tc>
          <w:tcPr>
            <w:tcW w:w="1888" w:type="dxa"/>
            <w:vMerge w:val="restart"/>
          </w:tcPr>
          <w:p w:rsidR="007220F4" w:rsidRPr="007220F4" w:rsidRDefault="007220F4" w:rsidP="007220F4">
            <w:pPr>
              <w:rPr>
                <w:color w:val="000000"/>
                <w:sz w:val="18"/>
                <w:szCs w:val="18"/>
              </w:rPr>
            </w:pPr>
            <w:r w:rsidRPr="007220F4">
              <w:rPr>
                <w:sz w:val="18"/>
                <w:szCs w:val="18"/>
              </w:rPr>
              <w:t>Организация и осуществление мероприятий по мобилизационной подготовке на территории поселения за счет средств Федерального бюджета</w:t>
            </w:r>
          </w:p>
        </w:tc>
        <w:tc>
          <w:tcPr>
            <w:tcW w:w="2042" w:type="dxa"/>
          </w:tcPr>
          <w:p w:rsidR="007220F4" w:rsidRPr="007220F4" w:rsidRDefault="007220F4" w:rsidP="007220F4">
            <w:pPr>
              <w:rPr>
                <w:color w:val="000000"/>
                <w:sz w:val="18"/>
                <w:szCs w:val="18"/>
              </w:rPr>
            </w:pPr>
            <w:r w:rsidRPr="007220F4">
              <w:rPr>
                <w:color w:val="000000"/>
                <w:sz w:val="18"/>
                <w:szCs w:val="18"/>
              </w:rPr>
              <w:t>всего</w:t>
            </w:r>
          </w:p>
        </w:tc>
        <w:tc>
          <w:tcPr>
            <w:tcW w:w="948" w:type="dxa"/>
            <w:vAlign w:val="center"/>
          </w:tcPr>
          <w:p w:rsidR="007220F4" w:rsidRPr="007220F4" w:rsidRDefault="007220F4" w:rsidP="007220F4">
            <w:pPr>
              <w:jc w:val="center"/>
              <w:rPr>
                <w:color w:val="000000"/>
                <w:sz w:val="18"/>
                <w:szCs w:val="18"/>
              </w:rPr>
            </w:pPr>
            <w:r w:rsidRPr="007220F4">
              <w:rPr>
                <w:color w:val="000000"/>
                <w:sz w:val="18"/>
                <w:szCs w:val="18"/>
              </w:rPr>
              <w:t>80,300</w:t>
            </w:r>
          </w:p>
        </w:tc>
        <w:tc>
          <w:tcPr>
            <w:tcW w:w="783" w:type="dxa"/>
          </w:tcPr>
          <w:p w:rsidR="007220F4" w:rsidRPr="007220F4" w:rsidRDefault="007220F4" w:rsidP="007220F4">
            <w:pPr>
              <w:jc w:val="center"/>
              <w:rPr>
                <w:color w:val="000000"/>
                <w:sz w:val="18"/>
                <w:szCs w:val="18"/>
              </w:rPr>
            </w:pPr>
            <w:r w:rsidRPr="007220F4">
              <w:rPr>
                <w:color w:val="000000"/>
                <w:sz w:val="18"/>
                <w:szCs w:val="18"/>
              </w:rPr>
              <w:t>80,900</w:t>
            </w:r>
          </w:p>
        </w:tc>
        <w:tc>
          <w:tcPr>
            <w:tcW w:w="783" w:type="dxa"/>
          </w:tcPr>
          <w:p w:rsidR="007220F4" w:rsidRPr="007220F4" w:rsidRDefault="007220F4" w:rsidP="007220F4">
            <w:pPr>
              <w:rPr>
                <w:color w:val="000000"/>
                <w:sz w:val="18"/>
                <w:szCs w:val="18"/>
              </w:rPr>
            </w:pPr>
            <w:r w:rsidRPr="007220F4">
              <w:rPr>
                <w:color w:val="000000"/>
                <w:sz w:val="18"/>
                <w:szCs w:val="18"/>
              </w:rPr>
              <w:t>81,500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rPr>
                <w:color w:val="000000"/>
                <w:sz w:val="18"/>
                <w:szCs w:val="18"/>
              </w:rPr>
            </w:pPr>
          </w:p>
        </w:tc>
        <w:tc>
          <w:tcPr>
            <w:tcW w:w="1888" w:type="dxa"/>
            <w:vMerge/>
          </w:tcPr>
          <w:p w:rsidR="007220F4" w:rsidRPr="007220F4" w:rsidRDefault="007220F4" w:rsidP="007220F4">
            <w:pPr>
              <w:rPr>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 xml:space="preserve">бюджет Мошковского сельсовета Бековского района Пензенской области   </w:t>
            </w:r>
          </w:p>
        </w:tc>
        <w:tc>
          <w:tcPr>
            <w:tcW w:w="948"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rPr>
                <w:color w:val="000000"/>
                <w:sz w:val="18"/>
                <w:szCs w:val="18"/>
              </w:rPr>
            </w:pPr>
          </w:p>
        </w:tc>
        <w:tc>
          <w:tcPr>
            <w:tcW w:w="1888" w:type="dxa"/>
            <w:vMerge/>
          </w:tcPr>
          <w:p w:rsidR="007220F4" w:rsidRPr="007220F4" w:rsidRDefault="007220F4" w:rsidP="007220F4">
            <w:pPr>
              <w:rPr>
                <w:sz w:val="18"/>
                <w:szCs w:val="18"/>
              </w:rPr>
            </w:pPr>
          </w:p>
        </w:tc>
        <w:tc>
          <w:tcPr>
            <w:tcW w:w="2042" w:type="dxa"/>
          </w:tcPr>
          <w:p w:rsidR="007220F4" w:rsidRPr="007220F4" w:rsidRDefault="007220F4" w:rsidP="007220F4">
            <w:pPr>
              <w:pStyle w:val="ConsPlusCell"/>
              <w:rPr>
                <w:rFonts w:ascii="Times New Roman" w:hAnsi="Times New Roman" w:cs="Times New Roman"/>
                <w:sz w:val="18"/>
                <w:szCs w:val="18"/>
              </w:rPr>
            </w:pPr>
            <w:r w:rsidRPr="007220F4">
              <w:rPr>
                <w:rFonts w:ascii="Times New Roman" w:hAnsi="Times New Roman" w:cs="Times New Roman"/>
                <w:sz w:val="18"/>
                <w:szCs w:val="18"/>
              </w:rPr>
              <w:t>бюджет Пензенской области</w:t>
            </w:r>
          </w:p>
        </w:tc>
        <w:tc>
          <w:tcPr>
            <w:tcW w:w="948" w:type="dxa"/>
            <w:vAlign w:val="center"/>
          </w:tcPr>
          <w:p w:rsidR="007220F4" w:rsidRPr="007220F4" w:rsidRDefault="007220F4" w:rsidP="007220F4">
            <w:pPr>
              <w:jc w:val="center"/>
              <w:rPr>
                <w:color w:val="FF0000"/>
                <w:sz w:val="18"/>
                <w:szCs w:val="18"/>
              </w:rPr>
            </w:pPr>
          </w:p>
        </w:tc>
        <w:tc>
          <w:tcPr>
            <w:tcW w:w="783" w:type="dxa"/>
            <w:vAlign w:val="center"/>
          </w:tcPr>
          <w:p w:rsidR="007220F4" w:rsidRPr="007220F4" w:rsidRDefault="007220F4" w:rsidP="007220F4">
            <w:pPr>
              <w:jc w:val="center"/>
              <w:rPr>
                <w:color w:val="FF0000"/>
                <w:sz w:val="18"/>
                <w:szCs w:val="18"/>
              </w:rPr>
            </w:pPr>
          </w:p>
        </w:tc>
        <w:tc>
          <w:tcPr>
            <w:tcW w:w="783" w:type="dxa"/>
            <w:vAlign w:val="center"/>
          </w:tcPr>
          <w:p w:rsidR="007220F4" w:rsidRPr="007220F4" w:rsidRDefault="007220F4" w:rsidP="007220F4">
            <w:pPr>
              <w:jc w:val="center"/>
              <w:rPr>
                <w:color w:val="FF0000"/>
                <w:sz w:val="18"/>
                <w:szCs w:val="18"/>
              </w:rPr>
            </w:pPr>
          </w:p>
        </w:tc>
        <w:tc>
          <w:tcPr>
            <w:tcW w:w="783" w:type="dxa"/>
            <w:vAlign w:val="center"/>
          </w:tcPr>
          <w:p w:rsidR="007220F4" w:rsidRPr="007220F4" w:rsidRDefault="007220F4" w:rsidP="007220F4">
            <w:pPr>
              <w:jc w:val="center"/>
              <w:rPr>
                <w:color w:val="FF0000"/>
                <w:sz w:val="18"/>
                <w:szCs w:val="18"/>
              </w:rPr>
            </w:pPr>
          </w:p>
        </w:tc>
        <w:tc>
          <w:tcPr>
            <w:tcW w:w="783" w:type="dxa"/>
            <w:vAlign w:val="center"/>
          </w:tcPr>
          <w:p w:rsidR="007220F4" w:rsidRPr="007220F4" w:rsidRDefault="007220F4" w:rsidP="007220F4">
            <w:pPr>
              <w:jc w:val="center"/>
              <w:rPr>
                <w:color w:val="FF0000"/>
                <w:sz w:val="18"/>
                <w:szCs w:val="18"/>
              </w:rPr>
            </w:pPr>
          </w:p>
        </w:tc>
        <w:tc>
          <w:tcPr>
            <w:tcW w:w="783" w:type="dxa"/>
            <w:vAlign w:val="center"/>
          </w:tcPr>
          <w:p w:rsidR="007220F4" w:rsidRPr="007220F4" w:rsidRDefault="007220F4" w:rsidP="007220F4">
            <w:pPr>
              <w:jc w:val="center"/>
              <w:rPr>
                <w:color w:val="FF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rPr>
                <w:color w:val="000000"/>
                <w:sz w:val="18"/>
                <w:szCs w:val="18"/>
              </w:rPr>
            </w:pPr>
          </w:p>
        </w:tc>
        <w:tc>
          <w:tcPr>
            <w:tcW w:w="1888" w:type="dxa"/>
            <w:vMerge/>
          </w:tcPr>
          <w:p w:rsidR="007220F4" w:rsidRPr="007220F4" w:rsidRDefault="007220F4" w:rsidP="007220F4">
            <w:pPr>
              <w:rPr>
                <w:sz w:val="18"/>
                <w:szCs w:val="18"/>
              </w:rPr>
            </w:pPr>
          </w:p>
        </w:tc>
        <w:tc>
          <w:tcPr>
            <w:tcW w:w="2042" w:type="dxa"/>
          </w:tcPr>
          <w:p w:rsidR="007220F4" w:rsidRPr="007220F4" w:rsidRDefault="007220F4" w:rsidP="007220F4">
            <w:pPr>
              <w:pStyle w:val="ConsPlusCell"/>
              <w:rPr>
                <w:rFonts w:ascii="Times New Roman" w:hAnsi="Times New Roman" w:cs="Times New Roman"/>
                <w:sz w:val="18"/>
                <w:szCs w:val="18"/>
              </w:rPr>
            </w:pPr>
            <w:r w:rsidRPr="007220F4">
              <w:rPr>
                <w:rFonts w:ascii="Times New Roman" w:hAnsi="Times New Roman" w:cs="Times New Roman"/>
                <w:sz w:val="18"/>
                <w:szCs w:val="18"/>
              </w:rPr>
              <w:t>федеральный бюджет</w:t>
            </w:r>
          </w:p>
        </w:tc>
        <w:tc>
          <w:tcPr>
            <w:tcW w:w="948" w:type="dxa"/>
            <w:vAlign w:val="center"/>
          </w:tcPr>
          <w:p w:rsidR="007220F4" w:rsidRPr="007220F4" w:rsidRDefault="007220F4" w:rsidP="007220F4">
            <w:pPr>
              <w:jc w:val="center"/>
              <w:rPr>
                <w:color w:val="000000"/>
                <w:sz w:val="18"/>
                <w:szCs w:val="18"/>
              </w:rPr>
            </w:pPr>
            <w:r w:rsidRPr="007220F4">
              <w:rPr>
                <w:color w:val="000000"/>
                <w:sz w:val="18"/>
                <w:szCs w:val="18"/>
              </w:rPr>
              <w:t>80,300</w:t>
            </w:r>
          </w:p>
        </w:tc>
        <w:tc>
          <w:tcPr>
            <w:tcW w:w="783" w:type="dxa"/>
          </w:tcPr>
          <w:p w:rsidR="007220F4" w:rsidRPr="007220F4" w:rsidRDefault="007220F4" w:rsidP="007220F4">
            <w:pPr>
              <w:jc w:val="center"/>
              <w:rPr>
                <w:color w:val="000000"/>
                <w:sz w:val="18"/>
                <w:szCs w:val="18"/>
              </w:rPr>
            </w:pPr>
            <w:r w:rsidRPr="007220F4">
              <w:rPr>
                <w:color w:val="000000"/>
                <w:sz w:val="18"/>
                <w:szCs w:val="18"/>
              </w:rPr>
              <w:t>80,900</w:t>
            </w:r>
          </w:p>
        </w:tc>
        <w:tc>
          <w:tcPr>
            <w:tcW w:w="783" w:type="dxa"/>
          </w:tcPr>
          <w:p w:rsidR="007220F4" w:rsidRPr="007220F4" w:rsidRDefault="007220F4" w:rsidP="007220F4">
            <w:pPr>
              <w:rPr>
                <w:color w:val="000000"/>
                <w:sz w:val="18"/>
                <w:szCs w:val="18"/>
              </w:rPr>
            </w:pPr>
            <w:r w:rsidRPr="007220F4">
              <w:rPr>
                <w:color w:val="000000"/>
                <w:sz w:val="18"/>
                <w:szCs w:val="18"/>
              </w:rPr>
              <w:t>81,500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c>
          <w:tcPr>
            <w:tcW w:w="783" w:type="dxa"/>
          </w:tcPr>
          <w:p w:rsidR="007220F4" w:rsidRPr="007220F4" w:rsidRDefault="007220F4" w:rsidP="007220F4">
            <w:pPr>
              <w:rPr>
                <w:color w:val="000000"/>
                <w:sz w:val="18"/>
                <w:szCs w:val="18"/>
              </w:rPr>
            </w:pPr>
            <w:r w:rsidRPr="007220F4">
              <w:rPr>
                <w:color w:val="000000"/>
                <w:sz w:val="18"/>
                <w:szCs w:val="18"/>
              </w:rPr>
              <w:t>84,600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rPr>
                <w:color w:val="000000"/>
                <w:sz w:val="18"/>
                <w:szCs w:val="18"/>
              </w:rPr>
            </w:pPr>
          </w:p>
        </w:tc>
        <w:tc>
          <w:tcPr>
            <w:tcW w:w="1888" w:type="dxa"/>
            <w:vMerge/>
          </w:tcPr>
          <w:p w:rsidR="007220F4" w:rsidRPr="007220F4" w:rsidRDefault="007220F4" w:rsidP="007220F4">
            <w:pPr>
              <w:rPr>
                <w:sz w:val="18"/>
                <w:szCs w:val="18"/>
              </w:rPr>
            </w:pPr>
          </w:p>
        </w:tc>
        <w:tc>
          <w:tcPr>
            <w:tcW w:w="2042" w:type="dxa"/>
          </w:tcPr>
          <w:p w:rsidR="007220F4" w:rsidRPr="007220F4" w:rsidRDefault="007220F4" w:rsidP="007220F4">
            <w:pPr>
              <w:rPr>
                <w:color w:val="000000"/>
                <w:sz w:val="18"/>
                <w:szCs w:val="18"/>
              </w:rPr>
            </w:pPr>
            <w:r w:rsidRPr="007220F4">
              <w:rPr>
                <w:sz w:val="18"/>
                <w:szCs w:val="18"/>
              </w:rPr>
              <w:t>внебюджетные источники</w:t>
            </w:r>
          </w:p>
        </w:tc>
        <w:tc>
          <w:tcPr>
            <w:tcW w:w="948"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r>
      <w:tr w:rsidR="007220F4" w:rsidRPr="007220F4" w:rsidTr="002743EC">
        <w:trPr>
          <w:trHeight w:val="77"/>
          <w:jc w:val="center"/>
        </w:trPr>
        <w:tc>
          <w:tcPr>
            <w:tcW w:w="574" w:type="dxa"/>
            <w:vMerge w:val="restart"/>
          </w:tcPr>
          <w:p w:rsidR="007220F4" w:rsidRPr="007220F4" w:rsidRDefault="007220F4" w:rsidP="007220F4">
            <w:pPr>
              <w:rPr>
                <w:color w:val="000000"/>
                <w:sz w:val="18"/>
                <w:szCs w:val="18"/>
              </w:rPr>
            </w:pPr>
            <w:r w:rsidRPr="007220F4">
              <w:rPr>
                <w:color w:val="000000"/>
                <w:sz w:val="18"/>
                <w:szCs w:val="18"/>
              </w:rPr>
              <w:t>2.</w:t>
            </w:r>
          </w:p>
        </w:tc>
        <w:tc>
          <w:tcPr>
            <w:tcW w:w="851" w:type="dxa"/>
            <w:vMerge w:val="restart"/>
          </w:tcPr>
          <w:p w:rsidR="007220F4" w:rsidRPr="007220F4" w:rsidRDefault="007220F4" w:rsidP="007220F4">
            <w:pPr>
              <w:jc w:val="center"/>
              <w:rPr>
                <w:color w:val="000000"/>
                <w:sz w:val="18"/>
                <w:szCs w:val="18"/>
              </w:rPr>
            </w:pPr>
            <w:r w:rsidRPr="007220F4">
              <w:rPr>
                <w:color w:val="000000"/>
                <w:sz w:val="18"/>
                <w:szCs w:val="18"/>
              </w:rPr>
              <w:t>Подпрограмма 2</w:t>
            </w:r>
          </w:p>
          <w:p w:rsidR="007220F4" w:rsidRPr="007220F4" w:rsidRDefault="007220F4" w:rsidP="007220F4">
            <w:pPr>
              <w:jc w:val="center"/>
              <w:rPr>
                <w:color w:val="000000"/>
                <w:sz w:val="18"/>
                <w:szCs w:val="18"/>
              </w:rPr>
            </w:pPr>
          </w:p>
        </w:tc>
        <w:tc>
          <w:tcPr>
            <w:tcW w:w="1888" w:type="dxa"/>
            <w:vMerge w:val="restart"/>
          </w:tcPr>
          <w:p w:rsidR="007220F4" w:rsidRPr="007220F4" w:rsidRDefault="007220F4" w:rsidP="007220F4">
            <w:pPr>
              <w:rPr>
                <w:color w:val="000000"/>
                <w:spacing w:val="-2"/>
                <w:sz w:val="18"/>
                <w:szCs w:val="18"/>
              </w:rPr>
            </w:pPr>
            <w:r w:rsidRPr="007220F4">
              <w:rPr>
                <w:sz w:val="18"/>
                <w:szCs w:val="18"/>
              </w:rPr>
              <w:t xml:space="preserve">Выборы депутатов Комитета местного самоуправления </w:t>
            </w:r>
            <w:r w:rsidRPr="007220F4">
              <w:rPr>
                <w:color w:val="000000"/>
                <w:sz w:val="18"/>
                <w:szCs w:val="18"/>
              </w:rPr>
              <w:t xml:space="preserve">Мошковского </w:t>
            </w:r>
            <w:r w:rsidRPr="007220F4">
              <w:rPr>
                <w:sz w:val="18"/>
                <w:szCs w:val="18"/>
              </w:rPr>
              <w:t xml:space="preserve">сельсовета </w:t>
            </w:r>
            <w:r w:rsidRPr="007220F4">
              <w:rPr>
                <w:sz w:val="18"/>
                <w:szCs w:val="18"/>
              </w:rPr>
              <w:lastRenderedPageBreak/>
              <w:t>Бековского района Пензенской области</w:t>
            </w:r>
          </w:p>
          <w:p w:rsidR="007220F4" w:rsidRPr="007220F4" w:rsidRDefault="007220F4" w:rsidP="007220F4">
            <w:pPr>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lastRenderedPageBreak/>
              <w:t>всего</w:t>
            </w:r>
          </w:p>
        </w:tc>
        <w:tc>
          <w:tcPr>
            <w:tcW w:w="948" w:type="dxa"/>
          </w:tcPr>
          <w:p w:rsidR="007220F4" w:rsidRPr="007220F4" w:rsidRDefault="007220F4" w:rsidP="007220F4">
            <w:pPr>
              <w:ind w:hanging="140"/>
              <w:jc w:val="center"/>
              <w:rPr>
                <w:color w:val="000000"/>
                <w:sz w:val="18"/>
                <w:szCs w:val="18"/>
              </w:rPr>
            </w:pPr>
            <w:r w:rsidRPr="007220F4">
              <w:rPr>
                <w:color w:val="000000"/>
                <w:sz w:val="18"/>
                <w:szCs w:val="18"/>
              </w:rPr>
              <w:t>50,000</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 xml:space="preserve">бюджет Мошковского сельсовета Бековского района Пензенской области   </w:t>
            </w:r>
          </w:p>
        </w:tc>
        <w:tc>
          <w:tcPr>
            <w:tcW w:w="948" w:type="dxa"/>
          </w:tcPr>
          <w:p w:rsidR="007220F4" w:rsidRPr="007220F4" w:rsidRDefault="007220F4" w:rsidP="007220F4">
            <w:pPr>
              <w:ind w:hanging="140"/>
              <w:jc w:val="center"/>
              <w:rPr>
                <w:color w:val="000000"/>
                <w:sz w:val="18"/>
                <w:szCs w:val="18"/>
              </w:rPr>
            </w:pPr>
            <w:r w:rsidRPr="007220F4">
              <w:rPr>
                <w:color w:val="000000"/>
                <w:sz w:val="18"/>
                <w:szCs w:val="18"/>
              </w:rPr>
              <w:t>50,000</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r>
      <w:tr w:rsidR="007220F4" w:rsidRPr="007220F4" w:rsidTr="00A50984">
        <w:trPr>
          <w:trHeight w:val="331"/>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sz w:val="18"/>
                <w:szCs w:val="18"/>
              </w:rPr>
            </w:pPr>
            <w:r w:rsidRPr="007220F4">
              <w:rPr>
                <w:sz w:val="18"/>
                <w:szCs w:val="18"/>
              </w:rPr>
              <w:t xml:space="preserve">бюджет Пензенской области  </w:t>
            </w:r>
          </w:p>
        </w:tc>
        <w:tc>
          <w:tcPr>
            <w:tcW w:w="948"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pStyle w:val="ConsPlusCell"/>
              <w:rPr>
                <w:rFonts w:ascii="Times New Roman" w:hAnsi="Times New Roman" w:cs="Times New Roman"/>
                <w:sz w:val="18"/>
                <w:szCs w:val="18"/>
              </w:rPr>
            </w:pPr>
            <w:r w:rsidRPr="007220F4">
              <w:rPr>
                <w:rFonts w:ascii="Times New Roman" w:hAnsi="Times New Roman" w:cs="Times New Roman"/>
                <w:sz w:val="18"/>
                <w:szCs w:val="18"/>
              </w:rPr>
              <w:t xml:space="preserve">федеральный бюджет </w:t>
            </w:r>
          </w:p>
        </w:tc>
        <w:tc>
          <w:tcPr>
            <w:tcW w:w="948"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иные источники</w:t>
            </w:r>
          </w:p>
        </w:tc>
        <w:tc>
          <w:tcPr>
            <w:tcW w:w="948"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r>
      <w:tr w:rsidR="007220F4" w:rsidRPr="007220F4" w:rsidTr="002743EC">
        <w:trPr>
          <w:jc w:val="center"/>
        </w:trPr>
        <w:tc>
          <w:tcPr>
            <w:tcW w:w="574" w:type="dxa"/>
            <w:vMerge w:val="restart"/>
          </w:tcPr>
          <w:p w:rsidR="007220F4" w:rsidRPr="007220F4" w:rsidRDefault="007220F4" w:rsidP="007220F4">
            <w:pPr>
              <w:rPr>
                <w:color w:val="000000"/>
                <w:sz w:val="18"/>
                <w:szCs w:val="18"/>
              </w:rPr>
            </w:pPr>
            <w:r w:rsidRPr="007220F4">
              <w:rPr>
                <w:color w:val="000000"/>
                <w:sz w:val="18"/>
                <w:szCs w:val="18"/>
              </w:rPr>
              <w:t>2.1.</w:t>
            </w:r>
          </w:p>
        </w:tc>
        <w:tc>
          <w:tcPr>
            <w:tcW w:w="851" w:type="dxa"/>
            <w:vMerge w:val="restart"/>
          </w:tcPr>
          <w:p w:rsidR="007220F4" w:rsidRPr="007220F4" w:rsidRDefault="007220F4" w:rsidP="007220F4">
            <w:pPr>
              <w:rPr>
                <w:color w:val="000000"/>
                <w:sz w:val="18"/>
                <w:szCs w:val="18"/>
              </w:rPr>
            </w:pPr>
            <w:r w:rsidRPr="007220F4">
              <w:rPr>
                <w:color w:val="000000"/>
                <w:sz w:val="18"/>
                <w:szCs w:val="18"/>
              </w:rPr>
              <w:t>Основное мероприятие</w:t>
            </w:r>
          </w:p>
        </w:tc>
        <w:tc>
          <w:tcPr>
            <w:tcW w:w="1888" w:type="dxa"/>
            <w:vMerge w:val="restart"/>
          </w:tcPr>
          <w:p w:rsidR="007220F4" w:rsidRPr="007220F4" w:rsidRDefault="007220F4" w:rsidP="007220F4">
            <w:pPr>
              <w:autoSpaceDE w:val="0"/>
              <w:autoSpaceDN w:val="0"/>
              <w:adjustRightInd w:val="0"/>
              <w:rPr>
                <w:color w:val="000000"/>
                <w:sz w:val="18"/>
                <w:szCs w:val="18"/>
              </w:rPr>
            </w:pPr>
            <w:r w:rsidRPr="007220F4">
              <w:rPr>
                <w:color w:val="000000"/>
                <w:sz w:val="18"/>
                <w:szCs w:val="18"/>
              </w:rPr>
              <w:t>Организация и проведение выборов на территории Мошковского сельсовета Бековского района Пензенской области</w:t>
            </w:r>
          </w:p>
        </w:tc>
        <w:tc>
          <w:tcPr>
            <w:tcW w:w="2042" w:type="dxa"/>
          </w:tcPr>
          <w:p w:rsidR="007220F4" w:rsidRPr="007220F4" w:rsidRDefault="007220F4" w:rsidP="007220F4">
            <w:pPr>
              <w:rPr>
                <w:color w:val="000000"/>
                <w:sz w:val="18"/>
                <w:szCs w:val="18"/>
              </w:rPr>
            </w:pPr>
            <w:r w:rsidRPr="007220F4">
              <w:rPr>
                <w:color w:val="000000"/>
                <w:sz w:val="18"/>
                <w:szCs w:val="18"/>
              </w:rPr>
              <w:t>всего</w:t>
            </w:r>
          </w:p>
        </w:tc>
        <w:tc>
          <w:tcPr>
            <w:tcW w:w="948" w:type="dxa"/>
          </w:tcPr>
          <w:p w:rsidR="007220F4" w:rsidRPr="007220F4" w:rsidRDefault="007220F4" w:rsidP="007220F4">
            <w:pPr>
              <w:ind w:hanging="140"/>
              <w:jc w:val="center"/>
              <w:rPr>
                <w:color w:val="000000"/>
                <w:sz w:val="18"/>
                <w:szCs w:val="18"/>
              </w:rPr>
            </w:pPr>
            <w:r w:rsidRPr="007220F4">
              <w:rPr>
                <w:color w:val="000000"/>
                <w:sz w:val="18"/>
                <w:szCs w:val="18"/>
              </w:rPr>
              <w:t>50,000</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 xml:space="preserve">бюджет Мошковского сельсовета Бековского района Пензенской области   </w:t>
            </w:r>
          </w:p>
        </w:tc>
        <w:tc>
          <w:tcPr>
            <w:tcW w:w="948" w:type="dxa"/>
          </w:tcPr>
          <w:p w:rsidR="007220F4" w:rsidRPr="007220F4" w:rsidRDefault="007220F4" w:rsidP="007220F4">
            <w:pPr>
              <w:ind w:hanging="140"/>
              <w:jc w:val="center"/>
              <w:rPr>
                <w:color w:val="000000"/>
                <w:sz w:val="18"/>
                <w:szCs w:val="18"/>
              </w:rPr>
            </w:pPr>
            <w:r w:rsidRPr="007220F4">
              <w:rPr>
                <w:color w:val="000000"/>
                <w:sz w:val="18"/>
                <w:szCs w:val="18"/>
              </w:rPr>
              <w:t>50,000</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sz w:val="18"/>
                <w:szCs w:val="18"/>
              </w:rPr>
            </w:pPr>
            <w:r w:rsidRPr="007220F4">
              <w:rPr>
                <w:sz w:val="18"/>
                <w:szCs w:val="18"/>
              </w:rPr>
              <w:t xml:space="preserve">бюджет Пензенской области  </w:t>
            </w:r>
          </w:p>
        </w:tc>
        <w:tc>
          <w:tcPr>
            <w:tcW w:w="948"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pStyle w:val="ConsPlusCell"/>
              <w:rPr>
                <w:rFonts w:ascii="Times New Roman" w:hAnsi="Times New Roman" w:cs="Times New Roman"/>
                <w:sz w:val="18"/>
                <w:szCs w:val="18"/>
              </w:rPr>
            </w:pPr>
            <w:r w:rsidRPr="007220F4">
              <w:rPr>
                <w:rFonts w:ascii="Times New Roman" w:hAnsi="Times New Roman" w:cs="Times New Roman"/>
                <w:sz w:val="18"/>
                <w:szCs w:val="18"/>
              </w:rPr>
              <w:t xml:space="preserve">федеральный бюджет </w:t>
            </w:r>
          </w:p>
        </w:tc>
        <w:tc>
          <w:tcPr>
            <w:tcW w:w="948"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sz w:val="18"/>
                <w:szCs w:val="18"/>
              </w:rPr>
            </w:pPr>
            <w:r w:rsidRPr="007220F4">
              <w:rPr>
                <w:sz w:val="18"/>
                <w:szCs w:val="18"/>
              </w:rPr>
              <w:t>внебюджетные источники</w:t>
            </w:r>
          </w:p>
        </w:tc>
        <w:tc>
          <w:tcPr>
            <w:tcW w:w="948"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иные источники</w:t>
            </w:r>
          </w:p>
        </w:tc>
        <w:tc>
          <w:tcPr>
            <w:tcW w:w="948"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r>
      <w:tr w:rsidR="007220F4" w:rsidRPr="007220F4" w:rsidTr="002743EC">
        <w:trPr>
          <w:jc w:val="center"/>
        </w:trPr>
        <w:tc>
          <w:tcPr>
            <w:tcW w:w="574" w:type="dxa"/>
            <w:vMerge w:val="restart"/>
          </w:tcPr>
          <w:p w:rsidR="007220F4" w:rsidRPr="007220F4" w:rsidRDefault="007220F4" w:rsidP="007220F4">
            <w:pPr>
              <w:rPr>
                <w:color w:val="000000"/>
                <w:sz w:val="18"/>
                <w:szCs w:val="18"/>
              </w:rPr>
            </w:pPr>
            <w:r w:rsidRPr="007220F4">
              <w:rPr>
                <w:color w:val="000000"/>
                <w:sz w:val="18"/>
                <w:szCs w:val="18"/>
              </w:rPr>
              <w:t>3.</w:t>
            </w:r>
          </w:p>
        </w:tc>
        <w:tc>
          <w:tcPr>
            <w:tcW w:w="851" w:type="dxa"/>
            <w:vMerge w:val="restart"/>
          </w:tcPr>
          <w:p w:rsidR="007220F4" w:rsidRPr="007220F4" w:rsidRDefault="007220F4" w:rsidP="007220F4">
            <w:pPr>
              <w:rPr>
                <w:color w:val="000000"/>
                <w:sz w:val="18"/>
                <w:szCs w:val="18"/>
              </w:rPr>
            </w:pPr>
            <w:r w:rsidRPr="007220F4">
              <w:rPr>
                <w:color w:val="000000"/>
                <w:sz w:val="18"/>
                <w:szCs w:val="18"/>
              </w:rPr>
              <w:t>Подпрограмма 3</w:t>
            </w:r>
          </w:p>
          <w:p w:rsidR="007220F4" w:rsidRPr="007220F4" w:rsidRDefault="007220F4" w:rsidP="007220F4">
            <w:pPr>
              <w:jc w:val="center"/>
              <w:rPr>
                <w:color w:val="000000"/>
                <w:sz w:val="18"/>
                <w:szCs w:val="18"/>
              </w:rPr>
            </w:pPr>
          </w:p>
        </w:tc>
        <w:tc>
          <w:tcPr>
            <w:tcW w:w="1888" w:type="dxa"/>
            <w:vMerge w:val="restart"/>
          </w:tcPr>
          <w:p w:rsidR="007220F4" w:rsidRPr="007220F4" w:rsidRDefault="007220F4" w:rsidP="007220F4">
            <w:pPr>
              <w:rPr>
                <w:color w:val="000000"/>
                <w:sz w:val="18"/>
                <w:szCs w:val="18"/>
              </w:rPr>
            </w:pPr>
            <w:r w:rsidRPr="007220F4">
              <w:rPr>
                <w:sz w:val="18"/>
                <w:szCs w:val="18"/>
              </w:rPr>
              <w:t xml:space="preserve">Профилактика экстремизма и терроризма на территории </w:t>
            </w:r>
            <w:r w:rsidRPr="007220F4">
              <w:rPr>
                <w:color w:val="000000"/>
                <w:sz w:val="18"/>
                <w:szCs w:val="18"/>
              </w:rPr>
              <w:t>Мошковского</w:t>
            </w:r>
            <w:r w:rsidRPr="007220F4">
              <w:rPr>
                <w:sz w:val="18"/>
                <w:szCs w:val="18"/>
              </w:rPr>
              <w:t xml:space="preserve"> сельсовета Бековского района Пензенской области</w:t>
            </w:r>
          </w:p>
        </w:tc>
        <w:tc>
          <w:tcPr>
            <w:tcW w:w="2042" w:type="dxa"/>
          </w:tcPr>
          <w:p w:rsidR="007220F4" w:rsidRPr="007220F4" w:rsidRDefault="007220F4" w:rsidP="007220F4">
            <w:pPr>
              <w:rPr>
                <w:color w:val="000000"/>
                <w:sz w:val="18"/>
                <w:szCs w:val="18"/>
              </w:rPr>
            </w:pPr>
            <w:r w:rsidRPr="007220F4">
              <w:rPr>
                <w:color w:val="000000"/>
                <w:sz w:val="18"/>
                <w:szCs w:val="18"/>
              </w:rPr>
              <w:t>всего</w:t>
            </w:r>
          </w:p>
        </w:tc>
        <w:tc>
          <w:tcPr>
            <w:tcW w:w="948" w:type="dxa"/>
          </w:tcPr>
          <w:p w:rsidR="007220F4" w:rsidRPr="007220F4" w:rsidRDefault="007220F4" w:rsidP="007220F4">
            <w:pPr>
              <w:ind w:left="-117"/>
              <w:jc w:val="center"/>
              <w:rPr>
                <w:color w:val="000000"/>
                <w:sz w:val="18"/>
                <w:szCs w:val="18"/>
              </w:rPr>
            </w:pPr>
            <w:r w:rsidRPr="007220F4">
              <w:rPr>
                <w:color w:val="000000"/>
                <w:sz w:val="18"/>
                <w:szCs w:val="18"/>
              </w:rPr>
              <w:t>0,000</w:t>
            </w:r>
          </w:p>
        </w:tc>
        <w:tc>
          <w:tcPr>
            <w:tcW w:w="783" w:type="dxa"/>
          </w:tcPr>
          <w:p w:rsidR="007220F4" w:rsidRPr="007220F4" w:rsidRDefault="007220F4" w:rsidP="007220F4">
            <w:pPr>
              <w:ind w:left="-117"/>
              <w:jc w:val="center"/>
              <w:rPr>
                <w:color w:val="000000"/>
                <w:sz w:val="18"/>
                <w:szCs w:val="18"/>
              </w:rPr>
            </w:pPr>
            <w:r w:rsidRPr="007220F4">
              <w:rPr>
                <w:color w:val="000000"/>
                <w:sz w:val="18"/>
                <w:szCs w:val="18"/>
              </w:rPr>
              <w:t>0,000</w:t>
            </w:r>
          </w:p>
        </w:tc>
        <w:tc>
          <w:tcPr>
            <w:tcW w:w="783" w:type="dxa"/>
          </w:tcPr>
          <w:p w:rsidR="007220F4" w:rsidRPr="007220F4" w:rsidRDefault="007220F4" w:rsidP="007220F4">
            <w:pPr>
              <w:ind w:left="-117"/>
              <w:jc w:val="center"/>
              <w:rPr>
                <w:color w:val="000000"/>
                <w:sz w:val="18"/>
                <w:szCs w:val="18"/>
              </w:rPr>
            </w:pPr>
            <w:r w:rsidRPr="007220F4">
              <w:rPr>
                <w:color w:val="000000"/>
                <w:sz w:val="18"/>
                <w:szCs w:val="18"/>
              </w:rPr>
              <w:t>0,000</w:t>
            </w:r>
          </w:p>
        </w:tc>
        <w:tc>
          <w:tcPr>
            <w:tcW w:w="783" w:type="dxa"/>
          </w:tcPr>
          <w:p w:rsidR="007220F4" w:rsidRPr="007220F4" w:rsidRDefault="007220F4" w:rsidP="007220F4">
            <w:pPr>
              <w:ind w:left="-117"/>
              <w:jc w:val="center"/>
              <w:rPr>
                <w:color w:val="000000"/>
                <w:sz w:val="18"/>
                <w:szCs w:val="18"/>
              </w:rPr>
            </w:pPr>
            <w:r w:rsidRPr="007220F4">
              <w:rPr>
                <w:color w:val="000000"/>
                <w:sz w:val="18"/>
                <w:szCs w:val="18"/>
              </w:rPr>
              <w:t>0,000</w:t>
            </w:r>
          </w:p>
        </w:tc>
        <w:tc>
          <w:tcPr>
            <w:tcW w:w="783" w:type="dxa"/>
          </w:tcPr>
          <w:p w:rsidR="007220F4" w:rsidRPr="007220F4" w:rsidRDefault="007220F4" w:rsidP="007220F4">
            <w:pPr>
              <w:ind w:left="-117"/>
              <w:jc w:val="center"/>
              <w:rPr>
                <w:color w:val="000000"/>
                <w:sz w:val="18"/>
                <w:szCs w:val="18"/>
              </w:rPr>
            </w:pPr>
            <w:r w:rsidRPr="007220F4">
              <w:rPr>
                <w:color w:val="000000"/>
                <w:sz w:val="18"/>
                <w:szCs w:val="18"/>
              </w:rPr>
              <w:t>0,000</w:t>
            </w:r>
          </w:p>
        </w:tc>
        <w:tc>
          <w:tcPr>
            <w:tcW w:w="783" w:type="dxa"/>
          </w:tcPr>
          <w:p w:rsidR="007220F4" w:rsidRPr="007220F4" w:rsidRDefault="007220F4" w:rsidP="007220F4">
            <w:pPr>
              <w:ind w:left="-117"/>
              <w:jc w:val="center"/>
              <w:rPr>
                <w:color w:val="000000"/>
                <w:sz w:val="18"/>
                <w:szCs w:val="18"/>
              </w:rPr>
            </w:pPr>
            <w:r w:rsidRPr="007220F4">
              <w:rPr>
                <w:color w:val="000000"/>
                <w:sz w:val="18"/>
                <w:szCs w:val="18"/>
              </w:rPr>
              <w:t>0,000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 xml:space="preserve">бюджет Мошковского сельсовета Бековского района Пензенской области   </w:t>
            </w:r>
          </w:p>
        </w:tc>
        <w:tc>
          <w:tcPr>
            <w:tcW w:w="948" w:type="dxa"/>
          </w:tcPr>
          <w:p w:rsidR="007220F4" w:rsidRPr="007220F4" w:rsidRDefault="007220F4" w:rsidP="007220F4">
            <w:pPr>
              <w:ind w:left="-117"/>
              <w:jc w:val="center"/>
              <w:rPr>
                <w:color w:val="000000"/>
                <w:sz w:val="18"/>
                <w:szCs w:val="18"/>
              </w:rPr>
            </w:pPr>
            <w:r w:rsidRPr="007220F4">
              <w:rPr>
                <w:color w:val="000000"/>
                <w:sz w:val="18"/>
                <w:szCs w:val="18"/>
              </w:rPr>
              <w:t>0,000</w:t>
            </w:r>
          </w:p>
        </w:tc>
        <w:tc>
          <w:tcPr>
            <w:tcW w:w="783" w:type="dxa"/>
          </w:tcPr>
          <w:p w:rsidR="007220F4" w:rsidRPr="007220F4" w:rsidRDefault="007220F4" w:rsidP="007220F4">
            <w:pPr>
              <w:ind w:left="-117"/>
              <w:jc w:val="center"/>
              <w:rPr>
                <w:color w:val="000000"/>
                <w:sz w:val="18"/>
                <w:szCs w:val="18"/>
              </w:rPr>
            </w:pPr>
            <w:r w:rsidRPr="007220F4">
              <w:rPr>
                <w:color w:val="000000"/>
                <w:sz w:val="18"/>
                <w:szCs w:val="18"/>
              </w:rPr>
              <w:t>0,000</w:t>
            </w:r>
          </w:p>
        </w:tc>
        <w:tc>
          <w:tcPr>
            <w:tcW w:w="783" w:type="dxa"/>
          </w:tcPr>
          <w:p w:rsidR="007220F4" w:rsidRPr="007220F4" w:rsidRDefault="007220F4" w:rsidP="007220F4">
            <w:pPr>
              <w:ind w:left="-117"/>
              <w:jc w:val="center"/>
              <w:rPr>
                <w:color w:val="000000"/>
                <w:sz w:val="18"/>
                <w:szCs w:val="18"/>
              </w:rPr>
            </w:pPr>
            <w:r w:rsidRPr="007220F4">
              <w:rPr>
                <w:color w:val="000000"/>
                <w:sz w:val="18"/>
                <w:szCs w:val="18"/>
              </w:rPr>
              <w:t>0,000</w:t>
            </w:r>
          </w:p>
        </w:tc>
        <w:tc>
          <w:tcPr>
            <w:tcW w:w="783" w:type="dxa"/>
          </w:tcPr>
          <w:p w:rsidR="007220F4" w:rsidRPr="007220F4" w:rsidRDefault="007220F4" w:rsidP="007220F4">
            <w:pPr>
              <w:ind w:left="-117"/>
              <w:jc w:val="center"/>
              <w:rPr>
                <w:color w:val="000000"/>
                <w:sz w:val="18"/>
                <w:szCs w:val="18"/>
              </w:rPr>
            </w:pPr>
            <w:r w:rsidRPr="007220F4">
              <w:rPr>
                <w:color w:val="000000"/>
                <w:sz w:val="18"/>
                <w:szCs w:val="18"/>
              </w:rPr>
              <w:t>0,000</w:t>
            </w:r>
          </w:p>
        </w:tc>
        <w:tc>
          <w:tcPr>
            <w:tcW w:w="783" w:type="dxa"/>
          </w:tcPr>
          <w:p w:rsidR="007220F4" w:rsidRPr="007220F4" w:rsidRDefault="007220F4" w:rsidP="007220F4">
            <w:pPr>
              <w:ind w:left="-117"/>
              <w:jc w:val="center"/>
              <w:rPr>
                <w:color w:val="000000"/>
                <w:sz w:val="18"/>
                <w:szCs w:val="18"/>
              </w:rPr>
            </w:pPr>
            <w:r w:rsidRPr="007220F4">
              <w:rPr>
                <w:color w:val="000000"/>
                <w:sz w:val="18"/>
                <w:szCs w:val="18"/>
              </w:rPr>
              <w:t>0,000</w:t>
            </w:r>
          </w:p>
        </w:tc>
        <w:tc>
          <w:tcPr>
            <w:tcW w:w="783" w:type="dxa"/>
          </w:tcPr>
          <w:p w:rsidR="007220F4" w:rsidRPr="007220F4" w:rsidRDefault="007220F4" w:rsidP="007220F4">
            <w:pPr>
              <w:ind w:left="-117"/>
              <w:jc w:val="center"/>
              <w:rPr>
                <w:color w:val="000000"/>
                <w:sz w:val="18"/>
                <w:szCs w:val="18"/>
              </w:rPr>
            </w:pPr>
            <w:r w:rsidRPr="007220F4">
              <w:rPr>
                <w:color w:val="000000"/>
                <w:sz w:val="18"/>
                <w:szCs w:val="18"/>
              </w:rPr>
              <w:t>0,000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sz w:val="18"/>
                <w:szCs w:val="18"/>
              </w:rPr>
            </w:pPr>
            <w:r w:rsidRPr="007220F4">
              <w:rPr>
                <w:sz w:val="18"/>
                <w:szCs w:val="18"/>
              </w:rPr>
              <w:t xml:space="preserve">бюджет Пензенской области </w:t>
            </w:r>
          </w:p>
        </w:tc>
        <w:tc>
          <w:tcPr>
            <w:tcW w:w="948"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pStyle w:val="ConsPlusCell"/>
              <w:rPr>
                <w:rFonts w:ascii="Times New Roman" w:hAnsi="Times New Roman" w:cs="Times New Roman"/>
                <w:sz w:val="18"/>
                <w:szCs w:val="18"/>
              </w:rPr>
            </w:pPr>
            <w:r w:rsidRPr="007220F4">
              <w:rPr>
                <w:rFonts w:ascii="Times New Roman" w:hAnsi="Times New Roman" w:cs="Times New Roman"/>
                <w:sz w:val="18"/>
                <w:szCs w:val="18"/>
              </w:rPr>
              <w:t xml:space="preserve">федеральный бюджет </w:t>
            </w:r>
          </w:p>
        </w:tc>
        <w:tc>
          <w:tcPr>
            <w:tcW w:w="948"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r>
      <w:tr w:rsidR="007220F4" w:rsidRPr="007220F4" w:rsidTr="002743EC">
        <w:trPr>
          <w:trHeight w:val="329"/>
          <w:jc w:val="center"/>
        </w:trPr>
        <w:tc>
          <w:tcPr>
            <w:tcW w:w="574" w:type="dxa"/>
            <w:vMerge/>
            <w:tcBorders>
              <w:bottom w:val="single" w:sz="4" w:space="0" w:color="auto"/>
            </w:tcBorders>
          </w:tcPr>
          <w:p w:rsidR="007220F4" w:rsidRPr="007220F4" w:rsidRDefault="007220F4" w:rsidP="007220F4">
            <w:pPr>
              <w:rPr>
                <w:color w:val="000000"/>
                <w:sz w:val="18"/>
                <w:szCs w:val="18"/>
              </w:rPr>
            </w:pPr>
          </w:p>
        </w:tc>
        <w:tc>
          <w:tcPr>
            <w:tcW w:w="851" w:type="dxa"/>
            <w:vMerge/>
            <w:tcBorders>
              <w:bottom w:val="single" w:sz="4" w:space="0" w:color="auto"/>
            </w:tcBorders>
          </w:tcPr>
          <w:p w:rsidR="007220F4" w:rsidRPr="007220F4" w:rsidRDefault="007220F4" w:rsidP="007220F4">
            <w:pPr>
              <w:rPr>
                <w:color w:val="000000"/>
                <w:sz w:val="18"/>
                <w:szCs w:val="18"/>
              </w:rPr>
            </w:pPr>
          </w:p>
        </w:tc>
        <w:tc>
          <w:tcPr>
            <w:tcW w:w="1888" w:type="dxa"/>
            <w:vMerge/>
            <w:tcBorders>
              <w:bottom w:val="single" w:sz="4" w:space="0" w:color="auto"/>
            </w:tcBorders>
          </w:tcPr>
          <w:p w:rsidR="007220F4" w:rsidRPr="007220F4" w:rsidRDefault="007220F4" w:rsidP="007220F4">
            <w:pPr>
              <w:jc w:val="right"/>
              <w:rPr>
                <w:color w:val="000000"/>
                <w:sz w:val="18"/>
                <w:szCs w:val="18"/>
              </w:rPr>
            </w:pPr>
          </w:p>
        </w:tc>
        <w:tc>
          <w:tcPr>
            <w:tcW w:w="2042" w:type="dxa"/>
            <w:tcBorders>
              <w:bottom w:val="single" w:sz="4" w:space="0" w:color="auto"/>
            </w:tcBorders>
          </w:tcPr>
          <w:p w:rsidR="007220F4" w:rsidRPr="007220F4" w:rsidRDefault="007220F4" w:rsidP="007220F4">
            <w:pPr>
              <w:rPr>
                <w:color w:val="000000"/>
                <w:sz w:val="18"/>
                <w:szCs w:val="18"/>
              </w:rPr>
            </w:pPr>
            <w:r w:rsidRPr="007220F4">
              <w:rPr>
                <w:sz w:val="18"/>
                <w:szCs w:val="18"/>
              </w:rPr>
              <w:t>внебюджетные источники</w:t>
            </w:r>
          </w:p>
        </w:tc>
        <w:tc>
          <w:tcPr>
            <w:tcW w:w="948" w:type="dxa"/>
            <w:tcBorders>
              <w:bottom w:val="single" w:sz="4" w:space="0" w:color="auto"/>
            </w:tcBorders>
          </w:tcPr>
          <w:p w:rsidR="007220F4" w:rsidRPr="007220F4" w:rsidRDefault="007220F4" w:rsidP="007220F4">
            <w:pPr>
              <w:jc w:val="center"/>
              <w:rPr>
                <w:color w:val="FF0000"/>
                <w:sz w:val="18"/>
                <w:szCs w:val="18"/>
              </w:rPr>
            </w:pPr>
          </w:p>
        </w:tc>
        <w:tc>
          <w:tcPr>
            <w:tcW w:w="783" w:type="dxa"/>
            <w:tcBorders>
              <w:bottom w:val="single" w:sz="4" w:space="0" w:color="auto"/>
            </w:tcBorders>
          </w:tcPr>
          <w:p w:rsidR="007220F4" w:rsidRPr="007220F4" w:rsidRDefault="007220F4" w:rsidP="007220F4">
            <w:pPr>
              <w:jc w:val="center"/>
              <w:rPr>
                <w:color w:val="FF0000"/>
                <w:sz w:val="18"/>
                <w:szCs w:val="18"/>
              </w:rPr>
            </w:pPr>
          </w:p>
        </w:tc>
        <w:tc>
          <w:tcPr>
            <w:tcW w:w="783" w:type="dxa"/>
            <w:tcBorders>
              <w:bottom w:val="single" w:sz="4" w:space="0" w:color="auto"/>
            </w:tcBorders>
          </w:tcPr>
          <w:p w:rsidR="007220F4" w:rsidRPr="007220F4" w:rsidRDefault="007220F4" w:rsidP="007220F4">
            <w:pPr>
              <w:jc w:val="center"/>
              <w:rPr>
                <w:color w:val="FF0000"/>
                <w:sz w:val="18"/>
                <w:szCs w:val="18"/>
              </w:rPr>
            </w:pPr>
          </w:p>
        </w:tc>
        <w:tc>
          <w:tcPr>
            <w:tcW w:w="783" w:type="dxa"/>
            <w:tcBorders>
              <w:bottom w:val="single" w:sz="4" w:space="0" w:color="auto"/>
            </w:tcBorders>
          </w:tcPr>
          <w:p w:rsidR="007220F4" w:rsidRPr="007220F4" w:rsidRDefault="007220F4" w:rsidP="007220F4">
            <w:pPr>
              <w:jc w:val="center"/>
              <w:rPr>
                <w:color w:val="FF0000"/>
                <w:sz w:val="18"/>
                <w:szCs w:val="18"/>
              </w:rPr>
            </w:pPr>
          </w:p>
        </w:tc>
        <w:tc>
          <w:tcPr>
            <w:tcW w:w="783" w:type="dxa"/>
            <w:tcBorders>
              <w:bottom w:val="single" w:sz="4" w:space="0" w:color="auto"/>
            </w:tcBorders>
          </w:tcPr>
          <w:p w:rsidR="007220F4" w:rsidRPr="007220F4" w:rsidRDefault="007220F4" w:rsidP="007220F4">
            <w:pPr>
              <w:jc w:val="center"/>
              <w:rPr>
                <w:color w:val="FF0000"/>
                <w:sz w:val="18"/>
                <w:szCs w:val="18"/>
              </w:rPr>
            </w:pPr>
          </w:p>
        </w:tc>
        <w:tc>
          <w:tcPr>
            <w:tcW w:w="783" w:type="dxa"/>
            <w:tcBorders>
              <w:bottom w:val="single" w:sz="4" w:space="0" w:color="auto"/>
            </w:tcBorders>
          </w:tcPr>
          <w:p w:rsidR="007220F4" w:rsidRPr="007220F4" w:rsidRDefault="007220F4" w:rsidP="007220F4">
            <w:pPr>
              <w:jc w:val="center"/>
              <w:rPr>
                <w:color w:val="FF0000"/>
                <w:sz w:val="18"/>
                <w:szCs w:val="18"/>
              </w:rPr>
            </w:pPr>
          </w:p>
        </w:tc>
      </w:tr>
      <w:tr w:rsidR="007220F4" w:rsidRPr="007220F4" w:rsidTr="002743EC">
        <w:trPr>
          <w:trHeight w:val="273"/>
          <w:jc w:val="center"/>
        </w:trPr>
        <w:tc>
          <w:tcPr>
            <w:tcW w:w="574" w:type="dxa"/>
            <w:vMerge w:val="restart"/>
            <w:tcBorders>
              <w:top w:val="single" w:sz="4" w:space="0" w:color="auto"/>
            </w:tcBorders>
          </w:tcPr>
          <w:p w:rsidR="007220F4" w:rsidRPr="007220F4" w:rsidRDefault="007220F4" w:rsidP="007220F4">
            <w:pPr>
              <w:rPr>
                <w:color w:val="000000"/>
                <w:sz w:val="18"/>
                <w:szCs w:val="18"/>
              </w:rPr>
            </w:pPr>
            <w:r w:rsidRPr="007220F4">
              <w:rPr>
                <w:color w:val="000000"/>
                <w:sz w:val="18"/>
                <w:szCs w:val="18"/>
              </w:rPr>
              <w:t>3.1.</w:t>
            </w:r>
          </w:p>
        </w:tc>
        <w:tc>
          <w:tcPr>
            <w:tcW w:w="851" w:type="dxa"/>
            <w:vMerge w:val="restart"/>
            <w:tcBorders>
              <w:top w:val="single" w:sz="4" w:space="0" w:color="auto"/>
            </w:tcBorders>
          </w:tcPr>
          <w:p w:rsidR="007220F4" w:rsidRPr="007220F4" w:rsidRDefault="007220F4" w:rsidP="007220F4">
            <w:pPr>
              <w:rPr>
                <w:color w:val="000000"/>
                <w:sz w:val="18"/>
                <w:szCs w:val="18"/>
              </w:rPr>
            </w:pPr>
            <w:r w:rsidRPr="007220F4">
              <w:rPr>
                <w:color w:val="000000"/>
                <w:sz w:val="18"/>
                <w:szCs w:val="18"/>
              </w:rPr>
              <w:t>Основное мероприятие</w:t>
            </w:r>
          </w:p>
        </w:tc>
        <w:tc>
          <w:tcPr>
            <w:tcW w:w="1888" w:type="dxa"/>
            <w:vMerge w:val="restart"/>
            <w:tcBorders>
              <w:top w:val="single" w:sz="4" w:space="0" w:color="auto"/>
            </w:tcBorders>
          </w:tcPr>
          <w:p w:rsidR="007220F4" w:rsidRPr="007220F4" w:rsidRDefault="007220F4" w:rsidP="007220F4">
            <w:pPr>
              <w:rPr>
                <w:color w:val="000000"/>
                <w:sz w:val="18"/>
                <w:szCs w:val="18"/>
              </w:rPr>
            </w:pPr>
            <w:r w:rsidRPr="007220F4">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7220F4">
              <w:rPr>
                <w:color w:val="000000"/>
                <w:sz w:val="18"/>
                <w:szCs w:val="18"/>
              </w:rPr>
              <w:t>Мошковского</w:t>
            </w:r>
            <w:r w:rsidRPr="007220F4">
              <w:rPr>
                <w:sz w:val="18"/>
                <w:szCs w:val="18"/>
              </w:rPr>
              <w:t xml:space="preserve"> сельсовета Бековского района Пензенской области</w:t>
            </w:r>
          </w:p>
        </w:tc>
        <w:tc>
          <w:tcPr>
            <w:tcW w:w="2042" w:type="dxa"/>
            <w:tcBorders>
              <w:top w:val="single" w:sz="4" w:space="0" w:color="auto"/>
            </w:tcBorders>
          </w:tcPr>
          <w:p w:rsidR="007220F4" w:rsidRPr="007220F4" w:rsidRDefault="007220F4" w:rsidP="007220F4">
            <w:pPr>
              <w:rPr>
                <w:color w:val="000000"/>
                <w:sz w:val="18"/>
                <w:szCs w:val="18"/>
              </w:rPr>
            </w:pPr>
            <w:r w:rsidRPr="007220F4">
              <w:rPr>
                <w:color w:val="000000"/>
                <w:sz w:val="18"/>
                <w:szCs w:val="18"/>
              </w:rPr>
              <w:t>всего</w:t>
            </w:r>
          </w:p>
        </w:tc>
        <w:tc>
          <w:tcPr>
            <w:tcW w:w="948" w:type="dxa"/>
            <w:tcBorders>
              <w:top w:val="single" w:sz="4" w:space="0" w:color="auto"/>
            </w:tcBorders>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Borders>
              <w:top w:val="single" w:sz="4" w:space="0" w:color="auto"/>
            </w:tcBorders>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Borders>
              <w:top w:val="single" w:sz="4" w:space="0" w:color="auto"/>
            </w:tcBorders>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Borders>
              <w:top w:val="single" w:sz="4" w:space="0" w:color="auto"/>
            </w:tcBorders>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Borders>
              <w:top w:val="single" w:sz="4" w:space="0" w:color="auto"/>
            </w:tcBorders>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Borders>
              <w:top w:val="single" w:sz="4" w:space="0" w:color="auto"/>
            </w:tcBorders>
          </w:tcPr>
          <w:p w:rsidR="007220F4" w:rsidRPr="007220F4" w:rsidRDefault="007220F4" w:rsidP="007220F4">
            <w:pPr>
              <w:jc w:val="center"/>
              <w:rPr>
                <w:color w:val="000000"/>
                <w:sz w:val="18"/>
                <w:szCs w:val="18"/>
              </w:rPr>
            </w:pPr>
            <w:r w:rsidRPr="007220F4">
              <w:rPr>
                <w:color w:val="000000"/>
                <w:sz w:val="18"/>
                <w:szCs w:val="18"/>
              </w:rPr>
              <w:t>0,000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 xml:space="preserve">бюджет Мошковского сельсовета Бековского района Пензенской области   </w:t>
            </w:r>
          </w:p>
        </w:tc>
        <w:tc>
          <w:tcPr>
            <w:tcW w:w="948"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sz w:val="18"/>
                <w:szCs w:val="18"/>
              </w:rPr>
            </w:pPr>
            <w:r w:rsidRPr="007220F4">
              <w:rPr>
                <w:sz w:val="18"/>
                <w:szCs w:val="18"/>
              </w:rPr>
              <w:t xml:space="preserve">бюджет Пензенской области </w:t>
            </w:r>
          </w:p>
        </w:tc>
        <w:tc>
          <w:tcPr>
            <w:tcW w:w="948"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pStyle w:val="ConsPlusCell"/>
              <w:rPr>
                <w:rFonts w:ascii="Times New Roman" w:hAnsi="Times New Roman" w:cs="Times New Roman"/>
                <w:sz w:val="18"/>
                <w:szCs w:val="18"/>
              </w:rPr>
            </w:pPr>
            <w:r w:rsidRPr="007220F4">
              <w:rPr>
                <w:rFonts w:ascii="Times New Roman" w:hAnsi="Times New Roman" w:cs="Times New Roman"/>
                <w:sz w:val="18"/>
                <w:szCs w:val="18"/>
              </w:rPr>
              <w:t xml:space="preserve">федеральный бюджет </w:t>
            </w:r>
          </w:p>
        </w:tc>
        <w:tc>
          <w:tcPr>
            <w:tcW w:w="948"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sz w:val="18"/>
                <w:szCs w:val="18"/>
              </w:rPr>
            </w:pPr>
            <w:r w:rsidRPr="007220F4">
              <w:rPr>
                <w:sz w:val="18"/>
                <w:szCs w:val="18"/>
              </w:rPr>
              <w:t>внебюджетные источники</w:t>
            </w:r>
          </w:p>
        </w:tc>
        <w:tc>
          <w:tcPr>
            <w:tcW w:w="948"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val="restart"/>
          </w:tcPr>
          <w:p w:rsidR="007220F4" w:rsidRPr="007220F4" w:rsidRDefault="007220F4" w:rsidP="007220F4">
            <w:pPr>
              <w:rPr>
                <w:color w:val="000000"/>
                <w:sz w:val="18"/>
                <w:szCs w:val="18"/>
              </w:rPr>
            </w:pPr>
            <w:r w:rsidRPr="007220F4">
              <w:rPr>
                <w:color w:val="000000"/>
                <w:sz w:val="18"/>
                <w:szCs w:val="18"/>
              </w:rPr>
              <w:t>4.</w:t>
            </w:r>
          </w:p>
        </w:tc>
        <w:tc>
          <w:tcPr>
            <w:tcW w:w="851" w:type="dxa"/>
            <w:vMerge w:val="restart"/>
          </w:tcPr>
          <w:p w:rsidR="007220F4" w:rsidRPr="007220F4" w:rsidRDefault="007220F4" w:rsidP="007220F4">
            <w:pPr>
              <w:rPr>
                <w:color w:val="000000"/>
                <w:sz w:val="18"/>
                <w:szCs w:val="18"/>
              </w:rPr>
            </w:pPr>
            <w:r w:rsidRPr="007220F4">
              <w:rPr>
                <w:color w:val="000000"/>
                <w:sz w:val="18"/>
                <w:szCs w:val="18"/>
              </w:rPr>
              <w:t>Подпрограмма 4</w:t>
            </w:r>
          </w:p>
          <w:p w:rsidR="007220F4" w:rsidRPr="007220F4" w:rsidRDefault="007220F4" w:rsidP="007220F4">
            <w:pPr>
              <w:jc w:val="center"/>
              <w:rPr>
                <w:color w:val="000000"/>
                <w:sz w:val="18"/>
                <w:szCs w:val="18"/>
              </w:rPr>
            </w:pPr>
          </w:p>
        </w:tc>
        <w:tc>
          <w:tcPr>
            <w:tcW w:w="1888" w:type="dxa"/>
            <w:vMerge w:val="restart"/>
          </w:tcPr>
          <w:p w:rsidR="007220F4" w:rsidRPr="007220F4" w:rsidRDefault="007220F4" w:rsidP="007220F4">
            <w:pPr>
              <w:rPr>
                <w:color w:val="000000"/>
                <w:sz w:val="18"/>
                <w:szCs w:val="18"/>
              </w:rPr>
            </w:pPr>
            <w:r w:rsidRPr="007220F4">
              <w:rPr>
                <w:sz w:val="18"/>
                <w:szCs w:val="18"/>
              </w:rPr>
              <w:t xml:space="preserve">«Противодействие коррупции на территории </w:t>
            </w:r>
            <w:r w:rsidRPr="007220F4">
              <w:rPr>
                <w:color w:val="000000"/>
                <w:sz w:val="18"/>
                <w:szCs w:val="18"/>
              </w:rPr>
              <w:t>Мошковского</w:t>
            </w:r>
            <w:r w:rsidRPr="007220F4">
              <w:rPr>
                <w:sz w:val="18"/>
                <w:szCs w:val="18"/>
              </w:rPr>
              <w:t xml:space="preserve"> сельсовета Бековского района Пензенской области»</w:t>
            </w:r>
          </w:p>
        </w:tc>
        <w:tc>
          <w:tcPr>
            <w:tcW w:w="2042" w:type="dxa"/>
          </w:tcPr>
          <w:p w:rsidR="007220F4" w:rsidRPr="007220F4" w:rsidRDefault="007220F4" w:rsidP="007220F4">
            <w:pPr>
              <w:rPr>
                <w:color w:val="000000"/>
                <w:sz w:val="18"/>
                <w:szCs w:val="18"/>
              </w:rPr>
            </w:pPr>
            <w:r w:rsidRPr="007220F4">
              <w:rPr>
                <w:color w:val="000000"/>
                <w:sz w:val="18"/>
                <w:szCs w:val="18"/>
              </w:rPr>
              <w:t>всего</w:t>
            </w:r>
          </w:p>
        </w:tc>
        <w:tc>
          <w:tcPr>
            <w:tcW w:w="948"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 xml:space="preserve">бюджет Мошковского сельсовета Бековского района Пензенской области   </w:t>
            </w:r>
          </w:p>
        </w:tc>
        <w:tc>
          <w:tcPr>
            <w:tcW w:w="948"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sz w:val="18"/>
                <w:szCs w:val="18"/>
              </w:rPr>
            </w:pPr>
            <w:r w:rsidRPr="007220F4">
              <w:rPr>
                <w:sz w:val="18"/>
                <w:szCs w:val="18"/>
              </w:rPr>
              <w:t xml:space="preserve">бюджет Пензенской области </w:t>
            </w:r>
          </w:p>
        </w:tc>
        <w:tc>
          <w:tcPr>
            <w:tcW w:w="948"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pStyle w:val="ConsPlusCell"/>
              <w:rPr>
                <w:rFonts w:ascii="Times New Roman" w:hAnsi="Times New Roman" w:cs="Times New Roman"/>
                <w:sz w:val="18"/>
                <w:szCs w:val="18"/>
              </w:rPr>
            </w:pPr>
            <w:r w:rsidRPr="007220F4">
              <w:rPr>
                <w:rFonts w:ascii="Times New Roman" w:hAnsi="Times New Roman" w:cs="Times New Roman"/>
                <w:sz w:val="18"/>
                <w:szCs w:val="18"/>
              </w:rPr>
              <w:t xml:space="preserve">федеральный бюджет </w:t>
            </w:r>
          </w:p>
        </w:tc>
        <w:tc>
          <w:tcPr>
            <w:tcW w:w="948"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c>
          <w:tcPr>
            <w:tcW w:w="783" w:type="dxa"/>
          </w:tcPr>
          <w:p w:rsidR="007220F4" w:rsidRPr="007220F4" w:rsidRDefault="007220F4" w:rsidP="007220F4">
            <w:pPr>
              <w:jc w:val="center"/>
              <w:rPr>
                <w:color w:val="000000"/>
                <w:sz w:val="18"/>
                <w:szCs w:val="18"/>
              </w:rPr>
            </w:pPr>
            <w:r w:rsidRPr="007220F4">
              <w:rPr>
                <w:color w:val="000000"/>
                <w:sz w:val="18"/>
                <w:szCs w:val="18"/>
              </w:rPr>
              <w:t>-</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sz w:val="18"/>
                <w:szCs w:val="18"/>
              </w:rPr>
            </w:pPr>
            <w:r w:rsidRPr="007220F4">
              <w:rPr>
                <w:sz w:val="18"/>
                <w:szCs w:val="18"/>
              </w:rPr>
              <w:t>внебюджетные источники</w:t>
            </w:r>
          </w:p>
        </w:tc>
        <w:tc>
          <w:tcPr>
            <w:tcW w:w="948"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c>
          <w:tcPr>
            <w:tcW w:w="783" w:type="dxa"/>
          </w:tcPr>
          <w:p w:rsidR="007220F4" w:rsidRPr="007220F4" w:rsidRDefault="007220F4" w:rsidP="007220F4">
            <w:pPr>
              <w:jc w:val="center"/>
              <w:rPr>
                <w:color w:val="000000"/>
                <w:sz w:val="18"/>
                <w:szCs w:val="18"/>
              </w:rPr>
            </w:pPr>
          </w:p>
        </w:tc>
      </w:tr>
      <w:tr w:rsidR="007220F4" w:rsidRPr="007220F4" w:rsidTr="002743EC">
        <w:trPr>
          <w:jc w:val="center"/>
        </w:trPr>
        <w:tc>
          <w:tcPr>
            <w:tcW w:w="574" w:type="dxa"/>
            <w:vMerge w:val="restart"/>
          </w:tcPr>
          <w:p w:rsidR="007220F4" w:rsidRPr="007220F4" w:rsidRDefault="007220F4" w:rsidP="007220F4">
            <w:pPr>
              <w:rPr>
                <w:color w:val="000000"/>
                <w:sz w:val="18"/>
                <w:szCs w:val="18"/>
              </w:rPr>
            </w:pPr>
            <w:r w:rsidRPr="007220F4">
              <w:rPr>
                <w:color w:val="000000"/>
                <w:sz w:val="18"/>
                <w:szCs w:val="18"/>
              </w:rPr>
              <w:t>4.1</w:t>
            </w:r>
          </w:p>
        </w:tc>
        <w:tc>
          <w:tcPr>
            <w:tcW w:w="851" w:type="dxa"/>
            <w:vMerge w:val="restart"/>
          </w:tcPr>
          <w:p w:rsidR="007220F4" w:rsidRPr="007220F4" w:rsidRDefault="007220F4" w:rsidP="007220F4">
            <w:pPr>
              <w:rPr>
                <w:color w:val="000000"/>
                <w:sz w:val="18"/>
                <w:szCs w:val="18"/>
              </w:rPr>
            </w:pPr>
            <w:r w:rsidRPr="007220F4">
              <w:rPr>
                <w:color w:val="000000"/>
                <w:sz w:val="18"/>
                <w:szCs w:val="18"/>
              </w:rPr>
              <w:t>Основное мероприятие</w:t>
            </w:r>
          </w:p>
        </w:tc>
        <w:tc>
          <w:tcPr>
            <w:tcW w:w="1888" w:type="dxa"/>
            <w:vMerge w:val="restart"/>
          </w:tcPr>
          <w:p w:rsidR="007220F4" w:rsidRPr="007220F4" w:rsidRDefault="007220F4" w:rsidP="007220F4">
            <w:pPr>
              <w:rPr>
                <w:color w:val="000000"/>
                <w:sz w:val="18"/>
                <w:szCs w:val="18"/>
              </w:rPr>
            </w:pPr>
            <w:r w:rsidRPr="007220F4">
              <w:rPr>
                <w:sz w:val="18"/>
                <w:szCs w:val="18"/>
              </w:rPr>
              <w:t xml:space="preserve">Осуществление мер по противодействию коррупции на территории </w:t>
            </w:r>
            <w:r w:rsidRPr="007220F4">
              <w:rPr>
                <w:color w:val="000000"/>
                <w:sz w:val="18"/>
                <w:szCs w:val="18"/>
              </w:rPr>
              <w:t>Мошковского</w:t>
            </w:r>
            <w:r w:rsidRPr="007220F4">
              <w:rPr>
                <w:sz w:val="18"/>
                <w:szCs w:val="18"/>
              </w:rPr>
              <w:t xml:space="preserve"> сельсовета Бековского района Пензенской области</w:t>
            </w:r>
          </w:p>
        </w:tc>
        <w:tc>
          <w:tcPr>
            <w:tcW w:w="2042" w:type="dxa"/>
          </w:tcPr>
          <w:p w:rsidR="007220F4" w:rsidRPr="007220F4" w:rsidRDefault="007220F4" w:rsidP="007220F4">
            <w:pPr>
              <w:rPr>
                <w:color w:val="000000"/>
                <w:sz w:val="18"/>
                <w:szCs w:val="18"/>
              </w:rPr>
            </w:pPr>
            <w:r w:rsidRPr="007220F4">
              <w:rPr>
                <w:color w:val="000000"/>
                <w:sz w:val="18"/>
                <w:szCs w:val="18"/>
              </w:rPr>
              <w:t>всего</w:t>
            </w:r>
          </w:p>
        </w:tc>
        <w:tc>
          <w:tcPr>
            <w:tcW w:w="948"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color w:val="000000"/>
                <w:sz w:val="18"/>
                <w:szCs w:val="18"/>
              </w:rPr>
            </w:pPr>
            <w:r w:rsidRPr="007220F4">
              <w:rPr>
                <w:color w:val="000000"/>
                <w:sz w:val="18"/>
                <w:szCs w:val="18"/>
              </w:rPr>
              <w:t xml:space="preserve">бюджет Мошковского сельсовета Бековского района Пензенской области   </w:t>
            </w:r>
          </w:p>
        </w:tc>
        <w:tc>
          <w:tcPr>
            <w:tcW w:w="948"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c>
          <w:tcPr>
            <w:tcW w:w="783" w:type="dxa"/>
          </w:tcPr>
          <w:p w:rsidR="007220F4" w:rsidRPr="007220F4" w:rsidRDefault="007220F4" w:rsidP="007220F4">
            <w:pPr>
              <w:jc w:val="center"/>
              <w:rPr>
                <w:color w:val="000000"/>
                <w:sz w:val="18"/>
                <w:szCs w:val="18"/>
              </w:rPr>
            </w:pPr>
            <w:r w:rsidRPr="007220F4">
              <w:rPr>
                <w:color w:val="000000"/>
                <w:sz w:val="18"/>
                <w:szCs w:val="18"/>
              </w:rPr>
              <w:t>0,000</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sz w:val="18"/>
                <w:szCs w:val="18"/>
              </w:rPr>
            </w:pPr>
            <w:r w:rsidRPr="007220F4">
              <w:rPr>
                <w:sz w:val="18"/>
                <w:szCs w:val="18"/>
              </w:rPr>
              <w:t xml:space="preserve">бюджет Пензенской области </w:t>
            </w:r>
          </w:p>
        </w:tc>
        <w:tc>
          <w:tcPr>
            <w:tcW w:w="948"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c>
          <w:tcPr>
            <w:tcW w:w="783" w:type="dxa"/>
          </w:tcPr>
          <w:p w:rsidR="007220F4" w:rsidRPr="007220F4" w:rsidRDefault="007220F4" w:rsidP="007220F4">
            <w:pPr>
              <w:jc w:val="center"/>
              <w:rPr>
                <w:color w:val="FF0000"/>
                <w:sz w:val="18"/>
                <w:szCs w:val="18"/>
              </w:rPr>
            </w:pP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pStyle w:val="ConsPlusCell"/>
              <w:rPr>
                <w:rFonts w:ascii="Times New Roman" w:hAnsi="Times New Roman" w:cs="Times New Roman"/>
                <w:sz w:val="18"/>
                <w:szCs w:val="18"/>
              </w:rPr>
            </w:pPr>
            <w:r w:rsidRPr="007220F4">
              <w:rPr>
                <w:rFonts w:ascii="Times New Roman" w:hAnsi="Times New Roman" w:cs="Times New Roman"/>
                <w:sz w:val="18"/>
                <w:szCs w:val="18"/>
              </w:rPr>
              <w:t xml:space="preserve">федеральный бюджет </w:t>
            </w:r>
          </w:p>
        </w:tc>
        <w:tc>
          <w:tcPr>
            <w:tcW w:w="948" w:type="dxa"/>
          </w:tcPr>
          <w:p w:rsidR="007220F4" w:rsidRPr="007220F4" w:rsidRDefault="007220F4" w:rsidP="007220F4">
            <w:pPr>
              <w:jc w:val="center"/>
              <w:rPr>
                <w:sz w:val="18"/>
                <w:szCs w:val="18"/>
              </w:rPr>
            </w:pPr>
            <w:r w:rsidRPr="007220F4">
              <w:rPr>
                <w:sz w:val="18"/>
                <w:szCs w:val="18"/>
              </w:rPr>
              <w:t>-</w:t>
            </w:r>
          </w:p>
        </w:tc>
        <w:tc>
          <w:tcPr>
            <w:tcW w:w="783" w:type="dxa"/>
          </w:tcPr>
          <w:p w:rsidR="007220F4" w:rsidRPr="007220F4" w:rsidRDefault="007220F4" w:rsidP="007220F4">
            <w:pPr>
              <w:jc w:val="center"/>
              <w:rPr>
                <w:sz w:val="18"/>
                <w:szCs w:val="18"/>
              </w:rPr>
            </w:pPr>
            <w:r w:rsidRPr="007220F4">
              <w:rPr>
                <w:sz w:val="18"/>
                <w:szCs w:val="18"/>
              </w:rPr>
              <w:t>-</w:t>
            </w:r>
          </w:p>
        </w:tc>
        <w:tc>
          <w:tcPr>
            <w:tcW w:w="783" w:type="dxa"/>
          </w:tcPr>
          <w:p w:rsidR="007220F4" w:rsidRPr="007220F4" w:rsidRDefault="007220F4" w:rsidP="007220F4">
            <w:pPr>
              <w:jc w:val="center"/>
              <w:rPr>
                <w:sz w:val="18"/>
                <w:szCs w:val="18"/>
              </w:rPr>
            </w:pPr>
            <w:r w:rsidRPr="007220F4">
              <w:rPr>
                <w:sz w:val="18"/>
                <w:szCs w:val="18"/>
              </w:rPr>
              <w:t>-</w:t>
            </w:r>
          </w:p>
        </w:tc>
        <w:tc>
          <w:tcPr>
            <w:tcW w:w="783" w:type="dxa"/>
          </w:tcPr>
          <w:p w:rsidR="007220F4" w:rsidRPr="007220F4" w:rsidRDefault="007220F4" w:rsidP="007220F4">
            <w:pPr>
              <w:jc w:val="center"/>
              <w:rPr>
                <w:sz w:val="18"/>
                <w:szCs w:val="18"/>
              </w:rPr>
            </w:pPr>
            <w:r w:rsidRPr="007220F4">
              <w:rPr>
                <w:sz w:val="18"/>
                <w:szCs w:val="18"/>
              </w:rPr>
              <w:t>-</w:t>
            </w:r>
          </w:p>
        </w:tc>
        <w:tc>
          <w:tcPr>
            <w:tcW w:w="783" w:type="dxa"/>
          </w:tcPr>
          <w:p w:rsidR="007220F4" w:rsidRPr="007220F4" w:rsidRDefault="007220F4" w:rsidP="007220F4">
            <w:pPr>
              <w:jc w:val="center"/>
              <w:rPr>
                <w:sz w:val="18"/>
                <w:szCs w:val="18"/>
              </w:rPr>
            </w:pPr>
            <w:r w:rsidRPr="007220F4">
              <w:rPr>
                <w:sz w:val="18"/>
                <w:szCs w:val="18"/>
              </w:rPr>
              <w:t>-</w:t>
            </w:r>
          </w:p>
        </w:tc>
        <w:tc>
          <w:tcPr>
            <w:tcW w:w="783" w:type="dxa"/>
          </w:tcPr>
          <w:p w:rsidR="007220F4" w:rsidRPr="007220F4" w:rsidRDefault="007220F4" w:rsidP="007220F4">
            <w:pPr>
              <w:jc w:val="center"/>
              <w:rPr>
                <w:sz w:val="18"/>
                <w:szCs w:val="18"/>
              </w:rPr>
            </w:pPr>
            <w:r w:rsidRPr="007220F4">
              <w:rPr>
                <w:sz w:val="18"/>
                <w:szCs w:val="18"/>
              </w:rPr>
              <w:t>-</w:t>
            </w:r>
          </w:p>
        </w:tc>
      </w:tr>
      <w:tr w:rsidR="007220F4" w:rsidRPr="007220F4" w:rsidTr="002743EC">
        <w:trPr>
          <w:jc w:val="center"/>
        </w:trPr>
        <w:tc>
          <w:tcPr>
            <w:tcW w:w="574" w:type="dxa"/>
            <w:vMerge/>
          </w:tcPr>
          <w:p w:rsidR="007220F4" w:rsidRPr="007220F4" w:rsidRDefault="007220F4" w:rsidP="007220F4">
            <w:pPr>
              <w:rPr>
                <w:color w:val="000000"/>
                <w:sz w:val="18"/>
                <w:szCs w:val="18"/>
              </w:rPr>
            </w:pPr>
          </w:p>
        </w:tc>
        <w:tc>
          <w:tcPr>
            <w:tcW w:w="851" w:type="dxa"/>
            <w:vMerge/>
          </w:tcPr>
          <w:p w:rsidR="007220F4" w:rsidRPr="007220F4" w:rsidRDefault="007220F4" w:rsidP="007220F4">
            <w:pPr>
              <w:jc w:val="center"/>
              <w:rPr>
                <w:color w:val="000000"/>
                <w:sz w:val="18"/>
                <w:szCs w:val="18"/>
              </w:rPr>
            </w:pPr>
          </w:p>
        </w:tc>
        <w:tc>
          <w:tcPr>
            <w:tcW w:w="1888" w:type="dxa"/>
            <w:vMerge/>
          </w:tcPr>
          <w:p w:rsidR="007220F4" w:rsidRPr="007220F4" w:rsidRDefault="007220F4" w:rsidP="007220F4">
            <w:pPr>
              <w:jc w:val="right"/>
              <w:rPr>
                <w:color w:val="000000"/>
                <w:sz w:val="18"/>
                <w:szCs w:val="18"/>
              </w:rPr>
            </w:pPr>
          </w:p>
        </w:tc>
        <w:tc>
          <w:tcPr>
            <w:tcW w:w="2042" w:type="dxa"/>
          </w:tcPr>
          <w:p w:rsidR="007220F4" w:rsidRPr="007220F4" w:rsidRDefault="007220F4" w:rsidP="007220F4">
            <w:pPr>
              <w:rPr>
                <w:sz w:val="18"/>
                <w:szCs w:val="18"/>
              </w:rPr>
            </w:pPr>
            <w:r w:rsidRPr="007220F4">
              <w:rPr>
                <w:sz w:val="18"/>
                <w:szCs w:val="18"/>
              </w:rPr>
              <w:t>внебюджетные источники</w:t>
            </w:r>
          </w:p>
        </w:tc>
        <w:tc>
          <w:tcPr>
            <w:tcW w:w="948" w:type="dxa"/>
          </w:tcPr>
          <w:p w:rsidR="007220F4" w:rsidRPr="007220F4" w:rsidRDefault="007220F4" w:rsidP="007220F4">
            <w:pPr>
              <w:jc w:val="center"/>
              <w:rPr>
                <w:sz w:val="18"/>
                <w:szCs w:val="18"/>
              </w:rPr>
            </w:pPr>
          </w:p>
        </w:tc>
        <w:tc>
          <w:tcPr>
            <w:tcW w:w="783" w:type="dxa"/>
          </w:tcPr>
          <w:p w:rsidR="007220F4" w:rsidRPr="007220F4" w:rsidRDefault="007220F4" w:rsidP="007220F4">
            <w:pPr>
              <w:jc w:val="center"/>
              <w:rPr>
                <w:sz w:val="18"/>
                <w:szCs w:val="18"/>
              </w:rPr>
            </w:pPr>
          </w:p>
        </w:tc>
        <w:tc>
          <w:tcPr>
            <w:tcW w:w="783" w:type="dxa"/>
          </w:tcPr>
          <w:p w:rsidR="007220F4" w:rsidRPr="007220F4" w:rsidRDefault="007220F4" w:rsidP="007220F4">
            <w:pPr>
              <w:jc w:val="center"/>
              <w:rPr>
                <w:sz w:val="18"/>
                <w:szCs w:val="18"/>
              </w:rPr>
            </w:pPr>
          </w:p>
        </w:tc>
        <w:tc>
          <w:tcPr>
            <w:tcW w:w="783" w:type="dxa"/>
          </w:tcPr>
          <w:p w:rsidR="007220F4" w:rsidRPr="007220F4" w:rsidRDefault="007220F4" w:rsidP="007220F4">
            <w:pPr>
              <w:jc w:val="center"/>
              <w:rPr>
                <w:sz w:val="18"/>
                <w:szCs w:val="18"/>
              </w:rPr>
            </w:pPr>
          </w:p>
        </w:tc>
        <w:tc>
          <w:tcPr>
            <w:tcW w:w="783" w:type="dxa"/>
          </w:tcPr>
          <w:p w:rsidR="007220F4" w:rsidRPr="007220F4" w:rsidRDefault="007220F4" w:rsidP="007220F4">
            <w:pPr>
              <w:jc w:val="center"/>
              <w:rPr>
                <w:sz w:val="18"/>
                <w:szCs w:val="18"/>
              </w:rPr>
            </w:pPr>
          </w:p>
        </w:tc>
        <w:tc>
          <w:tcPr>
            <w:tcW w:w="783" w:type="dxa"/>
          </w:tcPr>
          <w:p w:rsidR="007220F4" w:rsidRPr="007220F4" w:rsidRDefault="007220F4" w:rsidP="007220F4">
            <w:pPr>
              <w:jc w:val="center"/>
              <w:rPr>
                <w:sz w:val="18"/>
                <w:szCs w:val="18"/>
              </w:rPr>
            </w:pPr>
          </w:p>
        </w:tc>
      </w:tr>
    </w:tbl>
    <w:p w:rsidR="004B69B9" w:rsidRPr="007220F4" w:rsidRDefault="004B69B9" w:rsidP="007220F4">
      <w:pPr>
        <w:pStyle w:val="ConsPlusNormal2"/>
        <w:jc w:val="center"/>
        <w:rPr>
          <w:rFonts w:ascii="Times New Roman" w:hAnsi="Times New Roman"/>
          <w:b/>
          <w:sz w:val="18"/>
          <w:szCs w:val="18"/>
        </w:rPr>
      </w:pPr>
    </w:p>
    <w:p w:rsidR="007220F4" w:rsidRPr="007220F4" w:rsidRDefault="007220F4" w:rsidP="007220F4">
      <w:pPr>
        <w:ind w:left="425" w:right="-31"/>
        <w:jc w:val="center"/>
        <w:rPr>
          <w:sz w:val="18"/>
          <w:szCs w:val="18"/>
        </w:rPr>
      </w:pPr>
      <w:r w:rsidRPr="007220F4">
        <w:rPr>
          <w:sz w:val="18"/>
          <w:szCs w:val="18"/>
        </w:rPr>
        <w:t>Приложение № 2</w:t>
      </w:r>
      <w:r>
        <w:rPr>
          <w:sz w:val="18"/>
          <w:szCs w:val="18"/>
        </w:rPr>
        <w:t xml:space="preserve"> </w:t>
      </w:r>
      <w:r w:rsidRPr="007220F4">
        <w:rPr>
          <w:sz w:val="18"/>
          <w:szCs w:val="18"/>
        </w:rPr>
        <w:t>к постановлению администрации</w:t>
      </w:r>
      <w:r>
        <w:rPr>
          <w:sz w:val="18"/>
          <w:szCs w:val="18"/>
        </w:rPr>
        <w:t xml:space="preserve"> </w:t>
      </w:r>
      <w:r w:rsidRPr="007220F4">
        <w:rPr>
          <w:sz w:val="18"/>
          <w:szCs w:val="18"/>
        </w:rPr>
        <w:t>Мошковского сельсовета</w:t>
      </w:r>
      <w:r>
        <w:rPr>
          <w:sz w:val="18"/>
          <w:szCs w:val="18"/>
        </w:rPr>
        <w:t xml:space="preserve"> </w:t>
      </w:r>
      <w:r w:rsidRPr="007220F4">
        <w:rPr>
          <w:sz w:val="18"/>
          <w:szCs w:val="18"/>
        </w:rPr>
        <w:t>от 20.02.2020 № 11</w:t>
      </w:r>
    </w:p>
    <w:p w:rsidR="007220F4" w:rsidRPr="007220F4" w:rsidRDefault="007220F4" w:rsidP="007220F4">
      <w:pPr>
        <w:autoSpaceDE w:val="0"/>
        <w:autoSpaceDN w:val="0"/>
        <w:adjustRightInd w:val="0"/>
        <w:jc w:val="center"/>
        <w:rPr>
          <w:rStyle w:val="aff1"/>
          <w:sz w:val="18"/>
          <w:szCs w:val="18"/>
          <w:lang w:val="ru-RU"/>
        </w:rPr>
      </w:pPr>
    </w:p>
    <w:p w:rsidR="007220F4" w:rsidRPr="007220F4" w:rsidRDefault="007220F4" w:rsidP="007220F4">
      <w:pPr>
        <w:autoSpaceDE w:val="0"/>
        <w:autoSpaceDN w:val="0"/>
        <w:adjustRightInd w:val="0"/>
        <w:jc w:val="center"/>
        <w:rPr>
          <w:rStyle w:val="aff1"/>
          <w:b w:val="0"/>
          <w:i w:val="0"/>
          <w:sz w:val="18"/>
          <w:szCs w:val="18"/>
          <w:lang w:val="ru-RU"/>
        </w:rPr>
      </w:pPr>
      <w:r w:rsidRPr="007220F4">
        <w:rPr>
          <w:rStyle w:val="aff1"/>
          <w:b w:val="0"/>
          <w:i w:val="0"/>
          <w:sz w:val="18"/>
          <w:szCs w:val="18"/>
          <w:lang w:val="ru-RU"/>
        </w:rPr>
        <w:t>Приложение № 3к муниципальной программе</w:t>
      </w:r>
    </w:p>
    <w:p w:rsidR="007220F4" w:rsidRPr="007220F4" w:rsidRDefault="007220F4" w:rsidP="007220F4">
      <w:pPr>
        <w:jc w:val="center"/>
        <w:rPr>
          <w:b/>
          <w:color w:val="000000"/>
          <w:sz w:val="18"/>
          <w:szCs w:val="18"/>
        </w:rPr>
      </w:pPr>
      <w:r>
        <w:rPr>
          <w:bCs/>
          <w:color w:val="000000"/>
          <w:sz w:val="18"/>
          <w:szCs w:val="18"/>
        </w:rPr>
        <w:t xml:space="preserve">Ресурсное обеспечение </w:t>
      </w:r>
      <w:r w:rsidRPr="007220F4">
        <w:rPr>
          <w:sz w:val="18"/>
          <w:szCs w:val="18"/>
        </w:rPr>
        <w:t xml:space="preserve">реализации муниципальной программы </w:t>
      </w:r>
      <w:r w:rsidRPr="007220F4">
        <w:rPr>
          <w:color w:val="000000"/>
          <w:sz w:val="18"/>
          <w:szCs w:val="18"/>
        </w:rPr>
        <w:t>Мошковского</w:t>
      </w:r>
      <w:r w:rsidRPr="007220F4">
        <w:rPr>
          <w:sz w:val="18"/>
          <w:szCs w:val="18"/>
        </w:rPr>
        <w:t xml:space="preserve"> сельсовета Бековского района Пензенской области </w:t>
      </w:r>
      <w:r w:rsidRPr="007220F4">
        <w:rPr>
          <w:color w:val="000000"/>
          <w:sz w:val="18"/>
          <w:szCs w:val="18"/>
        </w:rPr>
        <w:t>«</w:t>
      </w:r>
      <w:r w:rsidRPr="007220F4">
        <w:rPr>
          <w:sz w:val="18"/>
          <w:szCs w:val="18"/>
        </w:rPr>
        <w:t>Развитие гражданского общества</w:t>
      </w:r>
      <w:r w:rsidRPr="007220F4">
        <w:rPr>
          <w:color w:val="000000"/>
          <w:sz w:val="18"/>
          <w:szCs w:val="18"/>
        </w:rPr>
        <w:t xml:space="preserve"> в Мошковском сельсовете Бековского района Пензенской области</w:t>
      </w:r>
      <w:r w:rsidRPr="007220F4">
        <w:rPr>
          <w:b/>
          <w:color w:val="000000"/>
          <w:sz w:val="18"/>
          <w:szCs w:val="18"/>
        </w:rPr>
        <w:t>»</w:t>
      </w:r>
      <w:r w:rsidRPr="007220F4">
        <w:rPr>
          <w:sz w:val="18"/>
          <w:szCs w:val="18"/>
        </w:rPr>
        <w:t xml:space="preserve"> за счет средств бюджета Мошковского сельсовета Бековского района Пензенской области</w:t>
      </w:r>
    </w:p>
    <w:p w:rsidR="007220F4" w:rsidRPr="007220F4" w:rsidRDefault="007220F4" w:rsidP="007220F4">
      <w:pPr>
        <w:rPr>
          <w:color w:val="000000"/>
          <w:sz w:val="18"/>
          <w:szCs w:val="18"/>
        </w:rPr>
      </w:pPr>
      <w:r w:rsidRPr="007220F4">
        <w:rPr>
          <w:color w:val="000000"/>
          <w:sz w:val="18"/>
          <w:szCs w:val="18"/>
        </w:rPr>
        <w:t xml:space="preserve">           </w:t>
      </w:r>
    </w:p>
    <w:tbl>
      <w:tblPr>
        <w:tblW w:w="10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20"/>
        <w:gridCol w:w="581"/>
        <w:gridCol w:w="1417"/>
        <w:gridCol w:w="1411"/>
        <w:gridCol w:w="562"/>
        <w:gridCol w:w="498"/>
        <w:gridCol w:w="424"/>
        <w:gridCol w:w="690"/>
        <w:gridCol w:w="553"/>
        <w:gridCol w:w="658"/>
        <w:gridCol w:w="658"/>
        <w:gridCol w:w="658"/>
        <w:gridCol w:w="658"/>
        <w:gridCol w:w="658"/>
        <w:gridCol w:w="659"/>
      </w:tblGrid>
      <w:tr w:rsidR="00CD0D64" w:rsidRPr="007220F4" w:rsidTr="007C66B7">
        <w:trPr>
          <w:trHeight w:val="300"/>
          <w:jc w:val="center"/>
        </w:trPr>
        <w:tc>
          <w:tcPr>
            <w:tcW w:w="420" w:type="dxa"/>
            <w:vMerge w:val="restart"/>
            <w:noWrap/>
          </w:tcPr>
          <w:p w:rsidR="007220F4" w:rsidRPr="007220F4" w:rsidRDefault="007220F4" w:rsidP="007220F4">
            <w:pPr>
              <w:jc w:val="center"/>
              <w:rPr>
                <w:color w:val="000000"/>
                <w:sz w:val="18"/>
                <w:szCs w:val="18"/>
              </w:rPr>
            </w:pPr>
            <w:r w:rsidRPr="007220F4">
              <w:rPr>
                <w:color w:val="000000"/>
                <w:sz w:val="18"/>
                <w:szCs w:val="18"/>
              </w:rPr>
              <w:t xml:space="preserve">№ </w:t>
            </w:r>
            <w:r w:rsidRPr="007220F4">
              <w:rPr>
                <w:color w:val="000000"/>
                <w:spacing w:val="-10"/>
                <w:sz w:val="18"/>
                <w:szCs w:val="18"/>
              </w:rPr>
              <w:t>п/п</w:t>
            </w:r>
          </w:p>
        </w:tc>
        <w:tc>
          <w:tcPr>
            <w:tcW w:w="581" w:type="dxa"/>
            <w:vMerge w:val="restart"/>
          </w:tcPr>
          <w:p w:rsidR="007220F4" w:rsidRPr="007220F4" w:rsidRDefault="007220F4" w:rsidP="007220F4">
            <w:pPr>
              <w:jc w:val="center"/>
              <w:rPr>
                <w:color w:val="000000"/>
                <w:sz w:val="18"/>
                <w:szCs w:val="18"/>
              </w:rPr>
            </w:pPr>
            <w:r w:rsidRPr="007220F4">
              <w:rPr>
                <w:color w:val="000000"/>
                <w:sz w:val="18"/>
                <w:szCs w:val="18"/>
              </w:rPr>
              <w:t>Статус</w:t>
            </w:r>
          </w:p>
        </w:tc>
        <w:tc>
          <w:tcPr>
            <w:tcW w:w="1417" w:type="dxa"/>
            <w:vMerge w:val="restart"/>
          </w:tcPr>
          <w:p w:rsidR="007220F4" w:rsidRPr="007220F4" w:rsidRDefault="007220F4" w:rsidP="007220F4">
            <w:pPr>
              <w:jc w:val="center"/>
              <w:rPr>
                <w:color w:val="000000"/>
                <w:sz w:val="18"/>
                <w:szCs w:val="18"/>
              </w:rPr>
            </w:pPr>
            <w:r w:rsidRPr="007220F4">
              <w:rPr>
                <w:sz w:val="18"/>
                <w:szCs w:val="18"/>
              </w:rPr>
              <w:t xml:space="preserve">Наименование муниципальной программы, </w:t>
            </w:r>
            <w:r w:rsidRPr="007220F4">
              <w:rPr>
                <w:sz w:val="18"/>
                <w:szCs w:val="18"/>
              </w:rPr>
              <w:lastRenderedPageBreak/>
              <w:t>подпрограммы, основных мероприятий</w:t>
            </w:r>
          </w:p>
        </w:tc>
        <w:tc>
          <w:tcPr>
            <w:tcW w:w="1411" w:type="dxa"/>
            <w:vMerge w:val="restart"/>
          </w:tcPr>
          <w:p w:rsidR="007220F4" w:rsidRPr="007220F4" w:rsidRDefault="007220F4" w:rsidP="007220F4">
            <w:pPr>
              <w:jc w:val="center"/>
              <w:rPr>
                <w:color w:val="000000"/>
                <w:sz w:val="18"/>
                <w:szCs w:val="18"/>
              </w:rPr>
            </w:pPr>
            <w:r w:rsidRPr="007220F4">
              <w:rPr>
                <w:sz w:val="18"/>
                <w:szCs w:val="18"/>
              </w:rPr>
              <w:lastRenderedPageBreak/>
              <w:t xml:space="preserve">Ответственный исполнитель, соисполнитель </w:t>
            </w:r>
            <w:r w:rsidRPr="007220F4">
              <w:rPr>
                <w:sz w:val="18"/>
                <w:szCs w:val="18"/>
              </w:rPr>
              <w:lastRenderedPageBreak/>
              <w:t>подпрограмм, основных мероприятий</w:t>
            </w:r>
          </w:p>
        </w:tc>
        <w:tc>
          <w:tcPr>
            <w:tcW w:w="2727" w:type="dxa"/>
            <w:gridSpan w:val="5"/>
            <w:noWrap/>
          </w:tcPr>
          <w:p w:rsidR="007220F4" w:rsidRPr="007220F4" w:rsidRDefault="007220F4" w:rsidP="007220F4">
            <w:pPr>
              <w:jc w:val="center"/>
              <w:rPr>
                <w:color w:val="000000"/>
                <w:sz w:val="18"/>
                <w:szCs w:val="18"/>
              </w:rPr>
            </w:pPr>
            <w:r w:rsidRPr="007220F4">
              <w:rPr>
                <w:sz w:val="18"/>
                <w:szCs w:val="18"/>
              </w:rPr>
              <w:lastRenderedPageBreak/>
              <w:t>Код классификации расходов бюджета</w:t>
            </w:r>
          </w:p>
        </w:tc>
        <w:tc>
          <w:tcPr>
            <w:tcW w:w="3949" w:type="dxa"/>
            <w:gridSpan w:val="6"/>
            <w:noWrap/>
          </w:tcPr>
          <w:p w:rsidR="007220F4" w:rsidRPr="007220F4" w:rsidRDefault="007220F4" w:rsidP="007220F4">
            <w:pPr>
              <w:jc w:val="center"/>
              <w:rPr>
                <w:color w:val="000000"/>
                <w:sz w:val="18"/>
                <w:szCs w:val="18"/>
              </w:rPr>
            </w:pPr>
            <w:r w:rsidRPr="007220F4">
              <w:rPr>
                <w:color w:val="000000"/>
                <w:sz w:val="18"/>
                <w:szCs w:val="18"/>
              </w:rPr>
              <w:t>Расходы бюджета Мошковского сельсовета Бековского района Пензенской области</w:t>
            </w:r>
            <w:r w:rsidRPr="007220F4">
              <w:rPr>
                <w:sz w:val="18"/>
                <w:szCs w:val="18"/>
              </w:rPr>
              <w:t xml:space="preserve">/Источники финансирования дефицита </w:t>
            </w:r>
            <w:r w:rsidRPr="007220F4">
              <w:rPr>
                <w:sz w:val="18"/>
                <w:szCs w:val="18"/>
              </w:rPr>
              <w:lastRenderedPageBreak/>
              <w:t xml:space="preserve">бюджета </w:t>
            </w:r>
            <w:r w:rsidRPr="007220F4">
              <w:rPr>
                <w:color w:val="000000"/>
                <w:sz w:val="18"/>
                <w:szCs w:val="18"/>
              </w:rPr>
              <w:t>Мошковского сельсовета Бековского района Пензенской области, тыс. рублей</w:t>
            </w:r>
          </w:p>
        </w:tc>
      </w:tr>
      <w:tr w:rsidR="00CD0D64" w:rsidRPr="007220F4" w:rsidTr="007C66B7">
        <w:trPr>
          <w:trHeight w:val="300"/>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jc w:val="center"/>
              <w:rPr>
                <w:color w:val="000000"/>
                <w:sz w:val="18"/>
                <w:szCs w:val="18"/>
              </w:rPr>
            </w:pPr>
          </w:p>
        </w:tc>
        <w:tc>
          <w:tcPr>
            <w:tcW w:w="1417" w:type="dxa"/>
            <w:vMerge/>
          </w:tcPr>
          <w:p w:rsidR="007220F4" w:rsidRPr="007220F4" w:rsidRDefault="007220F4" w:rsidP="007220F4">
            <w:pPr>
              <w:jc w:val="center"/>
              <w:rPr>
                <w:color w:val="000000"/>
                <w:sz w:val="18"/>
                <w:szCs w:val="18"/>
              </w:rPr>
            </w:pPr>
          </w:p>
        </w:tc>
        <w:tc>
          <w:tcPr>
            <w:tcW w:w="1411" w:type="dxa"/>
            <w:vMerge/>
          </w:tcPr>
          <w:p w:rsidR="007220F4" w:rsidRPr="007220F4" w:rsidRDefault="007220F4" w:rsidP="007220F4">
            <w:pPr>
              <w:jc w:val="center"/>
              <w:rPr>
                <w:color w:val="000000"/>
                <w:sz w:val="18"/>
                <w:szCs w:val="18"/>
              </w:rPr>
            </w:pPr>
          </w:p>
        </w:tc>
        <w:tc>
          <w:tcPr>
            <w:tcW w:w="562" w:type="dxa"/>
            <w:noWrap/>
          </w:tcPr>
          <w:p w:rsidR="007220F4" w:rsidRPr="007220F4" w:rsidRDefault="007220F4" w:rsidP="007220F4">
            <w:pPr>
              <w:jc w:val="center"/>
              <w:rPr>
                <w:color w:val="000000"/>
                <w:spacing w:val="-8"/>
                <w:sz w:val="18"/>
                <w:szCs w:val="18"/>
              </w:rPr>
            </w:pPr>
            <w:r w:rsidRPr="007220F4">
              <w:rPr>
                <w:sz w:val="18"/>
                <w:szCs w:val="18"/>
              </w:rPr>
              <w:t>Главный распорядитель  бюджетных средств</w:t>
            </w:r>
          </w:p>
        </w:tc>
        <w:tc>
          <w:tcPr>
            <w:tcW w:w="498" w:type="dxa"/>
            <w:noWrap/>
          </w:tcPr>
          <w:p w:rsidR="007220F4" w:rsidRPr="007220F4" w:rsidRDefault="007220F4" w:rsidP="007220F4">
            <w:pPr>
              <w:jc w:val="center"/>
              <w:rPr>
                <w:color w:val="000000"/>
                <w:sz w:val="18"/>
                <w:szCs w:val="18"/>
              </w:rPr>
            </w:pPr>
            <w:r w:rsidRPr="007220F4">
              <w:rPr>
                <w:sz w:val="18"/>
                <w:szCs w:val="18"/>
              </w:rPr>
              <w:t>Раздел</w:t>
            </w:r>
          </w:p>
        </w:tc>
        <w:tc>
          <w:tcPr>
            <w:tcW w:w="424" w:type="dxa"/>
            <w:noWrap/>
          </w:tcPr>
          <w:p w:rsidR="007220F4" w:rsidRPr="007220F4" w:rsidRDefault="007220F4" w:rsidP="007220F4">
            <w:pPr>
              <w:jc w:val="center"/>
              <w:rPr>
                <w:color w:val="000000"/>
                <w:sz w:val="18"/>
                <w:szCs w:val="18"/>
              </w:rPr>
            </w:pPr>
            <w:r w:rsidRPr="007220F4">
              <w:rPr>
                <w:sz w:val="18"/>
                <w:szCs w:val="18"/>
              </w:rPr>
              <w:t>Подраздел</w:t>
            </w:r>
          </w:p>
        </w:tc>
        <w:tc>
          <w:tcPr>
            <w:tcW w:w="690" w:type="dxa"/>
            <w:noWrap/>
          </w:tcPr>
          <w:p w:rsidR="007220F4" w:rsidRPr="007220F4" w:rsidRDefault="007220F4" w:rsidP="007220F4">
            <w:pPr>
              <w:jc w:val="center"/>
              <w:rPr>
                <w:color w:val="000000"/>
                <w:sz w:val="18"/>
                <w:szCs w:val="18"/>
              </w:rPr>
            </w:pPr>
            <w:r w:rsidRPr="007220F4">
              <w:rPr>
                <w:sz w:val="18"/>
                <w:szCs w:val="18"/>
              </w:rPr>
              <w:t>Целевая  статья</w:t>
            </w:r>
          </w:p>
        </w:tc>
        <w:tc>
          <w:tcPr>
            <w:tcW w:w="553" w:type="dxa"/>
            <w:noWrap/>
          </w:tcPr>
          <w:p w:rsidR="007220F4" w:rsidRPr="007220F4" w:rsidRDefault="007220F4" w:rsidP="007220F4">
            <w:pPr>
              <w:jc w:val="center"/>
              <w:rPr>
                <w:color w:val="000000"/>
                <w:sz w:val="18"/>
                <w:szCs w:val="18"/>
              </w:rPr>
            </w:pPr>
            <w:r w:rsidRPr="007220F4">
              <w:rPr>
                <w:sz w:val="18"/>
                <w:szCs w:val="18"/>
              </w:rPr>
              <w:t>Вид расходов</w:t>
            </w:r>
          </w:p>
        </w:tc>
        <w:tc>
          <w:tcPr>
            <w:tcW w:w="658" w:type="dxa"/>
            <w:vMerge w:val="restart"/>
            <w:noWrap/>
          </w:tcPr>
          <w:p w:rsidR="007220F4" w:rsidRPr="007220F4" w:rsidRDefault="007220F4" w:rsidP="007220F4">
            <w:pPr>
              <w:pStyle w:val="ConsPlusCell"/>
              <w:jc w:val="center"/>
              <w:rPr>
                <w:rFonts w:ascii="Times New Roman" w:hAnsi="Times New Roman" w:cs="Times New Roman"/>
                <w:bCs/>
                <w:spacing w:val="-20"/>
                <w:sz w:val="18"/>
                <w:szCs w:val="18"/>
              </w:rPr>
            </w:pPr>
            <w:r w:rsidRPr="007220F4">
              <w:rPr>
                <w:rFonts w:ascii="Times New Roman" w:hAnsi="Times New Roman" w:cs="Times New Roman"/>
                <w:bCs/>
                <w:spacing w:val="-20"/>
                <w:sz w:val="18"/>
                <w:szCs w:val="18"/>
              </w:rPr>
              <w:t>2019 год</w:t>
            </w:r>
          </w:p>
        </w:tc>
        <w:tc>
          <w:tcPr>
            <w:tcW w:w="658" w:type="dxa"/>
            <w:vMerge w:val="restart"/>
            <w:noWrap/>
          </w:tcPr>
          <w:p w:rsidR="007220F4" w:rsidRPr="007220F4" w:rsidRDefault="007220F4" w:rsidP="007220F4">
            <w:pPr>
              <w:pStyle w:val="ConsPlusCell"/>
              <w:jc w:val="center"/>
              <w:rPr>
                <w:rFonts w:ascii="Times New Roman" w:hAnsi="Times New Roman" w:cs="Times New Roman"/>
                <w:bCs/>
                <w:spacing w:val="-20"/>
                <w:sz w:val="18"/>
                <w:szCs w:val="18"/>
              </w:rPr>
            </w:pPr>
            <w:r w:rsidRPr="007220F4">
              <w:rPr>
                <w:rFonts w:ascii="Times New Roman" w:hAnsi="Times New Roman" w:cs="Times New Roman"/>
                <w:bCs/>
                <w:spacing w:val="-20"/>
                <w:sz w:val="18"/>
                <w:szCs w:val="18"/>
              </w:rPr>
              <w:t>2020 год</w:t>
            </w:r>
          </w:p>
        </w:tc>
        <w:tc>
          <w:tcPr>
            <w:tcW w:w="658" w:type="dxa"/>
            <w:vMerge w:val="restart"/>
            <w:noWrap/>
          </w:tcPr>
          <w:p w:rsidR="007220F4" w:rsidRPr="007220F4" w:rsidRDefault="007220F4" w:rsidP="007220F4">
            <w:pPr>
              <w:pStyle w:val="ConsPlusCell"/>
              <w:jc w:val="center"/>
              <w:rPr>
                <w:rFonts w:ascii="Times New Roman" w:hAnsi="Times New Roman" w:cs="Times New Roman"/>
                <w:bCs/>
                <w:spacing w:val="-20"/>
                <w:sz w:val="18"/>
                <w:szCs w:val="18"/>
              </w:rPr>
            </w:pPr>
            <w:r w:rsidRPr="007220F4">
              <w:rPr>
                <w:rFonts w:ascii="Times New Roman" w:hAnsi="Times New Roman" w:cs="Times New Roman"/>
                <w:bCs/>
                <w:spacing w:val="-20"/>
                <w:sz w:val="18"/>
                <w:szCs w:val="18"/>
              </w:rPr>
              <w:t>2021 год</w:t>
            </w:r>
          </w:p>
        </w:tc>
        <w:tc>
          <w:tcPr>
            <w:tcW w:w="658" w:type="dxa"/>
            <w:vMerge w:val="restart"/>
          </w:tcPr>
          <w:p w:rsidR="007220F4" w:rsidRPr="007220F4" w:rsidRDefault="007220F4" w:rsidP="007220F4">
            <w:pPr>
              <w:pStyle w:val="ConsPlusCell"/>
              <w:jc w:val="center"/>
              <w:rPr>
                <w:rFonts w:ascii="Times New Roman" w:hAnsi="Times New Roman" w:cs="Times New Roman"/>
                <w:bCs/>
                <w:spacing w:val="-20"/>
                <w:sz w:val="18"/>
                <w:szCs w:val="18"/>
              </w:rPr>
            </w:pPr>
            <w:r w:rsidRPr="007220F4">
              <w:rPr>
                <w:rFonts w:ascii="Times New Roman" w:hAnsi="Times New Roman" w:cs="Times New Roman"/>
                <w:bCs/>
                <w:spacing w:val="-20"/>
                <w:sz w:val="18"/>
                <w:szCs w:val="18"/>
              </w:rPr>
              <w:t>2022 год</w:t>
            </w:r>
          </w:p>
        </w:tc>
        <w:tc>
          <w:tcPr>
            <w:tcW w:w="658" w:type="dxa"/>
            <w:vMerge w:val="restart"/>
          </w:tcPr>
          <w:p w:rsidR="007220F4" w:rsidRPr="007220F4" w:rsidRDefault="007220F4" w:rsidP="007220F4">
            <w:pPr>
              <w:pStyle w:val="ConsPlusCell"/>
              <w:jc w:val="center"/>
              <w:rPr>
                <w:rFonts w:ascii="Times New Roman" w:hAnsi="Times New Roman" w:cs="Times New Roman"/>
                <w:bCs/>
                <w:spacing w:val="-20"/>
                <w:sz w:val="18"/>
                <w:szCs w:val="18"/>
              </w:rPr>
            </w:pPr>
            <w:r w:rsidRPr="007220F4">
              <w:rPr>
                <w:rFonts w:ascii="Times New Roman" w:hAnsi="Times New Roman" w:cs="Times New Roman"/>
                <w:bCs/>
                <w:spacing w:val="-20"/>
                <w:sz w:val="18"/>
                <w:szCs w:val="18"/>
              </w:rPr>
              <w:t>2023 год</w:t>
            </w:r>
          </w:p>
        </w:tc>
        <w:tc>
          <w:tcPr>
            <w:tcW w:w="659" w:type="dxa"/>
            <w:vMerge w:val="restart"/>
          </w:tcPr>
          <w:p w:rsidR="007220F4" w:rsidRPr="007220F4" w:rsidRDefault="007220F4" w:rsidP="007220F4">
            <w:pPr>
              <w:pStyle w:val="ConsPlusCell"/>
              <w:jc w:val="center"/>
              <w:rPr>
                <w:rFonts w:ascii="Times New Roman" w:hAnsi="Times New Roman" w:cs="Times New Roman"/>
                <w:bCs/>
                <w:spacing w:val="-20"/>
                <w:sz w:val="18"/>
                <w:szCs w:val="18"/>
              </w:rPr>
            </w:pPr>
            <w:r w:rsidRPr="007220F4">
              <w:rPr>
                <w:rFonts w:ascii="Times New Roman" w:hAnsi="Times New Roman" w:cs="Times New Roman"/>
                <w:bCs/>
                <w:spacing w:val="-20"/>
                <w:sz w:val="18"/>
                <w:szCs w:val="18"/>
              </w:rPr>
              <w:t>2024 год</w:t>
            </w:r>
          </w:p>
        </w:tc>
      </w:tr>
      <w:tr w:rsidR="00CD0D64" w:rsidRPr="007220F4" w:rsidTr="007C66B7">
        <w:trPr>
          <w:trHeight w:val="300"/>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jc w:val="center"/>
              <w:rPr>
                <w:color w:val="000000"/>
                <w:sz w:val="18"/>
                <w:szCs w:val="18"/>
              </w:rPr>
            </w:pPr>
          </w:p>
        </w:tc>
        <w:tc>
          <w:tcPr>
            <w:tcW w:w="1417" w:type="dxa"/>
            <w:vMerge/>
          </w:tcPr>
          <w:p w:rsidR="007220F4" w:rsidRPr="007220F4" w:rsidRDefault="007220F4" w:rsidP="007220F4">
            <w:pPr>
              <w:jc w:val="center"/>
              <w:rPr>
                <w:color w:val="000000"/>
                <w:sz w:val="18"/>
                <w:szCs w:val="18"/>
              </w:rPr>
            </w:pPr>
          </w:p>
        </w:tc>
        <w:tc>
          <w:tcPr>
            <w:tcW w:w="1411" w:type="dxa"/>
            <w:vMerge/>
          </w:tcPr>
          <w:p w:rsidR="007220F4" w:rsidRPr="007220F4" w:rsidRDefault="007220F4" w:rsidP="007220F4">
            <w:pPr>
              <w:jc w:val="center"/>
              <w:rPr>
                <w:color w:val="000000"/>
                <w:sz w:val="18"/>
                <w:szCs w:val="18"/>
              </w:rPr>
            </w:pPr>
          </w:p>
        </w:tc>
        <w:tc>
          <w:tcPr>
            <w:tcW w:w="2727" w:type="dxa"/>
            <w:gridSpan w:val="5"/>
            <w:noWrap/>
          </w:tcPr>
          <w:p w:rsidR="007220F4" w:rsidRPr="007220F4" w:rsidRDefault="007220F4" w:rsidP="007220F4">
            <w:pPr>
              <w:jc w:val="center"/>
              <w:rPr>
                <w:color w:val="000000"/>
                <w:sz w:val="18"/>
                <w:szCs w:val="18"/>
              </w:rPr>
            </w:pPr>
            <w:r w:rsidRPr="007220F4">
              <w:rPr>
                <w:sz w:val="18"/>
                <w:szCs w:val="18"/>
              </w:rPr>
              <w:t>Код классификации источников финансирования дефицита бюджета</w:t>
            </w:r>
          </w:p>
        </w:tc>
        <w:tc>
          <w:tcPr>
            <w:tcW w:w="658" w:type="dxa"/>
            <w:vMerge/>
            <w:noWrap/>
          </w:tcPr>
          <w:p w:rsidR="007220F4" w:rsidRPr="007220F4" w:rsidRDefault="007220F4" w:rsidP="007220F4">
            <w:pPr>
              <w:jc w:val="center"/>
              <w:rPr>
                <w:color w:val="000000"/>
                <w:sz w:val="18"/>
                <w:szCs w:val="18"/>
              </w:rPr>
            </w:pPr>
          </w:p>
        </w:tc>
        <w:tc>
          <w:tcPr>
            <w:tcW w:w="658" w:type="dxa"/>
            <w:vMerge/>
            <w:noWrap/>
          </w:tcPr>
          <w:p w:rsidR="007220F4" w:rsidRPr="007220F4" w:rsidRDefault="007220F4" w:rsidP="007220F4">
            <w:pPr>
              <w:jc w:val="center"/>
              <w:rPr>
                <w:color w:val="000000"/>
                <w:sz w:val="18"/>
                <w:szCs w:val="18"/>
              </w:rPr>
            </w:pPr>
          </w:p>
        </w:tc>
        <w:tc>
          <w:tcPr>
            <w:tcW w:w="658" w:type="dxa"/>
            <w:vMerge/>
            <w:noWrap/>
          </w:tcPr>
          <w:p w:rsidR="007220F4" w:rsidRPr="007220F4" w:rsidRDefault="007220F4" w:rsidP="007220F4">
            <w:pPr>
              <w:jc w:val="center"/>
              <w:rPr>
                <w:color w:val="000000"/>
                <w:sz w:val="18"/>
                <w:szCs w:val="18"/>
              </w:rPr>
            </w:pPr>
          </w:p>
        </w:tc>
        <w:tc>
          <w:tcPr>
            <w:tcW w:w="658" w:type="dxa"/>
            <w:vMerge/>
          </w:tcPr>
          <w:p w:rsidR="007220F4" w:rsidRPr="007220F4" w:rsidRDefault="007220F4" w:rsidP="007220F4">
            <w:pPr>
              <w:jc w:val="center"/>
              <w:rPr>
                <w:color w:val="000000"/>
                <w:sz w:val="18"/>
                <w:szCs w:val="18"/>
              </w:rPr>
            </w:pPr>
          </w:p>
        </w:tc>
        <w:tc>
          <w:tcPr>
            <w:tcW w:w="658" w:type="dxa"/>
            <w:vMerge/>
          </w:tcPr>
          <w:p w:rsidR="007220F4" w:rsidRPr="007220F4" w:rsidRDefault="007220F4" w:rsidP="007220F4">
            <w:pPr>
              <w:jc w:val="center"/>
              <w:rPr>
                <w:color w:val="000000"/>
                <w:sz w:val="18"/>
                <w:szCs w:val="18"/>
              </w:rPr>
            </w:pPr>
          </w:p>
        </w:tc>
        <w:tc>
          <w:tcPr>
            <w:tcW w:w="659" w:type="dxa"/>
            <w:vMerge/>
          </w:tcPr>
          <w:p w:rsidR="007220F4" w:rsidRPr="007220F4" w:rsidRDefault="007220F4" w:rsidP="007220F4">
            <w:pPr>
              <w:jc w:val="center"/>
              <w:rPr>
                <w:color w:val="000000"/>
                <w:sz w:val="18"/>
                <w:szCs w:val="18"/>
              </w:rPr>
            </w:pPr>
          </w:p>
        </w:tc>
      </w:tr>
      <w:tr w:rsidR="00CD0D64" w:rsidRPr="007220F4" w:rsidTr="007C66B7">
        <w:trPr>
          <w:trHeight w:val="300"/>
          <w:jc w:val="center"/>
        </w:trPr>
        <w:tc>
          <w:tcPr>
            <w:tcW w:w="420" w:type="dxa"/>
            <w:noWrap/>
          </w:tcPr>
          <w:p w:rsidR="007220F4" w:rsidRPr="007220F4" w:rsidRDefault="007220F4" w:rsidP="007220F4">
            <w:pPr>
              <w:jc w:val="center"/>
              <w:rPr>
                <w:color w:val="000000"/>
                <w:sz w:val="18"/>
                <w:szCs w:val="18"/>
              </w:rPr>
            </w:pPr>
            <w:r w:rsidRPr="007220F4">
              <w:rPr>
                <w:color w:val="000000"/>
                <w:sz w:val="18"/>
                <w:szCs w:val="18"/>
              </w:rPr>
              <w:t>1</w:t>
            </w:r>
          </w:p>
        </w:tc>
        <w:tc>
          <w:tcPr>
            <w:tcW w:w="581" w:type="dxa"/>
          </w:tcPr>
          <w:p w:rsidR="007220F4" w:rsidRPr="007220F4" w:rsidRDefault="007220F4" w:rsidP="007220F4">
            <w:pPr>
              <w:jc w:val="center"/>
              <w:rPr>
                <w:color w:val="000000"/>
                <w:sz w:val="18"/>
                <w:szCs w:val="18"/>
              </w:rPr>
            </w:pPr>
            <w:r w:rsidRPr="007220F4">
              <w:rPr>
                <w:color w:val="000000"/>
                <w:sz w:val="18"/>
                <w:szCs w:val="18"/>
              </w:rPr>
              <w:t>2</w:t>
            </w:r>
          </w:p>
        </w:tc>
        <w:tc>
          <w:tcPr>
            <w:tcW w:w="1417" w:type="dxa"/>
          </w:tcPr>
          <w:p w:rsidR="007220F4" w:rsidRPr="007220F4" w:rsidRDefault="007220F4" w:rsidP="007220F4">
            <w:pPr>
              <w:jc w:val="center"/>
              <w:rPr>
                <w:color w:val="000000"/>
                <w:sz w:val="18"/>
                <w:szCs w:val="18"/>
              </w:rPr>
            </w:pPr>
            <w:r w:rsidRPr="007220F4">
              <w:rPr>
                <w:color w:val="000000"/>
                <w:sz w:val="18"/>
                <w:szCs w:val="18"/>
              </w:rPr>
              <w:t>3</w:t>
            </w:r>
          </w:p>
        </w:tc>
        <w:tc>
          <w:tcPr>
            <w:tcW w:w="1411" w:type="dxa"/>
          </w:tcPr>
          <w:p w:rsidR="007220F4" w:rsidRPr="007220F4" w:rsidRDefault="007220F4" w:rsidP="007220F4">
            <w:pPr>
              <w:jc w:val="center"/>
              <w:rPr>
                <w:color w:val="000000"/>
                <w:sz w:val="18"/>
                <w:szCs w:val="18"/>
              </w:rPr>
            </w:pPr>
            <w:r w:rsidRPr="007220F4">
              <w:rPr>
                <w:color w:val="000000"/>
                <w:sz w:val="18"/>
                <w:szCs w:val="18"/>
              </w:rPr>
              <w:t>4</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5</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6</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7</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8</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9</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10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11</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12</w:t>
            </w:r>
          </w:p>
        </w:tc>
        <w:tc>
          <w:tcPr>
            <w:tcW w:w="658" w:type="dxa"/>
          </w:tcPr>
          <w:p w:rsidR="007220F4" w:rsidRPr="007220F4" w:rsidRDefault="007220F4" w:rsidP="007220F4">
            <w:pPr>
              <w:jc w:val="center"/>
              <w:rPr>
                <w:color w:val="000000"/>
                <w:sz w:val="18"/>
                <w:szCs w:val="18"/>
              </w:rPr>
            </w:pPr>
            <w:r w:rsidRPr="007220F4">
              <w:rPr>
                <w:color w:val="000000"/>
                <w:sz w:val="18"/>
                <w:szCs w:val="18"/>
              </w:rPr>
              <w:t>13</w:t>
            </w:r>
          </w:p>
        </w:tc>
        <w:tc>
          <w:tcPr>
            <w:tcW w:w="658" w:type="dxa"/>
          </w:tcPr>
          <w:p w:rsidR="007220F4" w:rsidRPr="007220F4" w:rsidRDefault="007220F4" w:rsidP="007220F4">
            <w:pPr>
              <w:jc w:val="center"/>
              <w:rPr>
                <w:color w:val="000000"/>
                <w:sz w:val="18"/>
                <w:szCs w:val="18"/>
              </w:rPr>
            </w:pPr>
            <w:r w:rsidRPr="007220F4">
              <w:rPr>
                <w:color w:val="000000"/>
                <w:sz w:val="18"/>
                <w:szCs w:val="18"/>
              </w:rPr>
              <w:t>14</w:t>
            </w:r>
          </w:p>
        </w:tc>
        <w:tc>
          <w:tcPr>
            <w:tcW w:w="659" w:type="dxa"/>
          </w:tcPr>
          <w:p w:rsidR="007220F4" w:rsidRPr="007220F4" w:rsidRDefault="007220F4" w:rsidP="007220F4">
            <w:pPr>
              <w:jc w:val="center"/>
              <w:rPr>
                <w:color w:val="000000"/>
                <w:sz w:val="18"/>
                <w:szCs w:val="18"/>
              </w:rPr>
            </w:pPr>
            <w:r w:rsidRPr="007220F4">
              <w:rPr>
                <w:color w:val="000000"/>
                <w:sz w:val="18"/>
                <w:szCs w:val="18"/>
              </w:rPr>
              <w:t>15</w:t>
            </w:r>
          </w:p>
        </w:tc>
      </w:tr>
      <w:tr w:rsidR="00CD0D64" w:rsidRPr="007220F4" w:rsidTr="007C66B7">
        <w:trPr>
          <w:trHeight w:val="300"/>
          <w:jc w:val="center"/>
        </w:trPr>
        <w:tc>
          <w:tcPr>
            <w:tcW w:w="420" w:type="dxa"/>
            <w:vMerge w:val="restart"/>
            <w:noWrap/>
          </w:tcPr>
          <w:p w:rsidR="007220F4" w:rsidRPr="007220F4" w:rsidRDefault="007220F4" w:rsidP="007220F4">
            <w:pPr>
              <w:jc w:val="center"/>
              <w:rPr>
                <w:color w:val="000000"/>
                <w:sz w:val="18"/>
                <w:szCs w:val="18"/>
              </w:rPr>
            </w:pPr>
            <w:r w:rsidRPr="007220F4">
              <w:rPr>
                <w:color w:val="000000"/>
                <w:sz w:val="18"/>
                <w:szCs w:val="18"/>
              </w:rPr>
              <w:t> </w:t>
            </w:r>
          </w:p>
        </w:tc>
        <w:tc>
          <w:tcPr>
            <w:tcW w:w="581" w:type="dxa"/>
            <w:vMerge w:val="restart"/>
          </w:tcPr>
          <w:p w:rsidR="007220F4" w:rsidRPr="007220F4" w:rsidRDefault="007220F4" w:rsidP="007220F4">
            <w:pPr>
              <w:rPr>
                <w:color w:val="000000"/>
                <w:sz w:val="18"/>
                <w:szCs w:val="18"/>
              </w:rPr>
            </w:pPr>
            <w:r w:rsidRPr="007220F4">
              <w:rPr>
                <w:color w:val="000000"/>
                <w:sz w:val="18"/>
                <w:szCs w:val="18"/>
              </w:rPr>
              <w:t>Муниципальная программа</w:t>
            </w:r>
          </w:p>
        </w:tc>
        <w:tc>
          <w:tcPr>
            <w:tcW w:w="1417" w:type="dxa"/>
            <w:vMerge w:val="restart"/>
          </w:tcPr>
          <w:p w:rsidR="007220F4" w:rsidRPr="007220F4" w:rsidRDefault="007220F4" w:rsidP="007220F4">
            <w:pPr>
              <w:rPr>
                <w:color w:val="000000"/>
                <w:sz w:val="18"/>
                <w:szCs w:val="18"/>
              </w:rPr>
            </w:pPr>
            <w:r w:rsidRPr="007220F4">
              <w:rPr>
                <w:sz w:val="18"/>
                <w:szCs w:val="18"/>
              </w:rPr>
              <w:t>Развитие гражданского общества</w:t>
            </w:r>
            <w:r w:rsidRPr="007220F4">
              <w:rPr>
                <w:color w:val="000000"/>
                <w:sz w:val="18"/>
                <w:szCs w:val="18"/>
              </w:rPr>
              <w:t xml:space="preserve"> в Мошковского сельсовете Бековского района Пензенской области </w:t>
            </w:r>
          </w:p>
        </w:tc>
        <w:tc>
          <w:tcPr>
            <w:tcW w:w="1411" w:type="dxa"/>
          </w:tcPr>
          <w:p w:rsidR="007220F4" w:rsidRPr="007220F4" w:rsidRDefault="007220F4" w:rsidP="007220F4">
            <w:pPr>
              <w:rPr>
                <w:color w:val="000000"/>
                <w:sz w:val="18"/>
                <w:szCs w:val="18"/>
              </w:rPr>
            </w:pPr>
            <w:r w:rsidRPr="007220F4">
              <w:rPr>
                <w:color w:val="000000"/>
                <w:sz w:val="18"/>
                <w:szCs w:val="18"/>
              </w:rPr>
              <w:t>всего</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p>
        </w:tc>
        <w:tc>
          <w:tcPr>
            <w:tcW w:w="424" w:type="dxa"/>
            <w:noWrap/>
          </w:tcPr>
          <w:p w:rsidR="007220F4" w:rsidRPr="007220F4" w:rsidRDefault="007220F4" w:rsidP="007220F4">
            <w:pPr>
              <w:jc w:val="center"/>
              <w:rPr>
                <w:color w:val="000000"/>
                <w:sz w:val="18"/>
                <w:szCs w:val="18"/>
              </w:rPr>
            </w:pPr>
          </w:p>
        </w:tc>
        <w:tc>
          <w:tcPr>
            <w:tcW w:w="690" w:type="dxa"/>
            <w:noWrap/>
          </w:tcPr>
          <w:p w:rsidR="007220F4" w:rsidRPr="007220F4" w:rsidRDefault="007220F4" w:rsidP="007220F4">
            <w:pPr>
              <w:jc w:val="center"/>
              <w:rPr>
                <w:color w:val="000000"/>
                <w:sz w:val="18"/>
                <w:szCs w:val="18"/>
              </w:rPr>
            </w:pPr>
          </w:p>
        </w:tc>
        <w:tc>
          <w:tcPr>
            <w:tcW w:w="553" w:type="dxa"/>
            <w:noWrap/>
          </w:tcPr>
          <w:p w:rsidR="007220F4" w:rsidRPr="007220F4" w:rsidRDefault="007220F4" w:rsidP="007220F4">
            <w:pPr>
              <w:jc w:val="center"/>
              <w:rPr>
                <w:color w:val="000000"/>
                <w:sz w:val="18"/>
                <w:szCs w:val="18"/>
              </w:rPr>
            </w:pPr>
          </w:p>
        </w:tc>
        <w:tc>
          <w:tcPr>
            <w:tcW w:w="658" w:type="dxa"/>
            <w:noWrap/>
          </w:tcPr>
          <w:p w:rsidR="007220F4" w:rsidRPr="007220F4" w:rsidRDefault="007220F4" w:rsidP="007220F4">
            <w:pPr>
              <w:jc w:val="center"/>
              <w:rPr>
                <w:color w:val="000000"/>
                <w:sz w:val="18"/>
                <w:szCs w:val="18"/>
              </w:rPr>
            </w:pPr>
            <w:r w:rsidRPr="007220F4">
              <w:rPr>
                <w:color w:val="000000"/>
                <w:sz w:val="18"/>
                <w:szCs w:val="18"/>
              </w:rPr>
              <w:t>130,300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80,900</w:t>
            </w:r>
          </w:p>
        </w:tc>
        <w:tc>
          <w:tcPr>
            <w:tcW w:w="658" w:type="dxa"/>
            <w:noWrap/>
          </w:tcPr>
          <w:p w:rsidR="007220F4" w:rsidRPr="007220F4" w:rsidRDefault="007220F4" w:rsidP="007220F4">
            <w:pPr>
              <w:rPr>
                <w:color w:val="000000"/>
                <w:sz w:val="18"/>
                <w:szCs w:val="18"/>
              </w:rPr>
            </w:pPr>
            <w:r w:rsidRPr="007220F4">
              <w:rPr>
                <w:color w:val="000000"/>
                <w:sz w:val="18"/>
                <w:szCs w:val="18"/>
              </w:rPr>
              <w:t>81,500</w:t>
            </w:r>
          </w:p>
        </w:tc>
        <w:tc>
          <w:tcPr>
            <w:tcW w:w="658" w:type="dxa"/>
          </w:tcPr>
          <w:p w:rsidR="007220F4" w:rsidRPr="007220F4" w:rsidRDefault="007220F4" w:rsidP="007220F4">
            <w:pPr>
              <w:rPr>
                <w:color w:val="000000"/>
                <w:sz w:val="18"/>
                <w:szCs w:val="18"/>
              </w:rPr>
            </w:pPr>
            <w:r w:rsidRPr="007220F4">
              <w:rPr>
                <w:color w:val="000000"/>
                <w:sz w:val="18"/>
                <w:szCs w:val="18"/>
              </w:rPr>
              <w:t>84,600</w:t>
            </w:r>
          </w:p>
        </w:tc>
        <w:tc>
          <w:tcPr>
            <w:tcW w:w="658" w:type="dxa"/>
          </w:tcPr>
          <w:p w:rsidR="007220F4" w:rsidRPr="007220F4" w:rsidRDefault="007220F4" w:rsidP="007220F4">
            <w:pPr>
              <w:rPr>
                <w:color w:val="000000"/>
                <w:sz w:val="18"/>
                <w:szCs w:val="18"/>
              </w:rPr>
            </w:pPr>
            <w:r w:rsidRPr="007220F4">
              <w:rPr>
                <w:color w:val="000000"/>
                <w:sz w:val="18"/>
                <w:szCs w:val="18"/>
              </w:rPr>
              <w:t>84,600</w:t>
            </w:r>
          </w:p>
        </w:tc>
        <w:tc>
          <w:tcPr>
            <w:tcW w:w="659" w:type="dxa"/>
          </w:tcPr>
          <w:p w:rsidR="007220F4" w:rsidRPr="007220F4" w:rsidRDefault="007220F4" w:rsidP="007220F4">
            <w:pPr>
              <w:rPr>
                <w:color w:val="000000"/>
                <w:sz w:val="18"/>
                <w:szCs w:val="18"/>
              </w:rPr>
            </w:pPr>
            <w:r w:rsidRPr="007220F4">
              <w:rPr>
                <w:color w:val="000000"/>
                <w:sz w:val="18"/>
                <w:szCs w:val="18"/>
              </w:rPr>
              <w:t>84,600</w:t>
            </w:r>
          </w:p>
        </w:tc>
      </w:tr>
      <w:tr w:rsidR="00CD0D64" w:rsidRPr="007220F4" w:rsidTr="007C66B7">
        <w:trPr>
          <w:trHeight w:val="300"/>
          <w:jc w:val="center"/>
        </w:trPr>
        <w:tc>
          <w:tcPr>
            <w:tcW w:w="420" w:type="dxa"/>
            <w:vMerge/>
          </w:tcPr>
          <w:p w:rsidR="007220F4" w:rsidRPr="007220F4" w:rsidRDefault="007220F4" w:rsidP="007220F4">
            <w:pP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tcPr>
          <w:p w:rsidR="007220F4" w:rsidRPr="007220F4" w:rsidRDefault="007220F4" w:rsidP="007220F4">
            <w:pPr>
              <w:rPr>
                <w:iCs/>
                <w:color w:val="000000"/>
                <w:sz w:val="18"/>
                <w:szCs w:val="18"/>
              </w:rPr>
            </w:pPr>
            <w:r w:rsidRPr="007220F4">
              <w:rPr>
                <w:sz w:val="18"/>
                <w:szCs w:val="18"/>
              </w:rPr>
              <w:t>ответственный исполнитель – а</w:t>
            </w:r>
            <w:r w:rsidRPr="007220F4">
              <w:rPr>
                <w:iCs/>
                <w:color w:val="000000"/>
                <w:sz w:val="18"/>
                <w:szCs w:val="18"/>
              </w:rPr>
              <w:t xml:space="preserve">дминистрация </w:t>
            </w:r>
            <w:r w:rsidRPr="007220F4">
              <w:rPr>
                <w:color w:val="000000"/>
                <w:sz w:val="18"/>
                <w:szCs w:val="18"/>
              </w:rPr>
              <w:t>Мошковского</w:t>
            </w:r>
            <w:r w:rsidRPr="007220F4">
              <w:rPr>
                <w:iCs/>
                <w:color w:val="000000"/>
                <w:sz w:val="18"/>
                <w:szCs w:val="18"/>
              </w:rPr>
              <w:t xml:space="preserve"> сельсовета Бековского района Пензенской области</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p>
        </w:tc>
        <w:tc>
          <w:tcPr>
            <w:tcW w:w="424" w:type="dxa"/>
            <w:noWrap/>
          </w:tcPr>
          <w:p w:rsidR="007220F4" w:rsidRPr="007220F4" w:rsidRDefault="007220F4" w:rsidP="007220F4">
            <w:pPr>
              <w:jc w:val="center"/>
              <w:rPr>
                <w:color w:val="000000"/>
                <w:sz w:val="18"/>
                <w:szCs w:val="18"/>
              </w:rPr>
            </w:pPr>
          </w:p>
        </w:tc>
        <w:tc>
          <w:tcPr>
            <w:tcW w:w="690" w:type="dxa"/>
            <w:noWrap/>
          </w:tcPr>
          <w:p w:rsidR="007220F4" w:rsidRPr="007220F4" w:rsidRDefault="007220F4" w:rsidP="007220F4">
            <w:pPr>
              <w:jc w:val="center"/>
              <w:rPr>
                <w:color w:val="000000"/>
                <w:sz w:val="18"/>
                <w:szCs w:val="18"/>
              </w:rPr>
            </w:pPr>
          </w:p>
        </w:tc>
        <w:tc>
          <w:tcPr>
            <w:tcW w:w="553" w:type="dxa"/>
            <w:noWrap/>
          </w:tcPr>
          <w:p w:rsidR="007220F4" w:rsidRPr="007220F4" w:rsidRDefault="007220F4" w:rsidP="007220F4">
            <w:pPr>
              <w:jc w:val="center"/>
              <w:rPr>
                <w:color w:val="000000"/>
                <w:sz w:val="18"/>
                <w:szCs w:val="18"/>
              </w:rPr>
            </w:pPr>
          </w:p>
        </w:tc>
        <w:tc>
          <w:tcPr>
            <w:tcW w:w="658" w:type="dxa"/>
            <w:noWrap/>
          </w:tcPr>
          <w:p w:rsidR="007220F4" w:rsidRPr="007220F4" w:rsidRDefault="007220F4" w:rsidP="007C66B7">
            <w:pPr>
              <w:jc w:val="center"/>
              <w:rPr>
                <w:color w:val="000000"/>
                <w:sz w:val="18"/>
                <w:szCs w:val="18"/>
              </w:rPr>
            </w:pPr>
            <w:r w:rsidRPr="007220F4">
              <w:rPr>
                <w:color w:val="000000"/>
                <w:sz w:val="18"/>
                <w:szCs w:val="18"/>
              </w:rPr>
              <w:t>130,300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80,900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81,500</w:t>
            </w:r>
          </w:p>
        </w:tc>
        <w:tc>
          <w:tcPr>
            <w:tcW w:w="658" w:type="dxa"/>
          </w:tcPr>
          <w:p w:rsidR="007220F4" w:rsidRPr="007220F4" w:rsidRDefault="007220F4" w:rsidP="007C66B7">
            <w:pPr>
              <w:jc w:val="center"/>
              <w:rPr>
                <w:color w:val="000000"/>
                <w:sz w:val="18"/>
                <w:szCs w:val="18"/>
              </w:rPr>
            </w:pPr>
            <w:r w:rsidRPr="007220F4">
              <w:rPr>
                <w:color w:val="000000"/>
                <w:sz w:val="18"/>
                <w:szCs w:val="18"/>
              </w:rPr>
              <w:t>84,600</w:t>
            </w:r>
          </w:p>
        </w:tc>
        <w:tc>
          <w:tcPr>
            <w:tcW w:w="658" w:type="dxa"/>
          </w:tcPr>
          <w:p w:rsidR="007220F4" w:rsidRPr="007220F4" w:rsidRDefault="007220F4" w:rsidP="007C66B7">
            <w:pPr>
              <w:jc w:val="center"/>
              <w:rPr>
                <w:color w:val="000000"/>
                <w:sz w:val="18"/>
                <w:szCs w:val="18"/>
              </w:rPr>
            </w:pPr>
            <w:r w:rsidRPr="007220F4">
              <w:rPr>
                <w:color w:val="000000"/>
                <w:sz w:val="18"/>
                <w:szCs w:val="18"/>
              </w:rPr>
              <w:t>84,600</w:t>
            </w:r>
          </w:p>
        </w:tc>
        <w:tc>
          <w:tcPr>
            <w:tcW w:w="659" w:type="dxa"/>
          </w:tcPr>
          <w:p w:rsidR="007220F4" w:rsidRPr="007220F4" w:rsidRDefault="007220F4" w:rsidP="007C66B7">
            <w:pPr>
              <w:jc w:val="center"/>
              <w:rPr>
                <w:color w:val="000000"/>
                <w:sz w:val="18"/>
                <w:szCs w:val="18"/>
              </w:rPr>
            </w:pPr>
            <w:r w:rsidRPr="007220F4">
              <w:rPr>
                <w:color w:val="000000"/>
                <w:sz w:val="18"/>
                <w:szCs w:val="18"/>
              </w:rPr>
              <w:t>84,600</w:t>
            </w:r>
          </w:p>
        </w:tc>
      </w:tr>
      <w:tr w:rsidR="00CD0D64" w:rsidRPr="007220F4" w:rsidTr="007C66B7">
        <w:trPr>
          <w:trHeight w:val="300"/>
          <w:jc w:val="center"/>
        </w:trPr>
        <w:tc>
          <w:tcPr>
            <w:tcW w:w="420" w:type="dxa"/>
            <w:vMerge w:val="restart"/>
            <w:noWrap/>
          </w:tcPr>
          <w:p w:rsidR="007220F4" w:rsidRPr="007220F4" w:rsidRDefault="007220F4" w:rsidP="007220F4">
            <w:pPr>
              <w:jc w:val="center"/>
              <w:rPr>
                <w:color w:val="000000"/>
                <w:sz w:val="18"/>
                <w:szCs w:val="18"/>
              </w:rPr>
            </w:pPr>
            <w:r w:rsidRPr="007220F4">
              <w:rPr>
                <w:color w:val="000000"/>
                <w:sz w:val="18"/>
                <w:szCs w:val="18"/>
              </w:rPr>
              <w:t>1.</w:t>
            </w:r>
          </w:p>
        </w:tc>
        <w:tc>
          <w:tcPr>
            <w:tcW w:w="581" w:type="dxa"/>
            <w:vMerge w:val="restart"/>
          </w:tcPr>
          <w:p w:rsidR="007220F4" w:rsidRPr="007220F4" w:rsidRDefault="007220F4" w:rsidP="007220F4">
            <w:pPr>
              <w:rPr>
                <w:color w:val="000000"/>
                <w:sz w:val="18"/>
                <w:szCs w:val="18"/>
              </w:rPr>
            </w:pPr>
            <w:r w:rsidRPr="007220F4">
              <w:rPr>
                <w:color w:val="000000"/>
                <w:sz w:val="18"/>
                <w:szCs w:val="18"/>
              </w:rPr>
              <w:t>Подпрограмма 1</w:t>
            </w:r>
          </w:p>
          <w:p w:rsidR="007220F4" w:rsidRPr="007220F4" w:rsidRDefault="007220F4" w:rsidP="007220F4">
            <w:pPr>
              <w:rPr>
                <w:color w:val="000000"/>
                <w:sz w:val="18"/>
                <w:szCs w:val="18"/>
              </w:rPr>
            </w:pPr>
          </w:p>
        </w:tc>
        <w:tc>
          <w:tcPr>
            <w:tcW w:w="1417" w:type="dxa"/>
            <w:vMerge w:val="restart"/>
          </w:tcPr>
          <w:p w:rsidR="007220F4" w:rsidRPr="007220F4" w:rsidRDefault="007220F4" w:rsidP="007220F4">
            <w:pPr>
              <w:rPr>
                <w:color w:val="000000"/>
                <w:sz w:val="18"/>
                <w:szCs w:val="18"/>
              </w:rPr>
            </w:pPr>
            <w:r w:rsidRPr="007220F4">
              <w:rPr>
                <w:color w:val="000000"/>
                <w:sz w:val="18"/>
                <w:szCs w:val="18"/>
              </w:rPr>
              <w:t xml:space="preserve">Осуществление переданных полномочий Российской Федерации по первичному воинскому учету на территориях, где отсутствуют военные комиссариаты </w:t>
            </w:r>
          </w:p>
        </w:tc>
        <w:tc>
          <w:tcPr>
            <w:tcW w:w="1411" w:type="dxa"/>
          </w:tcPr>
          <w:p w:rsidR="007220F4" w:rsidRPr="007220F4" w:rsidRDefault="007220F4" w:rsidP="007220F4">
            <w:pPr>
              <w:rPr>
                <w:color w:val="000000"/>
                <w:sz w:val="18"/>
                <w:szCs w:val="18"/>
              </w:rPr>
            </w:pPr>
            <w:r w:rsidRPr="007220F4">
              <w:rPr>
                <w:color w:val="000000"/>
                <w:sz w:val="18"/>
                <w:szCs w:val="18"/>
              </w:rPr>
              <w:t>всего</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02</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0000000000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80,300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80,900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81,500</w:t>
            </w:r>
          </w:p>
        </w:tc>
        <w:tc>
          <w:tcPr>
            <w:tcW w:w="658" w:type="dxa"/>
          </w:tcPr>
          <w:p w:rsidR="007220F4" w:rsidRPr="007220F4" w:rsidRDefault="007220F4" w:rsidP="007C66B7">
            <w:pPr>
              <w:jc w:val="center"/>
              <w:rPr>
                <w:color w:val="000000"/>
                <w:sz w:val="18"/>
                <w:szCs w:val="18"/>
              </w:rPr>
            </w:pPr>
            <w:r w:rsidRPr="007220F4">
              <w:rPr>
                <w:color w:val="000000"/>
                <w:sz w:val="18"/>
                <w:szCs w:val="18"/>
              </w:rPr>
              <w:t>84,600</w:t>
            </w:r>
          </w:p>
        </w:tc>
        <w:tc>
          <w:tcPr>
            <w:tcW w:w="658" w:type="dxa"/>
          </w:tcPr>
          <w:p w:rsidR="007220F4" w:rsidRPr="007220F4" w:rsidRDefault="007220F4" w:rsidP="007C66B7">
            <w:pPr>
              <w:jc w:val="center"/>
              <w:rPr>
                <w:color w:val="000000"/>
                <w:sz w:val="18"/>
                <w:szCs w:val="18"/>
              </w:rPr>
            </w:pPr>
            <w:r w:rsidRPr="007220F4">
              <w:rPr>
                <w:color w:val="000000"/>
                <w:sz w:val="18"/>
                <w:szCs w:val="18"/>
              </w:rPr>
              <w:t>84,600</w:t>
            </w:r>
          </w:p>
        </w:tc>
        <w:tc>
          <w:tcPr>
            <w:tcW w:w="659" w:type="dxa"/>
          </w:tcPr>
          <w:p w:rsidR="007220F4" w:rsidRPr="007220F4" w:rsidRDefault="007220F4" w:rsidP="007C66B7">
            <w:pPr>
              <w:jc w:val="center"/>
              <w:rPr>
                <w:color w:val="000000"/>
                <w:sz w:val="18"/>
                <w:szCs w:val="18"/>
              </w:rPr>
            </w:pPr>
            <w:r w:rsidRPr="007220F4">
              <w:rPr>
                <w:color w:val="000000"/>
                <w:sz w:val="18"/>
                <w:szCs w:val="18"/>
              </w:rPr>
              <w:t>84,600</w:t>
            </w:r>
          </w:p>
        </w:tc>
      </w:tr>
      <w:tr w:rsidR="00CD0D64" w:rsidRPr="007220F4" w:rsidTr="007C66B7">
        <w:trPr>
          <w:trHeight w:val="300"/>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vMerge w:val="restart"/>
          </w:tcPr>
          <w:p w:rsidR="007220F4" w:rsidRPr="007220F4" w:rsidRDefault="007220F4" w:rsidP="007220F4">
            <w:pPr>
              <w:rPr>
                <w:iCs/>
                <w:color w:val="000000"/>
                <w:sz w:val="18"/>
                <w:szCs w:val="18"/>
              </w:rPr>
            </w:pPr>
            <w:r w:rsidRPr="007220F4">
              <w:rPr>
                <w:sz w:val="18"/>
                <w:szCs w:val="18"/>
              </w:rPr>
              <w:t>ответственный исполнитель – а</w:t>
            </w:r>
            <w:r w:rsidRPr="007220F4">
              <w:rPr>
                <w:iCs/>
                <w:color w:val="000000"/>
                <w:sz w:val="18"/>
                <w:szCs w:val="18"/>
              </w:rPr>
              <w:t xml:space="preserve">дминистрация </w:t>
            </w:r>
            <w:r w:rsidRPr="007220F4">
              <w:rPr>
                <w:color w:val="000000"/>
                <w:sz w:val="18"/>
                <w:szCs w:val="18"/>
              </w:rPr>
              <w:t>Мошковского</w:t>
            </w:r>
            <w:r w:rsidRPr="007220F4">
              <w:rPr>
                <w:iCs/>
                <w:color w:val="000000"/>
                <w:sz w:val="18"/>
                <w:szCs w:val="18"/>
              </w:rPr>
              <w:t xml:space="preserve"> сельсовета Бековского района Пензенской области</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02</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0110151180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80,300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80,900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81,500</w:t>
            </w:r>
          </w:p>
        </w:tc>
        <w:tc>
          <w:tcPr>
            <w:tcW w:w="658" w:type="dxa"/>
          </w:tcPr>
          <w:p w:rsidR="007220F4" w:rsidRPr="007220F4" w:rsidRDefault="007220F4" w:rsidP="007C66B7">
            <w:pPr>
              <w:jc w:val="center"/>
              <w:rPr>
                <w:color w:val="000000"/>
                <w:sz w:val="18"/>
                <w:szCs w:val="18"/>
              </w:rPr>
            </w:pPr>
            <w:r w:rsidRPr="007220F4">
              <w:rPr>
                <w:color w:val="000000"/>
                <w:sz w:val="18"/>
                <w:szCs w:val="18"/>
              </w:rPr>
              <w:t>84,600</w:t>
            </w:r>
          </w:p>
        </w:tc>
        <w:tc>
          <w:tcPr>
            <w:tcW w:w="658" w:type="dxa"/>
          </w:tcPr>
          <w:p w:rsidR="007220F4" w:rsidRPr="007220F4" w:rsidRDefault="007220F4" w:rsidP="007C66B7">
            <w:pPr>
              <w:jc w:val="center"/>
              <w:rPr>
                <w:color w:val="000000"/>
                <w:sz w:val="18"/>
                <w:szCs w:val="18"/>
              </w:rPr>
            </w:pPr>
            <w:r w:rsidRPr="007220F4">
              <w:rPr>
                <w:color w:val="000000"/>
                <w:sz w:val="18"/>
                <w:szCs w:val="18"/>
              </w:rPr>
              <w:t>84,600</w:t>
            </w:r>
          </w:p>
        </w:tc>
        <w:tc>
          <w:tcPr>
            <w:tcW w:w="659" w:type="dxa"/>
          </w:tcPr>
          <w:p w:rsidR="007220F4" w:rsidRPr="007220F4" w:rsidRDefault="007220F4" w:rsidP="007C66B7">
            <w:pPr>
              <w:jc w:val="center"/>
              <w:rPr>
                <w:color w:val="000000"/>
                <w:sz w:val="18"/>
                <w:szCs w:val="18"/>
              </w:rPr>
            </w:pPr>
            <w:r w:rsidRPr="007220F4">
              <w:rPr>
                <w:color w:val="000000"/>
                <w:sz w:val="18"/>
                <w:szCs w:val="18"/>
              </w:rPr>
              <w:t>84,600</w:t>
            </w:r>
          </w:p>
        </w:tc>
      </w:tr>
      <w:tr w:rsidR="00CD0D64" w:rsidRPr="007220F4" w:rsidTr="007C66B7">
        <w:trPr>
          <w:trHeight w:val="300"/>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vMerge/>
          </w:tcPr>
          <w:p w:rsidR="007220F4" w:rsidRPr="007220F4" w:rsidRDefault="007220F4" w:rsidP="007220F4">
            <w:pPr>
              <w:rPr>
                <w:iCs/>
                <w:color w:val="000000"/>
                <w:sz w:val="18"/>
                <w:szCs w:val="18"/>
              </w:rPr>
            </w:pP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02</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0110151180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120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80,284</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80,900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81,500</w:t>
            </w:r>
          </w:p>
        </w:tc>
        <w:tc>
          <w:tcPr>
            <w:tcW w:w="658" w:type="dxa"/>
          </w:tcPr>
          <w:p w:rsidR="007220F4" w:rsidRPr="007220F4" w:rsidRDefault="007220F4" w:rsidP="007C66B7">
            <w:pPr>
              <w:jc w:val="center"/>
              <w:rPr>
                <w:color w:val="000000"/>
                <w:sz w:val="18"/>
                <w:szCs w:val="18"/>
              </w:rPr>
            </w:pPr>
            <w:r w:rsidRPr="007220F4">
              <w:rPr>
                <w:color w:val="000000"/>
                <w:sz w:val="18"/>
                <w:szCs w:val="18"/>
              </w:rPr>
              <w:t>84,600</w:t>
            </w:r>
          </w:p>
        </w:tc>
        <w:tc>
          <w:tcPr>
            <w:tcW w:w="658" w:type="dxa"/>
          </w:tcPr>
          <w:p w:rsidR="007220F4" w:rsidRPr="007220F4" w:rsidRDefault="007220F4" w:rsidP="007C66B7">
            <w:pPr>
              <w:jc w:val="center"/>
              <w:rPr>
                <w:color w:val="000000"/>
                <w:sz w:val="18"/>
                <w:szCs w:val="18"/>
              </w:rPr>
            </w:pPr>
            <w:r w:rsidRPr="007220F4">
              <w:rPr>
                <w:color w:val="000000"/>
                <w:sz w:val="18"/>
                <w:szCs w:val="18"/>
              </w:rPr>
              <w:t>84,600</w:t>
            </w:r>
          </w:p>
        </w:tc>
        <w:tc>
          <w:tcPr>
            <w:tcW w:w="659" w:type="dxa"/>
          </w:tcPr>
          <w:p w:rsidR="007220F4" w:rsidRPr="007220F4" w:rsidRDefault="007220F4" w:rsidP="007C66B7">
            <w:pPr>
              <w:jc w:val="center"/>
              <w:rPr>
                <w:color w:val="000000"/>
                <w:sz w:val="18"/>
                <w:szCs w:val="18"/>
              </w:rPr>
            </w:pPr>
            <w:r w:rsidRPr="007220F4">
              <w:rPr>
                <w:color w:val="000000"/>
                <w:sz w:val="18"/>
                <w:szCs w:val="18"/>
              </w:rPr>
              <w:t>84,600</w:t>
            </w:r>
          </w:p>
        </w:tc>
      </w:tr>
      <w:tr w:rsidR="00CD0D64" w:rsidRPr="007220F4" w:rsidTr="007C66B7">
        <w:trPr>
          <w:trHeight w:val="300"/>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vMerge/>
          </w:tcPr>
          <w:p w:rsidR="007220F4" w:rsidRPr="007220F4" w:rsidRDefault="007220F4" w:rsidP="007220F4">
            <w:pPr>
              <w:rPr>
                <w:iCs/>
                <w:color w:val="000000"/>
                <w:sz w:val="18"/>
                <w:szCs w:val="18"/>
              </w:rPr>
            </w:pP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02</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0110151180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240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0,16</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0,000</w:t>
            </w:r>
          </w:p>
        </w:tc>
        <w:tc>
          <w:tcPr>
            <w:tcW w:w="658" w:type="dxa"/>
            <w:noWrap/>
          </w:tcPr>
          <w:p w:rsidR="007220F4" w:rsidRPr="007220F4" w:rsidRDefault="007220F4" w:rsidP="007C66B7">
            <w:pPr>
              <w:jc w:val="center"/>
              <w:rPr>
                <w:color w:val="000000"/>
                <w:sz w:val="18"/>
                <w:szCs w:val="18"/>
              </w:rPr>
            </w:pPr>
            <w:r w:rsidRPr="007220F4">
              <w:rPr>
                <w:color w:val="000000"/>
                <w:sz w:val="18"/>
                <w:szCs w:val="18"/>
              </w:rPr>
              <w:t>0,000</w:t>
            </w:r>
          </w:p>
        </w:tc>
        <w:tc>
          <w:tcPr>
            <w:tcW w:w="658" w:type="dxa"/>
          </w:tcPr>
          <w:p w:rsidR="007220F4" w:rsidRPr="007220F4" w:rsidRDefault="007220F4" w:rsidP="007C66B7">
            <w:pPr>
              <w:jc w:val="center"/>
              <w:rPr>
                <w:color w:val="000000"/>
                <w:sz w:val="18"/>
                <w:szCs w:val="18"/>
              </w:rPr>
            </w:pPr>
            <w:r w:rsidRPr="007220F4">
              <w:rPr>
                <w:color w:val="000000"/>
                <w:sz w:val="18"/>
                <w:szCs w:val="18"/>
              </w:rPr>
              <w:t>0,000</w:t>
            </w:r>
          </w:p>
        </w:tc>
        <w:tc>
          <w:tcPr>
            <w:tcW w:w="658" w:type="dxa"/>
          </w:tcPr>
          <w:p w:rsidR="007220F4" w:rsidRPr="007220F4" w:rsidRDefault="007220F4" w:rsidP="007C66B7">
            <w:pPr>
              <w:jc w:val="center"/>
              <w:rPr>
                <w:color w:val="000000"/>
                <w:sz w:val="18"/>
                <w:szCs w:val="18"/>
              </w:rPr>
            </w:pPr>
            <w:r w:rsidRPr="007220F4">
              <w:rPr>
                <w:color w:val="000000"/>
                <w:sz w:val="18"/>
                <w:szCs w:val="18"/>
              </w:rPr>
              <w:t>0,000</w:t>
            </w:r>
          </w:p>
        </w:tc>
        <w:tc>
          <w:tcPr>
            <w:tcW w:w="659" w:type="dxa"/>
          </w:tcPr>
          <w:p w:rsidR="007220F4" w:rsidRPr="007220F4" w:rsidRDefault="007220F4" w:rsidP="007C66B7">
            <w:pPr>
              <w:jc w:val="center"/>
              <w:rPr>
                <w:color w:val="000000"/>
                <w:sz w:val="18"/>
                <w:szCs w:val="18"/>
              </w:rPr>
            </w:pPr>
            <w:r w:rsidRPr="007220F4">
              <w:rPr>
                <w:color w:val="000000"/>
                <w:sz w:val="18"/>
                <w:szCs w:val="18"/>
              </w:rPr>
              <w:t>0,000</w:t>
            </w:r>
          </w:p>
        </w:tc>
      </w:tr>
      <w:tr w:rsidR="00CD0D64" w:rsidRPr="007220F4" w:rsidTr="007C66B7">
        <w:trPr>
          <w:trHeight w:val="300"/>
          <w:jc w:val="center"/>
        </w:trPr>
        <w:tc>
          <w:tcPr>
            <w:tcW w:w="420" w:type="dxa"/>
            <w:vMerge w:val="restart"/>
            <w:noWrap/>
          </w:tcPr>
          <w:p w:rsidR="007220F4" w:rsidRPr="007220F4" w:rsidRDefault="007220F4" w:rsidP="007220F4">
            <w:pPr>
              <w:jc w:val="center"/>
              <w:rPr>
                <w:color w:val="000000"/>
                <w:sz w:val="18"/>
                <w:szCs w:val="18"/>
              </w:rPr>
            </w:pPr>
            <w:r w:rsidRPr="007220F4">
              <w:rPr>
                <w:color w:val="000000"/>
                <w:sz w:val="18"/>
                <w:szCs w:val="18"/>
              </w:rPr>
              <w:t>1.1.</w:t>
            </w:r>
          </w:p>
        </w:tc>
        <w:tc>
          <w:tcPr>
            <w:tcW w:w="581" w:type="dxa"/>
            <w:vMerge w:val="restart"/>
          </w:tcPr>
          <w:p w:rsidR="007220F4" w:rsidRPr="007220F4" w:rsidRDefault="007220F4" w:rsidP="007220F4">
            <w:pPr>
              <w:rPr>
                <w:color w:val="000000"/>
                <w:sz w:val="18"/>
                <w:szCs w:val="18"/>
              </w:rPr>
            </w:pPr>
            <w:r w:rsidRPr="007220F4">
              <w:rPr>
                <w:color w:val="000000"/>
                <w:sz w:val="18"/>
                <w:szCs w:val="18"/>
              </w:rPr>
              <w:t>Основное мероприятие</w:t>
            </w:r>
          </w:p>
        </w:tc>
        <w:tc>
          <w:tcPr>
            <w:tcW w:w="1417" w:type="dxa"/>
            <w:vMerge w:val="restart"/>
          </w:tcPr>
          <w:p w:rsidR="007220F4" w:rsidRPr="007220F4" w:rsidRDefault="007220F4" w:rsidP="007220F4">
            <w:pPr>
              <w:rPr>
                <w:color w:val="000000"/>
                <w:sz w:val="18"/>
                <w:szCs w:val="18"/>
              </w:rPr>
            </w:pPr>
            <w:r w:rsidRPr="007220F4">
              <w:rPr>
                <w:sz w:val="18"/>
                <w:szCs w:val="18"/>
              </w:rPr>
              <w:t>Организация и осуществление мероприятий по мобилизационной подготовке на территории поселения за счет средств Федерального бюджета</w:t>
            </w:r>
          </w:p>
        </w:tc>
        <w:tc>
          <w:tcPr>
            <w:tcW w:w="1411" w:type="dxa"/>
          </w:tcPr>
          <w:p w:rsidR="007220F4" w:rsidRPr="007220F4" w:rsidRDefault="007220F4" w:rsidP="007220F4">
            <w:pPr>
              <w:rPr>
                <w:color w:val="000000"/>
                <w:sz w:val="18"/>
                <w:szCs w:val="18"/>
              </w:rPr>
            </w:pPr>
            <w:r w:rsidRPr="007220F4">
              <w:rPr>
                <w:color w:val="000000"/>
                <w:sz w:val="18"/>
                <w:szCs w:val="18"/>
              </w:rPr>
              <w:t>всего</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02</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0000000000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80,300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80,900</w:t>
            </w:r>
          </w:p>
        </w:tc>
        <w:tc>
          <w:tcPr>
            <w:tcW w:w="658" w:type="dxa"/>
            <w:noWrap/>
          </w:tcPr>
          <w:p w:rsidR="007220F4" w:rsidRPr="007220F4" w:rsidRDefault="007220F4" w:rsidP="007220F4">
            <w:pPr>
              <w:rPr>
                <w:color w:val="000000"/>
                <w:sz w:val="18"/>
                <w:szCs w:val="18"/>
              </w:rPr>
            </w:pPr>
            <w:r w:rsidRPr="007220F4">
              <w:rPr>
                <w:color w:val="000000"/>
                <w:sz w:val="18"/>
                <w:szCs w:val="18"/>
              </w:rPr>
              <w:t>81,500</w:t>
            </w:r>
          </w:p>
        </w:tc>
        <w:tc>
          <w:tcPr>
            <w:tcW w:w="658" w:type="dxa"/>
          </w:tcPr>
          <w:p w:rsidR="007220F4" w:rsidRPr="007220F4" w:rsidRDefault="007220F4" w:rsidP="007220F4">
            <w:pPr>
              <w:rPr>
                <w:color w:val="000000"/>
                <w:sz w:val="18"/>
                <w:szCs w:val="18"/>
              </w:rPr>
            </w:pPr>
            <w:r w:rsidRPr="007220F4">
              <w:rPr>
                <w:color w:val="000000"/>
                <w:sz w:val="18"/>
                <w:szCs w:val="18"/>
              </w:rPr>
              <w:t>84,600</w:t>
            </w:r>
          </w:p>
        </w:tc>
        <w:tc>
          <w:tcPr>
            <w:tcW w:w="658" w:type="dxa"/>
          </w:tcPr>
          <w:p w:rsidR="007220F4" w:rsidRPr="007220F4" w:rsidRDefault="007220F4" w:rsidP="007220F4">
            <w:pPr>
              <w:rPr>
                <w:color w:val="000000"/>
                <w:sz w:val="18"/>
                <w:szCs w:val="18"/>
              </w:rPr>
            </w:pPr>
            <w:r w:rsidRPr="007220F4">
              <w:rPr>
                <w:color w:val="000000"/>
                <w:sz w:val="18"/>
                <w:szCs w:val="18"/>
              </w:rPr>
              <w:t>84,600</w:t>
            </w:r>
          </w:p>
        </w:tc>
        <w:tc>
          <w:tcPr>
            <w:tcW w:w="659" w:type="dxa"/>
          </w:tcPr>
          <w:p w:rsidR="007220F4" w:rsidRPr="007220F4" w:rsidRDefault="007220F4" w:rsidP="007220F4">
            <w:pPr>
              <w:rPr>
                <w:color w:val="000000"/>
                <w:sz w:val="18"/>
                <w:szCs w:val="18"/>
              </w:rPr>
            </w:pPr>
            <w:r w:rsidRPr="007220F4">
              <w:rPr>
                <w:color w:val="000000"/>
                <w:sz w:val="18"/>
                <w:szCs w:val="18"/>
              </w:rPr>
              <w:t>84,600</w:t>
            </w:r>
          </w:p>
        </w:tc>
      </w:tr>
      <w:tr w:rsidR="00CD0D64" w:rsidRPr="007220F4" w:rsidTr="007C66B7">
        <w:trPr>
          <w:trHeight w:val="300"/>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vMerge w:val="restart"/>
          </w:tcPr>
          <w:p w:rsidR="007220F4" w:rsidRPr="007220F4" w:rsidRDefault="007220F4" w:rsidP="007220F4">
            <w:pPr>
              <w:rPr>
                <w:iCs/>
                <w:color w:val="000000"/>
                <w:sz w:val="18"/>
                <w:szCs w:val="18"/>
              </w:rPr>
            </w:pPr>
            <w:r w:rsidRPr="007220F4">
              <w:rPr>
                <w:sz w:val="18"/>
                <w:szCs w:val="18"/>
              </w:rPr>
              <w:t>ответственный исполнитель – а</w:t>
            </w:r>
            <w:r w:rsidRPr="007220F4">
              <w:rPr>
                <w:iCs/>
                <w:color w:val="000000"/>
                <w:sz w:val="18"/>
                <w:szCs w:val="18"/>
              </w:rPr>
              <w:t xml:space="preserve">дминистрация </w:t>
            </w:r>
            <w:r w:rsidRPr="007220F4">
              <w:rPr>
                <w:color w:val="000000"/>
                <w:sz w:val="18"/>
                <w:szCs w:val="18"/>
              </w:rPr>
              <w:t>Мошковского</w:t>
            </w:r>
            <w:r w:rsidRPr="007220F4">
              <w:rPr>
                <w:iCs/>
                <w:color w:val="000000"/>
                <w:sz w:val="18"/>
                <w:szCs w:val="18"/>
              </w:rPr>
              <w:t xml:space="preserve"> сельсовета Бековского района Пензенской области</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02</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0110151180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80,300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80,900</w:t>
            </w:r>
          </w:p>
        </w:tc>
        <w:tc>
          <w:tcPr>
            <w:tcW w:w="658" w:type="dxa"/>
            <w:noWrap/>
          </w:tcPr>
          <w:p w:rsidR="007220F4" w:rsidRPr="007220F4" w:rsidRDefault="007220F4" w:rsidP="007220F4">
            <w:pPr>
              <w:rPr>
                <w:color w:val="000000"/>
                <w:sz w:val="18"/>
                <w:szCs w:val="18"/>
              </w:rPr>
            </w:pPr>
            <w:r w:rsidRPr="007220F4">
              <w:rPr>
                <w:color w:val="000000"/>
                <w:sz w:val="18"/>
                <w:szCs w:val="18"/>
              </w:rPr>
              <w:t>81,500</w:t>
            </w:r>
          </w:p>
        </w:tc>
        <w:tc>
          <w:tcPr>
            <w:tcW w:w="658" w:type="dxa"/>
          </w:tcPr>
          <w:p w:rsidR="007220F4" w:rsidRPr="007220F4" w:rsidRDefault="007220F4" w:rsidP="007220F4">
            <w:pPr>
              <w:rPr>
                <w:color w:val="000000"/>
                <w:sz w:val="18"/>
                <w:szCs w:val="18"/>
              </w:rPr>
            </w:pPr>
            <w:r w:rsidRPr="007220F4">
              <w:rPr>
                <w:color w:val="000000"/>
                <w:sz w:val="18"/>
                <w:szCs w:val="18"/>
              </w:rPr>
              <w:t>84,600</w:t>
            </w:r>
          </w:p>
        </w:tc>
        <w:tc>
          <w:tcPr>
            <w:tcW w:w="658" w:type="dxa"/>
          </w:tcPr>
          <w:p w:rsidR="007220F4" w:rsidRPr="007220F4" w:rsidRDefault="007220F4" w:rsidP="007220F4">
            <w:pPr>
              <w:rPr>
                <w:color w:val="000000"/>
                <w:sz w:val="18"/>
                <w:szCs w:val="18"/>
              </w:rPr>
            </w:pPr>
            <w:r w:rsidRPr="007220F4">
              <w:rPr>
                <w:color w:val="000000"/>
                <w:sz w:val="18"/>
                <w:szCs w:val="18"/>
              </w:rPr>
              <w:t>84,600</w:t>
            </w:r>
          </w:p>
        </w:tc>
        <w:tc>
          <w:tcPr>
            <w:tcW w:w="659" w:type="dxa"/>
          </w:tcPr>
          <w:p w:rsidR="007220F4" w:rsidRPr="007220F4" w:rsidRDefault="007220F4" w:rsidP="007220F4">
            <w:pPr>
              <w:rPr>
                <w:color w:val="000000"/>
                <w:sz w:val="18"/>
                <w:szCs w:val="18"/>
              </w:rPr>
            </w:pPr>
            <w:r w:rsidRPr="007220F4">
              <w:rPr>
                <w:color w:val="000000"/>
                <w:sz w:val="18"/>
                <w:szCs w:val="18"/>
              </w:rPr>
              <w:t>84,600</w:t>
            </w:r>
          </w:p>
        </w:tc>
      </w:tr>
      <w:tr w:rsidR="00CD0D64" w:rsidRPr="007220F4" w:rsidTr="007C66B7">
        <w:trPr>
          <w:trHeight w:val="300"/>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vMerge/>
          </w:tcPr>
          <w:p w:rsidR="007220F4" w:rsidRPr="007220F4" w:rsidRDefault="007220F4" w:rsidP="007220F4">
            <w:pPr>
              <w:rPr>
                <w:iCs/>
                <w:color w:val="000000"/>
                <w:sz w:val="18"/>
                <w:szCs w:val="18"/>
              </w:rPr>
            </w:pP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02</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0110151180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120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80,284</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80,900</w:t>
            </w:r>
          </w:p>
        </w:tc>
        <w:tc>
          <w:tcPr>
            <w:tcW w:w="658" w:type="dxa"/>
            <w:noWrap/>
          </w:tcPr>
          <w:p w:rsidR="007220F4" w:rsidRPr="007220F4" w:rsidRDefault="007220F4" w:rsidP="007220F4">
            <w:pPr>
              <w:rPr>
                <w:color w:val="000000"/>
                <w:sz w:val="18"/>
                <w:szCs w:val="18"/>
              </w:rPr>
            </w:pPr>
            <w:r w:rsidRPr="007220F4">
              <w:rPr>
                <w:color w:val="000000"/>
                <w:sz w:val="18"/>
                <w:szCs w:val="18"/>
              </w:rPr>
              <w:t>81,500</w:t>
            </w:r>
          </w:p>
        </w:tc>
        <w:tc>
          <w:tcPr>
            <w:tcW w:w="658" w:type="dxa"/>
          </w:tcPr>
          <w:p w:rsidR="007220F4" w:rsidRPr="007220F4" w:rsidRDefault="007220F4" w:rsidP="007220F4">
            <w:pPr>
              <w:rPr>
                <w:color w:val="000000"/>
                <w:sz w:val="18"/>
                <w:szCs w:val="18"/>
              </w:rPr>
            </w:pPr>
            <w:r w:rsidRPr="007220F4">
              <w:rPr>
                <w:color w:val="000000"/>
                <w:sz w:val="18"/>
                <w:szCs w:val="18"/>
              </w:rPr>
              <w:t>84,600</w:t>
            </w:r>
          </w:p>
        </w:tc>
        <w:tc>
          <w:tcPr>
            <w:tcW w:w="658" w:type="dxa"/>
          </w:tcPr>
          <w:p w:rsidR="007220F4" w:rsidRPr="007220F4" w:rsidRDefault="007220F4" w:rsidP="007220F4">
            <w:pPr>
              <w:rPr>
                <w:color w:val="000000"/>
                <w:sz w:val="18"/>
                <w:szCs w:val="18"/>
              </w:rPr>
            </w:pPr>
            <w:r w:rsidRPr="007220F4">
              <w:rPr>
                <w:color w:val="000000"/>
                <w:sz w:val="18"/>
                <w:szCs w:val="18"/>
              </w:rPr>
              <w:t>84,600</w:t>
            </w:r>
          </w:p>
        </w:tc>
        <w:tc>
          <w:tcPr>
            <w:tcW w:w="659" w:type="dxa"/>
          </w:tcPr>
          <w:p w:rsidR="007220F4" w:rsidRPr="007220F4" w:rsidRDefault="007220F4" w:rsidP="007220F4">
            <w:pPr>
              <w:rPr>
                <w:color w:val="000000"/>
                <w:sz w:val="18"/>
                <w:szCs w:val="18"/>
              </w:rPr>
            </w:pPr>
            <w:r w:rsidRPr="007220F4">
              <w:rPr>
                <w:color w:val="000000"/>
                <w:sz w:val="18"/>
                <w:szCs w:val="18"/>
              </w:rPr>
              <w:t>84,600</w:t>
            </w:r>
          </w:p>
        </w:tc>
      </w:tr>
      <w:tr w:rsidR="00CD0D64" w:rsidRPr="007220F4" w:rsidTr="007C66B7">
        <w:trPr>
          <w:trHeight w:val="300"/>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vMerge/>
          </w:tcPr>
          <w:p w:rsidR="007220F4" w:rsidRPr="007220F4" w:rsidRDefault="007220F4" w:rsidP="007220F4">
            <w:pPr>
              <w:rPr>
                <w:iCs/>
                <w:color w:val="000000"/>
                <w:sz w:val="18"/>
                <w:szCs w:val="18"/>
              </w:rPr>
            </w:pP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02</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0110151180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240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0,16</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266"/>
          <w:jc w:val="center"/>
        </w:trPr>
        <w:tc>
          <w:tcPr>
            <w:tcW w:w="420" w:type="dxa"/>
            <w:vMerge w:val="restart"/>
            <w:noWrap/>
          </w:tcPr>
          <w:p w:rsidR="007220F4" w:rsidRPr="007220F4" w:rsidRDefault="007220F4" w:rsidP="007220F4">
            <w:pPr>
              <w:jc w:val="center"/>
              <w:rPr>
                <w:color w:val="000000"/>
                <w:sz w:val="18"/>
                <w:szCs w:val="18"/>
              </w:rPr>
            </w:pPr>
            <w:r w:rsidRPr="007220F4">
              <w:rPr>
                <w:color w:val="000000"/>
                <w:sz w:val="18"/>
                <w:szCs w:val="18"/>
              </w:rPr>
              <w:t>2.</w:t>
            </w:r>
          </w:p>
        </w:tc>
        <w:tc>
          <w:tcPr>
            <w:tcW w:w="581" w:type="dxa"/>
            <w:vMerge w:val="restart"/>
          </w:tcPr>
          <w:p w:rsidR="007220F4" w:rsidRPr="007220F4" w:rsidRDefault="007220F4" w:rsidP="007220F4">
            <w:pPr>
              <w:rPr>
                <w:color w:val="000000"/>
                <w:sz w:val="18"/>
                <w:szCs w:val="18"/>
              </w:rPr>
            </w:pPr>
            <w:r w:rsidRPr="007220F4">
              <w:rPr>
                <w:color w:val="000000"/>
                <w:sz w:val="18"/>
                <w:szCs w:val="18"/>
              </w:rPr>
              <w:t>Подпрограмма 2</w:t>
            </w:r>
          </w:p>
          <w:p w:rsidR="007220F4" w:rsidRPr="007220F4" w:rsidRDefault="007220F4" w:rsidP="007220F4">
            <w:pPr>
              <w:rPr>
                <w:color w:val="000000"/>
                <w:sz w:val="18"/>
                <w:szCs w:val="18"/>
              </w:rPr>
            </w:pPr>
          </w:p>
        </w:tc>
        <w:tc>
          <w:tcPr>
            <w:tcW w:w="1417" w:type="dxa"/>
            <w:vMerge w:val="restart"/>
          </w:tcPr>
          <w:p w:rsidR="007220F4" w:rsidRPr="007220F4" w:rsidRDefault="007220F4" w:rsidP="007220F4">
            <w:pPr>
              <w:rPr>
                <w:color w:val="000000"/>
                <w:sz w:val="18"/>
                <w:szCs w:val="18"/>
              </w:rPr>
            </w:pPr>
            <w:r w:rsidRPr="007220F4">
              <w:rPr>
                <w:sz w:val="18"/>
                <w:szCs w:val="18"/>
              </w:rPr>
              <w:t xml:space="preserve">Выборы депутатов Комитета местного самоуправления </w:t>
            </w:r>
            <w:r w:rsidRPr="007220F4">
              <w:rPr>
                <w:color w:val="000000"/>
                <w:sz w:val="18"/>
                <w:szCs w:val="18"/>
              </w:rPr>
              <w:t>Мошковского</w:t>
            </w:r>
            <w:r w:rsidRPr="007220F4">
              <w:rPr>
                <w:sz w:val="18"/>
                <w:szCs w:val="18"/>
              </w:rPr>
              <w:t xml:space="preserve"> сельсовета Бековского района Пензенской области </w:t>
            </w:r>
          </w:p>
        </w:tc>
        <w:tc>
          <w:tcPr>
            <w:tcW w:w="1411" w:type="dxa"/>
          </w:tcPr>
          <w:p w:rsidR="007220F4" w:rsidRPr="007220F4" w:rsidRDefault="007220F4" w:rsidP="007220F4">
            <w:pPr>
              <w:rPr>
                <w:color w:val="000000"/>
                <w:sz w:val="18"/>
                <w:szCs w:val="18"/>
              </w:rPr>
            </w:pPr>
            <w:r w:rsidRPr="007220F4">
              <w:rPr>
                <w:color w:val="000000"/>
                <w:sz w:val="18"/>
                <w:szCs w:val="18"/>
              </w:rPr>
              <w:t>всего</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07</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0000000000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50,000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242"/>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vMerge w:val="restart"/>
          </w:tcPr>
          <w:p w:rsidR="007220F4" w:rsidRPr="007220F4" w:rsidRDefault="007220F4" w:rsidP="007220F4">
            <w:pPr>
              <w:rPr>
                <w:iCs/>
                <w:color w:val="000000"/>
                <w:sz w:val="18"/>
                <w:szCs w:val="18"/>
              </w:rPr>
            </w:pPr>
            <w:r w:rsidRPr="007220F4">
              <w:rPr>
                <w:sz w:val="18"/>
                <w:szCs w:val="18"/>
              </w:rPr>
              <w:t xml:space="preserve">ответственный исполнитель – </w:t>
            </w:r>
            <w:r w:rsidRPr="007220F4">
              <w:rPr>
                <w:iCs/>
                <w:color w:val="000000"/>
                <w:sz w:val="18"/>
                <w:szCs w:val="18"/>
              </w:rPr>
              <w:t xml:space="preserve">администрация </w:t>
            </w:r>
            <w:r w:rsidRPr="007220F4">
              <w:rPr>
                <w:color w:val="000000"/>
                <w:sz w:val="18"/>
                <w:szCs w:val="18"/>
              </w:rPr>
              <w:t>Мошковского</w:t>
            </w:r>
            <w:r w:rsidRPr="007220F4">
              <w:rPr>
                <w:iCs/>
                <w:color w:val="000000"/>
                <w:sz w:val="18"/>
                <w:szCs w:val="18"/>
              </w:rPr>
              <w:t xml:space="preserve"> сельсовета Бековского района Пензенской области</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07</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0120199020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50,000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1375"/>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vMerge/>
          </w:tcPr>
          <w:p w:rsidR="007220F4" w:rsidRPr="007220F4" w:rsidRDefault="007220F4" w:rsidP="007220F4">
            <w:pPr>
              <w:rPr>
                <w:color w:val="000000"/>
                <w:sz w:val="18"/>
                <w:szCs w:val="18"/>
              </w:rPr>
            </w:pP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07</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0120199020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880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50,000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311"/>
          <w:jc w:val="center"/>
        </w:trPr>
        <w:tc>
          <w:tcPr>
            <w:tcW w:w="420" w:type="dxa"/>
            <w:vMerge w:val="restart"/>
            <w:noWrap/>
          </w:tcPr>
          <w:p w:rsidR="007220F4" w:rsidRPr="007220F4" w:rsidRDefault="007220F4" w:rsidP="007220F4">
            <w:pPr>
              <w:jc w:val="center"/>
              <w:rPr>
                <w:color w:val="000000"/>
                <w:sz w:val="18"/>
                <w:szCs w:val="18"/>
              </w:rPr>
            </w:pPr>
            <w:r w:rsidRPr="007220F4">
              <w:rPr>
                <w:color w:val="000000"/>
                <w:sz w:val="18"/>
                <w:szCs w:val="18"/>
              </w:rPr>
              <w:t>2.1.</w:t>
            </w:r>
          </w:p>
        </w:tc>
        <w:tc>
          <w:tcPr>
            <w:tcW w:w="581" w:type="dxa"/>
            <w:vMerge w:val="restart"/>
          </w:tcPr>
          <w:p w:rsidR="007220F4" w:rsidRPr="007220F4" w:rsidRDefault="007220F4" w:rsidP="007220F4">
            <w:pPr>
              <w:rPr>
                <w:color w:val="000000"/>
                <w:sz w:val="18"/>
                <w:szCs w:val="18"/>
              </w:rPr>
            </w:pPr>
            <w:r w:rsidRPr="007220F4">
              <w:rPr>
                <w:color w:val="000000"/>
                <w:sz w:val="18"/>
                <w:szCs w:val="18"/>
              </w:rPr>
              <w:t>Основное мер</w:t>
            </w:r>
            <w:r w:rsidRPr="007220F4">
              <w:rPr>
                <w:color w:val="000000"/>
                <w:sz w:val="18"/>
                <w:szCs w:val="18"/>
              </w:rPr>
              <w:lastRenderedPageBreak/>
              <w:t>оприятие</w:t>
            </w:r>
          </w:p>
        </w:tc>
        <w:tc>
          <w:tcPr>
            <w:tcW w:w="1417" w:type="dxa"/>
            <w:vMerge w:val="restart"/>
          </w:tcPr>
          <w:p w:rsidR="007220F4" w:rsidRPr="007220F4" w:rsidRDefault="007220F4" w:rsidP="007220F4">
            <w:pPr>
              <w:rPr>
                <w:color w:val="000000"/>
                <w:sz w:val="18"/>
                <w:szCs w:val="18"/>
              </w:rPr>
            </w:pPr>
            <w:r w:rsidRPr="007220F4">
              <w:rPr>
                <w:color w:val="000000"/>
                <w:sz w:val="18"/>
                <w:szCs w:val="18"/>
              </w:rPr>
              <w:lastRenderedPageBreak/>
              <w:t xml:space="preserve">Организация и проведение выборов на территории </w:t>
            </w:r>
            <w:r w:rsidRPr="007220F4">
              <w:rPr>
                <w:color w:val="000000"/>
                <w:sz w:val="18"/>
                <w:szCs w:val="18"/>
              </w:rPr>
              <w:lastRenderedPageBreak/>
              <w:t>Мошковского сельсовета Бековского района Пензенской области</w:t>
            </w:r>
          </w:p>
        </w:tc>
        <w:tc>
          <w:tcPr>
            <w:tcW w:w="1411" w:type="dxa"/>
          </w:tcPr>
          <w:p w:rsidR="007220F4" w:rsidRPr="007220F4" w:rsidRDefault="007220F4" w:rsidP="007220F4">
            <w:pPr>
              <w:rPr>
                <w:color w:val="000000"/>
                <w:sz w:val="18"/>
                <w:szCs w:val="18"/>
              </w:rPr>
            </w:pPr>
            <w:r w:rsidRPr="007220F4">
              <w:rPr>
                <w:color w:val="000000"/>
                <w:sz w:val="18"/>
                <w:szCs w:val="18"/>
              </w:rPr>
              <w:lastRenderedPageBreak/>
              <w:t>всего</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07</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0000000000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50,000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274"/>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vMerge w:val="restart"/>
          </w:tcPr>
          <w:p w:rsidR="007220F4" w:rsidRPr="007220F4" w:rsidRDefault="007220F4" w:rsidP="007220F4">
            <w:pPr>
              <w:rPr>
                <w:color w:val="000000"/>
                <w:sz w:val="18"/>
                <w:szCs w:val="18"/>
              </w:rPr>
            </w:pPr>
            <w:r w:rsidRPr="007220F4">
              <w:rPr>
                <w:sz w:val="18"/>
                <w:szCs w:val="18"/>
              </w:rPr>
              <w:t xml:space="preserve">ответственный исполнитель – </w:t>
            </w:r>
            <w:r w:rsidRPr="007220F4">
              <w:rPr>
                <w:sz w:val="18"/>
                <w:szCs w:val="18"/>
              </w:rPr>
              <w:lastRenderedPageBreak/>
              <w:t>а</w:t>
            </w:r>
            <w:r w:rsidRPr="007220F4">
              <w:rPr>
                <w:iCs/>
                <w:color w:val="000000"/>
                <w:sz w:val="18"/>
                <w:szCs w:val="18"/>
              </w:rPr>
              <w:t>дминистрация Мошковского сельсовета Бековского района Пензенской области</w:t>
            </w:r>
          </w:p>
        </w:tc>
        <w:tc>
          <w:tcPr>
            <w:tcW w:w="562" w:type="dxa"/>
            <w:noWrap/>
          </w:tcPr>
          <w:p w:rsidR="007220F4" w:rsidRPr="007220F4" w:rsidRDefault="007220F4" w:rsidP="007220F4">
            <w:pPr>
              <w:jc w:val="center"/>
              <w:rPr>
                <w:color w:val="000000"/>
                <w:sz w:val="18"/>
                <w:szCs w:val="18"/>
              </w:rPr>
            </w:pPr>
            <w:r w:rsidRPr="007220F4">
              <w:rPr>
                <w:color w:val="000000"/>
                <w:sz w:val="18"/>
                <w:szCs w:val="18"/>
              </w:rPr>
              <w:lastRenderedPageBreak/>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07</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0120199020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50,000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518"/>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vMerge/>
          </w:tcPr>
          <w:p w:rsidR="007220F4" w:rsidRPr="007220F4" w:rsidRDefault="007220F4" w:rsidP="007220F4">
            <w:pPr>
              <w:rPr>
                <w:iCs/>
                <w:color w:val="000000"/>
                <w:sz w:val="18"/>
                <w:szCs w:val="18"/>
              </w:rPr>
            </w:pP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jc w:val="center"/>
              <w:rPr>
                <w:color w:val="000000"/>
                <w:sz w:val="18"/>
                <w:szCs w:val="18"/>
              </w:rPr>
            </w:pPr>
            <w:r w:rsidRPr="007220F4">
              <w:rPr>
                <w:color w:val="000000"/>
                <w:sz w:val="18"/>
                <w:szCs w:val="18"/>
              </w:rPr>
              <w:t>07</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0120199020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880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50,000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417"/>
          <w:jc w:val="center"/>
        </w:trPr>
        <w:tc>
          <w:tcPr>
            <w:tcW w:w="420" w:type="dxa"/>
            <w:vMerge w:val="restart"/>
            <w:noWrap/>
          </w:tcPr>
          <w:p w:rsidR="007220F4" w:rsidRPr="007220F4" w:rsidRDefault="007220F4" w:rsidP="007220F4">
            <w:pPr>
              <w:jc w:val="center"/>
              <w:rPr>
                <w:color w:val="000000"/>
                <w:sz w:val="18"/>
                <w:szCs w:val="18"/>
              </w:rPr>
            </w:pPr>
            <w:r w:rsidRPr="007220F4">
              <w:rPr>
                <w:color w:val="000000"/>
                <w:sz w:val="18"/>
                <w:szCs w:val="18"/>
              </w:rPr>
              <w:lastRenderedPageBreak/>
              <w:t>3.</w:t>
            </w:r>
          </w:p>
        </w:tc>
        <w:tc>
          <w:tcPr>
            <w:tcW w:w="581" w:type="dxa"/>
            <w:vMerge w:val="restart"/>
          </w:tcPr>
          <w:p w:rsidR="007220F4" w:rsidRPr="007220F4" w:rsidRDefault="007220F4" w:rsidP="007220F4">
            <w:pPr>
              <w:rPr>
                <w:color w:val="000000"/>
                <w:sz w:val="18"/>
                <w:szCs w:val="18"/>
              </w:rPr>
            </w:pPr>
            <w:r w:rsidRPr="007220F4">
              <w:rPr>
                <w:color w:val="000000"/>
                <w:sz w:val="18"/>
                <w:szCs w:val="18"/>
              </w:rPr>
              <w:t>Подпрограмма 3</w:t>
            </w:r>
          </w:p>
          <w:p w:rsidR="007220F4" w:rsidRPr="007220F4" w:rsidRDefault="007220F4" w:rsidP="007220F4">
            <w:pPr>
              <w:rPr>
                <w:color w:val="000000"/>
                <w:sz w:val="18"/>
                <w:szCs w:val="18"/>
              </w:rPr>
            </w:pPr>
          </w:p>
        </w:tc>
        <w:tc>
          <w:tcPr>
            <w:tcW w:w="1417" w:type="dxa"/>
            <w:vMerge w:val="restart"/>
          </w:tcPr>
          <w:p w:rsidR="007220F4" w:rsidRPr="007220F4" w:rsidRDefault="007220F4" w:rsidP="007220F4">
            <w:pPr>
              <w:rPr>
                <w:color w:val="000000"/>
                <w:sz w:val="18"/>
                <w:szCs w:val="18"/>
              </w:rPr>
            </w:pPr>
            <w:r w:rsidRPr="007220F4">
              <w:rPr>
                <w:sz w:val="18"/>
                <w:szCs w:val="18"/>
              </w:rPr>
              <w:t xml:space="preserve">Профилактика экстремизма и терроризма на территории </w:t>
            </w:r>
            <w:r w:rsidRPr="007220F4">
              <w:rPr>
                <w:color w:val="000000"/>
                <w:sz w:val="18"/>
                <w:szCs w:val="18"/>
              </w:rPr>
              <w:t>Мошковского</w:t>
            </w:r>
            <w:r w:rsidRPr="007220F4">
              <w:rPr>
                <w:sz w:val="18"/>
                <w:szCs w:val="18"/>
              </w:rPr>
              <w:t xml:space="preserve"> сельсовета Бековского района Пензенской области</w:t>
            </w:r>
          </w:p>
        </w:tc>
        <w:tc>
          <w:tcPr>
            <w:tcW w:w="1411" w:type="dxa"/>
          </w:tcPr>
          <w:p w:rsidR="007220F4" w:rsidRPr="007220F4" w:rsidRDefault="007220F4" w:rsidP="007220F4">
            <w:pPr>
              <w:rPr>
                <w:color w:val="000000"/>
                <w:sz w:val="18"/>
                <w:szCs w:val="18"/>
              </w:rPr>
            </w:pPr>
            <w:r w:rsidRPr="007220F4">
              <w:rPr>
                <w:color w:val="000000"/>
                <w:sz w:val="18"/>
                <w:szCs w:val="18"/>
              </w:rPr>
              <w:t>всего</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0000000000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251"/>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sz w:val="18"/>
                <w:szCs w:val="18"/>
              </w:rPr>
            </w:pPr>
          </w:p>
        </w:tc>
        <w:tc>
          <w:tcPr>
            <w:tcW w:w="1411" w:type="dxa"/>
            <w:vMerge w:val="restart"/>
          </w:tcPr>
          <w:p w:rsidR="007220F4" w:rsidRPr="007220F4" w:rsidRDefault="007220F4" w:rsidP="007220F4">
            <w:pPr>
              <w:rPr>
                <w:color w:val="000000"/>
                <w:sz w:val="18"/>
                <w:szCs w:val="18"/>
              </w:rPr>
            </w:pPr>
            <w:r w:rsidRPr="007220F4">
              <w:rPr>
                <w:sz w:val="18"/>
                <w:szCs w:val="18"/>
              </w:rPr>
              <w:t>ответственный исполнитель – а</w:t>
            </w:r>
            <w:r w:rsidRPr="007220F4">
              <w:rPr>
                <w:iCs/>
                <w:color w:val="000000"/>
                <w:sz w:val="18"/>
                <w:szCs w:val="18"/>
              </w:rPr>
              <w:t>дминистрация Мошковского сельсовета Бековского района Пензенской области</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sz w:val="18"/>
                <w:szCs w:val="18"/>
              </w:rPr>
              <w:t>0130160130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1327"/>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color w:val="000000"/>
                <w:sz w:val="18"/>
                <w:szCs w:val="18"/>
              </w:rPr>
            </w:pPr>
          </w:p>
        </w:tc>
        <w:tc>
          <w:tcPr>
            <w:tcW w:w="1411" w:type="dxa"/>
            <w:vMerge/>
          </w:tcPr>
          <w:p w:rsidR="007220F4" w:rsidRPr="007220F4" w:rsidRDefault="007220F4" w:rsidP="007220F4">
            <w:pPr>
              <w:rPr>
                <w:color w:val="000000"/>
                <w:sz w:val="18"/>
                <w:szCs w:val="18"/>
              </w:rPr>
            </w:pP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sz w:val="18"/>
                <w:szCs w:val="18"/>
              </w:rPr>
              <w:t>0130160130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244</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194"/>
          <w:jc w:val="center"/>
        </w:trPr>
        <w:tc>
          <w:tcPr>
            <w:tcW w:w="420" w:type="dxa"/>
            <w:vMerge w:val="restart"/>
            <w:noWrap/>
          </w:tcPr>
          <w:p w:rsidR="007220F4" w:rsidRPr="007220F4" w:rsidRDefault="007220F4" w:rsidP="007220F4">
            <w:pPr>
              <w:jc w:val="center"/>
              <w:rPr>
                <w:color w:val="000000"/>
                <w:sz w:val="18"/>
                <w:szCs w:val="18"/>
              </w:rPr>
            </w:pPr>
            <w:r w:rsidRPr="007220F4">
              <w:rPr>
                <w:color w:val="000000"/>
                <w:sz w:val="18"/>
                <w:szCs w:val="18"/>
              </w:rPr>
              <w:t>3.1.</w:t>
            </w:r>
          </w:p>
        </w:tc>
        <w:tc>
          <w:tcPr>
            <w:tcW w:w="581" w:type="dxa"/>
            <w:vMerge w:val="restart"/>
          </w:tcPr>
          <w:p w:rsidR="007220F4" w:rsidRPr="007220F4" w:rsidRDefault="007220F4" w:rsidP="007220F4">
            <w:pPr>
              <w:rPr>
                <w:color w:val="000000"/>
                <w:sz w:val="18"/>
                <w:szCs w:val="18"/>
              </w:rPr>
            </w:pPr>
            <w:r w:rsidRPr="007220F4">
              <w:rPr>
                <w:color w:val="000000"/>
                <w:sz w:val="18"/>
                <w:szCs w:val="18"/>
              </w:rPr>
              <w:t>Основное мероприятие</w:t>
            </w:r>
          </w:p>
        </w:tc>
        <w:tc>
          <w:tcPr>
            <w:tcW w:w="1417" w:type="dxa"/>
            <w:vMerge w:val="restart"/>
          </w:tcPr>
          <w:p w:rsidR="007220F4" w:rsidRPr="007220F4" w:rsidRDefault="007220F4" w:rsidP="007220F4">
            <w:pPr>
              <w:rPr>
                <w:color w:val="000000"/>
                <w:sz w:val="18"/>
                <w:szCs w:val="18"/>
              </w:rPr>
            </w:pPr>
            <w:r w:rsidRPr="007220F4">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7220F4">
              <w:rPr>
                <w:color w:val="000000"/>
                <w:sz w:val="18"/>
                <w:szCs w:val="18"/>
              </w:rPr>
              <w:t>Мошковского</w:t>
            </w:r>
            <w:r w:rsidRPr="007220F4">
              <w:rPr>
                <w:sz w:val="18"/>
                <w:szCs w:val="18"/>
              </w:rPr>
              <w:t xml:space="preserve"> сельсовета Бековского района Пензенской области</w:t>
            </w:r>
          </w:p>
        </w:tc>
        <w:tc>
          <w:tcPr>
            <w:tcW w:w="1411" w:type="dxa"/>
          </w:tcPr>
          <w:p w:rsidR="007220F4" w:rsidRPr="007220F4" w:rsidRDefault="007220F4" w:rsidP="007220F4">
            <w:pPr>
              <w:rPr>
                <w:color w:val="000000"/>
                <w:sz w:val="18"/>
                <w:szCs w:val="18"/>
              </w:rPr>
            </w:pPr>
            <w:r w:rsidRPr="007220F4">
              <w:rPr>
                <w:color w:val="000000"/>
                <w:sz w:val="18"/>
                <w:szCs w:val="18"/>
              </w:rPr>
              <w:t>всего</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0000000000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355"/>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sz w:val="18"/>
                <w:szCs w:val="18"/>
              </w:rPr>
            </w:pPr>
          </w:p>
        </w:tc>
        <w:tc>
          <w:tcPr>
            <w:tcW w:w="1411" w:type="dxa"/>
            <w:vMerge w:val="restart"/>
          </w:tcPr>
          <w:p w:rsidR="007220F4" w:rsidRPr="007220F4" w:rsidRDefault="007220F4" w:rsidP="007220F4">
            <w:pPr>
              <w:rPr>
                <w:color w:val="000000"/>
                <w:sz w:val="18"/>
                <w:szCs w:val="18"/>
              </w:rPr>
            </w:pPr>
            <w:r w:rsidRPr="007220F4">
              <w:rPr>
                <w:sz w:val="18"/>
                <w:szCs w:val="18"/>
              </w:rPr>
              <w:t>ответственный исполнитель – а</w:t>
            </w:r>
            <w:r w:rsidRPr="007220F4">
              <w:rPr>
                <w:iCs/>
                <w:color w:val="000000"/>
                <w:sz w:val="18"/>
                <w:szCs w:val="18"/>
              </w:rPr>
              <w:t xml:space="preserve">дминистрация </w:t>
            </w:r>
            <w:r w:rsidRPr="007220F4">
              <w:rPr>
                <w:color w:val="000000"/>
                <w:sz w:val="18"/>
                <w:szCs w:val="18"/>
              </w:rPr>
              <w:t>Мошковского</w:t>
            </w:r>
            <w:r w:rsidRPr="007220F4">
              <w:rPr>
                <w:iCs/>
                <w:color w:val="000000"/>
                <w:sz w:val="18"/>
                <w:szCs w:val="18"/>
              </w:rPr>
              <w:t xml:space="preserve"> сельсовета Бековского района Пензенской области</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sz w:val="18"/>
                <w:szCs w:val="18"/>
              </w:rPr>
              <w:t>0130160130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355"/>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sz w:val="18"/>
                <w:szCs w:val="18"/>
              </w:rPr>
            </w:pPr>
          </w:p>
        </w:tc>
        <w:tc>
          <w:tcPr>
            <w:tcW w:w="1411" w:type="dxa"/>
            <w:vMerge/>
          </w:tcPr>
          <w:p w:rsidR="007220F4" w:rsidRPr="007220F4" w:rsidRDefault="007220F4" w:rsidP="007220F4">
            <w:pPr>
              <w:rPr>
                <w:iCs/>
                <w:color w:val="000000"/>
                <w:sz w:val="18"/>
                <w:szCs w:val="18"/>
              </w:rPr>
            </w:pP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sz w:val="18"/>
                <w:szCs w:val="18"/>
              </w:rPr>
              <w:t>0130160130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244</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275"/>
          <w:jc w:val="center"/>
        </w:trPr>
        <w:tc>
          <w:tcPr>
            <w:tcW w:w="420" w:type="dxa"/>
            <w:vMerge w:val="restart"/>
            <w:noWrap/>
          </w:tcPr>
          <w:p w:rsidR="007220F4" w:rsidRPr="007220F4" w:rsidRDefault="007220F4" w:rsidP="007220F4">
            <w:pPr>
              <w:jc w:val="center"/>
              <w:rPr>
                <w:color w:val="000000"/>
                <w:sz w:val="18"/>
                <w:szCs w:val="18"/>
              </w:rPr>
            </w:pPr>
            <w:r w:rsidRPr="007220F4">
              <w:rPr>
                <w:color w:val="000000"/>
                <w:sz w:val="18"/>
                <w:szCs w:val="18"/>
              </w:rPr>
              <w:t>4.</w:t>
            </w:r>
          </w:p>
        </w:tc>
        <w:tc>
          <w:tcPr>
            <w:tcW w:w="581" w:type="dxa"/>
            <w:vMerge w:val="restart"/>
          </w:tcPr>
          <w:p w:rsidR="007220F4" w:rsidRPr="007220F4" w:rsidRDefault="007220F4" w:rsidP="007220F4">
            <w:pPr>
              <w:rPr>
                <w:color w:val="000000"/>
                <w:sz w:val="18"/>
                <w:szCs w:val="18"/>
              </w:rPr>
            </w:pPr>
            <w:r w:rsidRPr="007220F4">
              <w:rPr>
                <w:color w:val="000000"/>
                <w:sz w:val="18"/>
                <w:szCs w:val="18"/>
              </w:rPr>
              <w:t>Подпрограмма 4</w:t>
            </w:r>
          </w:p>
        </w:tc>
        <w:tc>
          <w:tcPr>
            <w:tcW w:w="1417" w:type="dxa"/>
            <w:vMerge w:val="restart"/>
          </w:tcPr>
          <w:p w:rsidR="007220F4" w:rsidRPr="007220F4" w:rsidRDefault="007220F4" w:rsidP="007220F4">
            <w:pPr>
              <w:rPr>
                <w:color w:val="000000"/>
                <w:sz w:val="18"/>
                <w:szCs w:val="18"/>
              </w:rPr>
            </w:pPr>
            <w:r w:rsidRPr="007220F4">
              <w:rPr>
                <w:sz w:val="18"/>
                <w:szCs w:val="18"/>
              </w:rPr>
              <w:t xml:space="preserve">Противодействие коррупции на территории </w:t>
            </w:r>
            <w:r w:rsidRPr="007220F4">
              <w:rPr>
                <w:color w:val="000000"/>
                <w:sz w:val="18"/>
                <w:szCs w:val="18"/>
              </w:rPr>
              <w:t>Мошковского</w:t>
            </w:r>
            <w:r w:rsidRPr="007220F4">
              <w:rPr>
                <w:sz w:val="18"/>
                <w:szCs w:val="18"/>
              </w:rPr>
              <w:t xml:space="preserve"> сельсовета Бековского района Пензенской области</w:t>
            </w:r>
          </w:p>
        </w:tc>
        <w:tc>
          <w:tcPr>
            <w:tcW w:w="1411" w:type="dxa"/>
          </w:tcPr>
          <w:p w:rsidR="007220F4" w:rsidRPr="007220F4" w:rsidRDefault="007220F4" w:rsidP="007220F4">
            <w:pPr>
              <w:rPr>
                <w:color w:val="000000"/>
                <w:sz w:val="18"/>
                <w:szCs w:val="18"/>
              </w:rPr>
            </w:pPr>
            <w:r w:rsidRPr="007220F4">
              <w:rPr>
                <w:color w:val="000000"/>
                <w:sz w:val="18"/>
                <w:szCs w:val="18"/>
              </w:rPr>
              <w:t>всего</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0000000000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314"/>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sz w:val="18"/>
                <w:szCs w:val="18"/>
              </w:rPr>
            </w:pPr>
          </w:p>
        </w:tc>
        <w:tc>
          <w:tcPr>
            <w:tcW w:w="1411" w:type="dxa"/>
            <w:vMerge w:val="restart"/>
          </w:tcPr>
          <w:p w:rsidR="007220F4" w:rsidRPr="007220F4" w:rsidRDefault="007220F4" w:rsidP="007220F4">
            <w:pPr>
              <w:rPr>
                <w:color w:val="000000"/>
                <w:sz w:val="18"/>
                <w:szCs w:val="18"/>
              </w:rPr>
            </w:pPr>
            <w:r w:rsidRPr="007220F4">
              <w:rPr>
                <w:sz w:val="18"/>
                <w:szCs w:val="18"/>
              </w:rPr>
              <w:t>ответственный исполнитель – а</w:t>
            </w:r>
            <w:r w:rsidRPr="007220F4">
              <w:rPr>
                <w:iCs/>
                <w:color w:val="000000"/>
                <w:sz w:val="18"/>
                <w:szCs w:val="18"/>
              </w:rPr>
              <w:t xml:space="preserve">дминистрация </w:t>
            </w:r>
            <w:r w:rsidRPr="007220F4">
              <w:rPr>
                <w:color w:val="000000"/>
                <w:sz w:val="18"/>
                <w:szCs w:val="18"/>
              </w:rPr>
              <w:t>Мошковского</w:t>
            </w:r>
            <w:r w:rsidRPr="007220F4">
              <w:rPr>
                <w:iCs/>
                <w:color w:val="000000"/>
                <w:sz w:val="18"/>
                <w:szCs w:val="18"/>
              </w:rPr>
              <w:t xml:space="preserve"> сельсовета Бековского района Пензенской области</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01401</w:t>
            </w:r>
            <w:r w:rsidRPr="007220F4">
              <w:rPr>
                <w:sz w:val="18"/>
                <w:szCs w:val="18"/>
              </w:rPr>
              <w:t>60160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1412"/>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sz w:val="18"/>
                <w:szCs w:val="18"/>
              </w:rPr>
            </w:pPr>
          </w:p>
        </w:tc>
        <w:tc>
          <w:tcPr>
            <w:tcW w:w="1411" w:type="dxa"/>
            <w:vMerge/>
          </w:tcPr>
          <w:p w:rsidR="007220F4" w:rsidRPr="007220F4" w:rsidRDefault="007220F4" w:rsidP="007220F4">
            <w:pPr>
              <w:rPr>
                <w:color w:val="000000"/>
                <w:sz w:val="18"/>
                <w:szCs w:val="18"/>
              </w:rPr>
            </w:pP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01401</w:t>
            </w:r>
            <w:r w:rsidRPr="007220F4">
              <w:rPr>
                <w:sz w:val="18"/>
                <w:szCs w:val="18"/>
              </w:rPr>
              <w:t>60160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244</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228"/>
          <w:jc w:val="center"/>
        </w:trPr>
        <w:tc>
          <w:tcPr>
            <w:tcW w:w="420" w:type="dxa"/>
            <w:vMerge w:val="restart"/>
            <w:noWrap/>
          </w:tcPr>
          <w:p w:rsidR="007220F4" w:rsidRPr="007220F4" w:rsidRDefault="007220F4" w:rsidP="007220F4">
            <w:pPr>
              <w:jc w:val="center"/>
              <w:rPr>
                <w:color w:val="000000"/>
                <w:sz w:val="18"/>
                <w:szCs w:val="18"/>
              </w:rPr>
            </w:pPr>
            <w:r w:rsidRPr="007220F4">
              <w:rPr>
                <w:color w:val="000000"/>
                <w:sz w:val="18"/>
                <w:szCs w:val="18"/>
              </w:rPr>
              <w:t>4.1</w:t>
            </w:r>
          </w:p>
        </w:tc>
        <w:tc>
          <w:tcPr>
            <w:tcW w:w="581" w:type="dxa"/>
            <w:vMerge w:val="restart"/>
          </w:tcPr>
          <w:p w:rsidR="007220F4" w:rsidRPr="007220F4" w:rsidRDefault="007220F4" w:rsidP="007220F4">
            <w:pPr>
              <w:rPr>
                <w:color w:val="000000"/>
                <w:sz w:val="18"/>
                <w:szCs w:val="18"/>
              </w:rPr>
            </w:pPr>
            <w:r w:rsidRPr="007220F4">
              <w:rPr>
                <w:color w:val="000000"/>
                <w:sz w:val="18"/>
                <w:szCs w:val="18"/>
              </w:rPr>
              <w:t>Основное мероприятие</w:t>
            </w:r>
          </w:p>
        </w:tc>
        <w:tc>
          <w:tcPr>
            <w:tcW w:w="1417" w:type="dxa"/>
            <w:vMerge w:val="restart"/>
          </w:tcPr>
          <w:p w:rsidR="007220F4" w:rsidRPr="007220F4" w:rsidRDefault="007220F4" w:rsidP="007220F4">
            <w:pPr>
              <w:autoSpaceDE w:val="0"/>
              <w:autoSpaceDN w:val="0"/>
              <w:adjustRightInd w:val="0"/>
              <w:rPr>
                <w:bCs/>
                <w:sz w:val="18"/>
                <w:szCs w:val="18"/>
              </w:rPr>
            </w:pPr>
            <w:r w:rsidRPr="007220F4">
              <w:rPr>
                <w:sz w:val="18"/>
                <w:szCs w:val="18"/>
              </w:rPr>
              <w:t xml:space="preserve">Осуществление мер по противодействию коррупции на территории </w:t>
            </w:r>
            <w:r w:rsidRPr="007220F4">
              <w:rPr>
                <w:color w:val="000000"/>
                <w:sz w:val="18"/>
                <w:szCs w:val="18"/>
              </w:rPr>
              <w:t>Мошковского</w:t>
            </w:r>
            <w:r w:rsidRPr="007220F4">
              <w:rPr>
                <w:sz w:val="18"/>
                <w:szCs w:val="18"/>
              </w:rPr>
              <w:t xml:space="preserve"> сельсовета Бековского района Пензенской области</w:t>
            </w:r>
          </w:p>
        </w:tc>
        <w:tc>
          <w:tcPr>
            <w:tcW w:w="1411" w:type="dxa"/>
          </w:tcPr>
          <w:p w:rsidR="007220F4" w:rsidRPr="007220F4" w:rsidRDefault="007220F4" w:rsidP="007220F4">
            <w:pPr>
              <w:rPr>
                <w:color w:val="000000"/>
                <w:sz w:val="18"/>
                <w:szCs w:val="18"/>
              </w:rPr>
            </w:pPr>
            <w:r w:rsidRPr="007220F4">
              <w:rPr>
                <w:color w:val="000000"/>
                <w:sz w:val="18"/>
                <w:szCs w:val="18"/>
              </w:rPr>
              <w:t>всего</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0000000000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346"/>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sz w:val="18"/>
                <w:szCs w:val="18"/>
              </w:rPr>
            </w:pPr>
          </w:p>
        </w:tc>
        <w:tc>
          <w:tcPr>
            <w:tcW w:w="1411" w:type="dxa"/>
            <w:vMerge w:val="restart"/>
          </w:tcPr>
          <w:p w:rsidR="007220F4" w:rsidRPr="007220F4" w:rsidRDefault="007220F4" w:rsidP="007220F4">
            <w:pPr>
              <w:rPr>
                <w:color w:val="000000"/>
                <w:sz w:val="18"/>
                <w:szCs w:val="18"/>
              </w:rPr>
            </w:pPr>
            <w:r w:rsidRPr="007220F4">
              <w:rPr>
                <w:sz w:val="18"/>
                <w:szCs w:val="18"/>
              </w:rPr>
              <w:t>ответственный исполнитель – а</w:t>
            </w:r>
            <w:r w:rsidRPr="007220F4">
              <w:rPr>
                <w:iCs/>
                <w:color w:val="000000"/>
                <w:sz w:val="18"/>
                <w:szCs w:val="18"/>
              </w:rPr>
              <w:t xml:space="preserve">дминистрация </w:t>
            </w:r>
            <w:r w:rsidRPr="007220F4">
              <w:rPr>
                <w:color w:val="000000"/>
                <w:sz w:val="18"/>
                <w:szCs w:val="18"/>
              </w:rPr>
              <w:t>Мошковского</w:t>
            </w:r>
            <w:r w:rsidRPr="007220F4">
              <w:rPr>
                <w:iCs/>
                <w:color w:val="000000"/>
                <w:sz w:val="18"/>
                <w:szCs w:val="18"/>
              </w:rPr>
              <w:t xml:space="preserve"> сельсовета Бековского района Пензенской области</w:t>
            </w: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01401</w:t>
            </w:r>
            <w:r w:rsidRPr="007220F4">
              <w:rPr>
                <w:sz w:val="18"/>
                <w:szCs w:val="18"/>
              </w:rPr>
              <w:t>60160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r w:rsidR="00CD0D64" w:rsidRPr="007220F4" w:rsidTr="007C66B7">
        <w:trPr>
          <w:trHeight w:val="458"/>
          <w:jc w:val="center"/>
        </w:trPr>
        <w:tc>
          <w:tcPr>
            <w:tcW w:w="420" w:type="dxa"/>
            <w:vMerge/>
            <w:noWrap/>
          </w:tcPr>
          <w:p w:rsidR="007220F4" w:rsidRPr="007220F4" w:rsidRDefault="007220F4" w:rsidP="007220F4">
            <w:pPr>
              <w:jc w:val="center"/>
              <w:rPr>
                <w:color w:val="000000"/>
                <w:sz w:val="18"/>
                <w:szCs w:val="18"/>
              </w:rPr>
            </w:pPr>
          </w:p>
        </w:tc>
        <w:tc>
          <w:tcPr>
            <w:tcW w:w="581" w:type="dxa"/>
            <w:vMerge/>
          </w:tcPr>
          <w:p w:rsidR="007220F4" w:rsidRPr="007220F4" w:rsidRDefault="007220F4" w:rsidP="007220F4">
            <w:pPr>
              <w:rPr>
                <w:color w:val="000000"/>
                <w:sz w:val="18"/>
                <w:szCs w:val="18"/>
              </w:rPr>
            </w:pPr>
          </w:p>
        </w:tc>
        <w:tc>
          <w:tcPr>
            <w:tcW w:w="1417" w:type="dxa"/>
            <w:vMerge/>
          </w:tcPr>
          <w:p w:rsidR="007220F4" w:rsidRPr="007220F4" w:rsidRDefault="007220F4" w:rsidP="007220F4">
            <w:pPr>
              <w:rPr>
                <w:sz w:val="18"/>
                <w:szCs w:val="18"/>
              </w:rPr>
            </w:pPr>
          </w:p>
        </w:tc>
        <w:tc>
          <w:tcPr>
            <w:tcW w:w="1411" w:type="dxa"/>
            <w:vMerge/>
          </w:tcPr>
          <w:p w:rsidR="007220F4" w:rsidRPr="007220F4" w:rsidRDefault="007220F4" w:rsidP="007220F4">
            <w:pPr>
              <w:rPr>
                <w:iCs/>
                <w:color w:val="000000"/>
                <w:sz w:val="18"/>
                <w:szCs w:val="18"/>
              </w:rPr>
            </w:pPr>
          </w:p>
        </w:tc>
        <w:tc>
          <w:tcPr>
            <w:tcW w:w="562" w:type="dxa"/>
            <w:noWrap/>
          </w:tcPr>
          <w:p w:rsidR="007220F4" w:rsidRPr="007220F4" w:rsidRDefault="007220F4" w:rsidP="007220F4">
            <w:pPr>
              <w:jc w:val="center"/>
              <w:rPr>
                <w:color w:val="000000"/>
                <w:sz w:val="18"/>
                <w:szCs w:val="18"/>
              </w:rPr>
            </w:pPr>
            <w:r w:rsidRPr="007220F4">
              <w:rPr>
                <w:color w:val="000000"/>
                <w:sz w:val="18"/>
                <w:szCs w:val="18"/>
              </w:rPr>
              <w:t>901</w:t>
            </w:r>
          </w:p>
        </w:tc>
        <w:tc>
          <w:tcPr>
            <w:tcW w:w="498" w:type="dxa"/>
            <w:noWrap/>
          </w:tcPr>
          <w:p w:rsidR="007220F4" w:rsidRPr="007220F4" w:rsidRDefault="007220F4" w:rsidP="007220F4">
            <w:pPr>
              <w:jc w:val="center"/>
              <w:rPr>
                <w:color w:val="000000"/>
                <w:sz w:val="18"/>
                <w:szCs w:val="18"/>
              </w:rPr>
            </w:pPr>
            <w:r w:rsidRPr="007220F4">
              <w:rPr>
                <w:color w:val="000000"/>
                <w:sz w:val="18"/>
                <w:szCs w:val="18"/>
              </w:rPr>
              <w:t>01</w:t>
            </w:r>
          </w:p>
        </w:tc>
        <w:tc>
          <w:tcPr>
            <w:tcW w:w="424" w:type="dxa"/>
            <w:noWrap/>
          </w:tcPr>
          <w:p w:rsidR="007220F4" w:rsidRPr="007220F4" w:rsidRDefault="007220F4" w:rsidP="007220F4">
            <w:pPr>
              <w:rPr>
                <w:color w:val="000000"/>
                <w:sz w:val="18"/>
                <w:szCs w:val="18"/>
              </w:rPr>
            </w:pPr>
            <w:r w:rsidRPr="007220F4">
              <w:rPr>
                <w:color w:val="000000"/>
                <w:sz w:val="18"/>
                <w:szCs w:val="18"/>
              </w:rPr>
              <w:t>13</w:t>
            </w:r>
          </w:p>
        </w:tc>
        <w:tc>
          <w:tcPr>
            <w:tcW w:w="690" w:type="dxa"/>
            <w:noWrap/>
          </w:tcPr>
          <w:p w:rsidR="007220F4" w:rsidRPr="007220F4" w:rsidRDefault="007220F4" w:rsidP="007220F4">
            <w:pPr>
              <w:jc w:val="center"/>
              <w:rPr>
                <w:color w:val="000000"/>
                <w:sz w:val="18"/>
                <w:szCs w:val="18"/>
              </w:rPr>
            </w:pPr>
            <w:r w:rsidRPr="007220F4">
              <w:rPr>
                <w:color w:val="000000"/>
                <w:sz w:val="18"/>
                <w:szCs w:val="18"/>
              </w:rPr>
              <w:t>01401</w:t>
            </w:r>
            <w:r w:rsidRPr="007220F4">
              <w:rPr>
                <w:sz w:val="18"/>
                <w:szCs w:val="18"/>
              </w:rPr>
              <w:t>60160</w:t>
            </w:r>
          </w:p>
        </w:tc>
        <w:tc>
          <w:tcPr>
            <w:tcW w:w="553" w:type="dxa"/>
            <w:noWrap/>
          </w:tcPr>
          <w:p w:rsidR="007220F4" w:rsidRPr="007220F4" w:rsidRDefault="007220F4" w:rsidP="007220F4">
            <w:pPr>
              <w:jc w:val="center"/>
              <w:rPr>
                <w:color w:val="000000"/>
                <w:sz w:val="18"/>
                <w:szCs w:val="18"/>
              </w:rPr>
            </w:pPr>
            <w:r w:rsidRPr="007220F4">
              <w:rPr>
                <w:color w:val="000000"/>
                <w:sz w:val="18"/>
                <w:szCs w:val="18"/>
              </w:rPr>
              <w:t>244</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noWrap/>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8" w:type="dxa"/>
          </w:tcPr>
          <w:p w:rsidR="007220F4" w:rsidRPr="007220F4" w:rsidRDefault="007220F4" w:rsidP="007220F4">
            <w:pPr>
              <w:jc w:val="center"/>
              <w:rPr>
                <w:color w:val="000000"/>
                <w:sz w:val="18"/>
                <w:szCs w:val="18"/>
              </w:rPr>
            </w:pPr>
            <w:r w:rsidRPr="007220F4">
              <w:rPr>
                <w:color w:val="000000"/>
                <w:sz w:val="18"/>
                <w:szCs w:val="18"/>
              </w:rPr>
              <w:t>0,000</w:t>
            </w:r>
          </w:p>
        </w:tc>
        <w:tc>
          <w:tcPr>
            <w:tcW w:w="659" w:type="dxa"/>
          </w:tcPr>
          <w:p w:rsidR="007220F4" w:rsidRPr="007220F4" w:rsidRDefault="007220F4" w:rsidP="007220F4">
            <w:pPr>
              <w:jc w:val="center"/>
              <w:rPr>
                <w:color w:val="000000"/>
                <w:sz w:val="18"/>
                <w:szCs w:val="18"/>
              </w:rPr>
            </w:pPr>
            <w:r w:rsidRPr="007220F4">
              <w:rPr>
                <w:color w:val="000000"/>
                <w:sz w:val="18"/>
                <w:szCs w:val="18"/>
              </w:rPr>
              <w:t>0,000</w:t>
            </w:r>
          </w:p>
        </w:tc>
      </w:tr>
    </w:tbl>
    <w:p w:rsidR="004B69B9" w:rsidRPr="007220F4" w:rsidRDefault="004B69B9" w:rsidP="007220F4">
      <w:pPr>
        <w:rPr>
          <w:sz w:val="18"/>
          <w:szCs w:val="18"/>
        </w:rPr>
      </w:pPr>
    </w:p>
    <w:p w:rsidR="00CD0D64" w:rsidRPr="00CD0D64" w:rsidRDefault="00CD0D64" w:rsidP="00CD0D64">
      <w:pPr>
        <w:ind w:left="425" w:right="-31"/>
        <w:jc w:val="center"/>
        <w:rPr>
          <w:sz w:val="18"/>
          <w:szCs w:val="18"/>
        </w:rPr>
      </w:pPr>
      <w:r w:rsidRPr="00CD0D64">
        <w:rPr>
          <w:sz w:val="18"/>
          <w:szCs w:val="18"/>
        </w:rPr>
        <w:t>Приложение № 3</w:t>
      </w:r>
      <w:r>
        <w:rPr>
          <w:sz w:val="18"/>
          <w:szCs w:val="18"/>
        </w:rPr>
        <w:t xml:space="preserve"> </w:t>
      </w:r>
      <w:r w:rsidRPr="00CD0D64">
        <w:rPr>
          <w:sz w:val="18"/>
          <w:szCs w:val="18"/>
        </w:rPr>
        <w:t>к постановлению администрации</w:t>
      </w:r>
      <w:r>
        <w:rPr>
          <w:sz w:val="18"/>
          <w:szCs w:val="18"/>
        </w:rPr>
        <w:t xml:space="preserve"> </w:t>
      </w:r>
      <w:r w:rsidRPr="00CD0D64">
        <w:rPr>
          <w:sz w:val="18"/>
          <w:szCs w:val="18"/>
        </w:rPr>
        <w:t>Мошковского сельсовета</w:t>
      </w:r>
      <w:r>
        <w:rPr>
          <w:sz w:val="18"/>
          <w:szCs w:val="18"/>
        </w:rPr>
        <w:t xml:space="preserve"> </w:t>
      </w:r>
      <w:r w:rsidRPr="00CD0D64">
        <w:rPr>
          <w:sz w:val="18"/>
          <w:szCs w:val="18"/>
        </w:rPr>
        <w:t>от 20.02.2020 № 11</w:t>
      </w:r>
    </w:p>
    <w:p w:rsidR="00CD0D64" w:rsidRPr="00CD0D64" w:rsidRDefault="00CD0D64" w:rsidP="00CD0D64">
      <w:pPr>
        <w:autoSpaceDE w:val="0"/>
        <w:autoSpaceDN w:val="0"/>
        <w:adjustRightInd w:val="0"/>
        <w:jc w:val="center"/>
        <w:rPr>
          <w:rStyle w:val="aff1"/>
          <w:b w:val="0"/>
          <w:i w:val="0"/>
          <w:sz w:val="18"/>
          <w:szCs w:val="18"/>
          <w:lang w:val="ru-RU"/>
        </w:rPr>
      </w:pPr>
      <w:r w:rsidRPr="00CD0D64">
        <w:rPr>
          <w:rStyle w:val="aff1"/>
          <w:b w:val="0"/>
          <w:i w:val="0"/>
          <w:sz w:val="18"/>
          <w:szCs w:val="18"/>
          <w:lang w:val="ru-RU"/>
        </w:rPr>
        <w:t>Приложение № 4</w:t>
      </w:r>
      <w:r w:rsidR="002743EC">
        <w:rPr>
          <w:rStyle w:val="aff1"/>
          <w:b w:val="0"/>
          <w:i w:val="0"/>
          <w:sz w:val="18"/>
          <w:szCs w:val="18"/>
          <w:lang w:val="ru-RU"/>
        </w:rPr>
        <w:t xml:space="preserve"> </w:t>
      </w:r>
      <w:r w:rsidRPr="00CD0D64">
        <w:rPr>
          <w:rStyle w:val="aff1"/>
          <w:b w:val="0"/>
          <w:i w:val="0"/>
          <w:sz w:val="18"/>
          <w:szCs w:val="18"/>
          <w:lang w:val="ru-RU"/>
        </w:rPr>
        <w:t>к муниципальной программе</w:t>
      </w:r>
    </w:p>
    <w:p w:rsidR="00CD0D64" w:rsidRPr="00CD0D64" w:rsidRDefault="00CD0D64" w:rsidP="00CD0D64">
      <w:pPr>
        <w:jc w:val="center"/>
        <w:rPr>
          <w:color w:val="000000"/>
          <w:sz w:val="18"/>
          <w:szCs w:val="18"/>
        </w:rPr>
      </w:pPr>
      <w:r w:rsidRPr="00CD0D64">
        <w:rPr>
          <w:color w:val="000000"/>
          <w:sz w:val="18"/>
          <w:szCs w:val="18"/>
        </w:rPr>
        <w:t xml:space="preserve">Мероприятия </w:t>
      </w:r>
      <w:r w:rsidRPr="00CD0D64">
        <w:rPr>
          <w:bCs/>
          <w:color w:val="000000"/>
          <w:sz w:val="18"/>
          <w:szCs w:val="18"/>
        </w:rPr>
        <w:t>муниципальной программы</w:t>
      </w:r>
      <w:r w:rsidRPr="00CD0D64">
        <w:rPr>
          <w:color w:val="000000"/>
          <w:sz w:val="18"/>
          <w:szCs w:val="18"/>
        </w:rPr>
        <w:t xml:space="preserve"> Мошковского сельсовета Бековского района Пензенской области</w:t>
      </w:r>
      <w:r w:rsidRPr="00CD0D64">
        <w:rPr>
          <w:bCs/>
          <w:color w:val="000000"/>
          <w:sz w:val="18"/>
          <w:szCs w:val="18"/>
        </w:rPr>
        <w:t xml:space="preserve"> </w:t>
      </w:r>
      <w:r w:rsidRPr="00CD0D64">
        <w:rPr>
          <w:color w:val="000000"/>
          <w:sz w:val="18"/>
          <w:szCs w:val="18"/>
        </w:rPr>
        <w:t>«</w:t>
      </w:r>
      <w:r w:rsidRPr="00CD0D64">
        <w:rPr>
          <w:sz w:val="18"/>
          <w:szCs w:val="18"/>
        </w:rPr>
        <w:t>Развитие гражданского общества</w:t>
      </w:r>
      <w:r w:rsidRPr="00CD0D64">
        <w:rPr>
          <w:color w:val="000000"/>
          <w:sz w:val="18"/>
          <w:szCs w:val="18"/>
        </w:rPr>
        <w:t xml:space="preserve"> в Мошковском сельсовете Бековского района Пензенской области»</w:t>
      </w:r>
    </w:p>
    <w:p w:rsidR="00CD0D64" w:rsidRPr="00CD0D64" w:rsidRDefault="00CD0D64" w:rsidP="00CD0D64">
      <w:pPr>
        <w:jc w:val="center"/>
        <w:rPr>
          <w:b/>
          <w:color w:val="000000"/>
          <w:sz w:val="18"/>
          <w:szCs w:val="18"/>
        </w:rPr>
      </w:pP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8"/>
        <w:gridCol w:w="1710"/>
        <w:gridCol w:w="1273"/>
        <w:gridCol w:w="1032"/>
        <w:gridCol w:w="778"/>
        <w:gridCol w:w="831"/>
        <w:gridCol w:w="932"/>
        <w:gridCol w:w="931"/>
        <w:gridCol w:w="1033"/>
        <w:gridCol w:w="1515"/>
      </w:tblGrid>
      <w:tr w:rsidR="00CD0D64" w:rsidRPr="00CD0D64" w:rsidTr="00F90C93">
        <w:trPr>
          <w:jc w:val="center"/>
        </w:trPr>
        <w:tc>
          <w:tcPr>
            <w:tcW w:w="398" w:type="dxa"/>
            <w:vMerge w:val="restart"/>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 п/п</w:t>
            </w:r>
          </w:p>
        </w:tc>
        <w:tc>
          <w:tcPr>
            <w:tcW w:w="1710" w:type="dxa"/>
            <w:vMerge w:val="restart"/>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Наименование основного мероприятия</w:t>
            </w:r>
          </w:p>
        </w:tc>
        <w:tc>
          <w:tcPr>
            <w:tcW w:w="1273" w:type="dxa"/>
            <w:vMerge w:val="restart"/>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Исполнители</w:t>
            </w:r>
          </w:p>
        </w:tc>
        <w:tc>
          <w:tcPr>
            <w:tcW w:w="1032" w:type="dxa"/>
            <w:vMerge w:val="restart"/>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Срок исполнения (год)</w:t>
            </w:r>
          </w:p>
        </w:tc>
        <w:tc>
          <w:tcPr>
            <w:tcW w:w="4505" w:type="dxa"/>
            <w:gridSpan w:val="5"/>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Объем финансирования, тыс. рублей</w:t>
            </w:r>
          </w:p>
        </w:tc>
        <w:tc>
          <w:tcPr>
            <w:tcW w:w="1515" w:type="dxa"/>
            <w:vMerge w:val="restart"/>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Показатели результата мероприятия по годам (ожидаемый непосредственный результат)</w:t>
            </w:r>
          </w:p>
        </w:tc>
      </w:tr>
      <w:tr w:rsidR="00CD0D64" w:rsidRPr="00CD0D64" w:rsidTr="00F90C93">
        <w:trPr>
          <w:jc w:val="center"/>
        </w:trPr>
        <w:tc>
          <w:tcPr>
            <w:tcW w:w="398" w:type="dxa"/>
            <w:vMerge/>
          </w:tcPr>
          <w:p w:rsidR="00CD0D64" w:rsidRPr="00CD0D64" w:rsidRDefault="00CD0D64" w:rsidP="00CD0D64">
            <w:pPr>
              <w:jc w:val="center"/>
              <w:rPr>
                <w:sz w:val="18"/>
                <w:szCs w:val="18"/>
              </w:rPr>
            </w:pPr>
          </w:p>
        </w:tc>
        <w:tc>
          <w:tcPr>
            <w:tcW w:w="1710" w:type="dxa"/>
            <w:vMerge/>
          </w:tcPr>
          <w:p w:rsidR="00CD0D64" w:rsidRPr="00CD0D64" w:rsidRDefault="00CD0D64" w:rsidP="00CD0D64">
            <w:pPr>
              <w:jc w:val="center"/>
              <w:rPr>
                <w:sz w:val="18"/>
                <w:szCs w:val="18"/>
              </w:rPr>
            </w:pPr>
          </w:p>
        </w:tc>
        <w:tc>
          <w:tcPr>
            <w:tcW w:w="1273" w:type="dxa"/>
            <w:vMerge/>
          </w:tcPr>
          <w:p w:rsidR="00CD0D64" w:rsidRPr="00CD0D64" w:rsidRDefault="00CD0D64" w:rsidP="00CD0D64">
            <w:pPr>
              <w:jc w:val="center"/>
              <w:rPr>
                <w:sz w:val="18"/>
                <w:szCs w:val="18"/>
              </w:rPr>
            </w:pPr>
          </w:p>
        </w:tc>
        <w:tc>
          <w:tcPr>
            <w:tcW w:w="1032" w:type="dxa"/>
            <w:vMerge/>
          </w:tcPr>
          <w:p w:rsidR="00CD0D64" w:rsidRPr="00CD0D64" w:rsidRDefault="00CD0D64" w:rsidP="00CD0D64">
            <w:pPr>
              <w:jc w:val="center"/>
              <w:rPr>
                <w:sz w:val="18"/>
                <w:szCs w:val="18"/>
              </w:rPr>
            </w:pPr>
          </w:p>
        </w:tc>
        <w:tc>
          <w:tcPr>
            <w:tcW w:w="778"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всего</w:t>
            </w:r>
          </w:p>
        </w:tc>
        <w:tc>
          <w:tcPr>
            <w:tcW w:w="831"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местный бюджет</w:t>
            </w:r>
          </w:p>
        </w:tc>
        <w:tc>
          <w:tcPr>
            <w:tcW w:w="932"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областной бюджет</w:t>
            </w:r>
          </w:p>
        </w:tc>
        <w:tc>
          <w:tcPr>
            <w:tcW w:w="931"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федеральный бюджет</w:t>
            </w:r>
          </w:p>
        </w:tc>
        <w:tc>
          <w:tcPr>
            <w:tcW w:w="1033"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внебюджетные средства</w:t>
            </w:r>
          </w:p>
        </w:tc>
        <w:tc>
          <w:tcPr>
            <w:tcW w:w="1515" w:type="dxa"/>
            <w:vMerge/>
          </w:tcPr>
          <w:p w:rsidR="00CD0D64" w:rsidRPr="00CD0D64" w:rsidRDefault="00CD0D64" w:rsidP="00CD0D64">
            <w:pPr>
              <w:jc w:val="center"/>
              <w:rPr>
                <w:sz w:val="18"/>
                <w:szCs w:val="18"/>
              </w:rPr>
            </w:pPr>
          </w:p>
        </w:tc>
      </w:tr>
      <w:tr w:rsidR="00CD0D64" w:rsidRPr="00CD0D64" w:rsidTr="00F90C93">
        <w:trPr>
          <w:jc w:val="center"/>
        </w:trPr>
        <w:tc>
          <w:tcPr>
            <w:tcW w:w="398"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lastRenderedPageBreak/>
              <w:t>1</w:t>
            </w:r>
          </w:p>
        </w:tc>
        <w:tc>
          <w:tcPr>
            <w:tcW w:w="1710"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2</w:t>
            </w:r>
          </w:p>
        </w:tc>
        <w:tc>
          <w:tcPr>
            <w:tcW w:w="1273"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3</w:t>
            </w:r>
          </w:p>
        </w:tc>
        <w:tc>
          <w:tcPr>
            <w:tcW w:w="1032"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4</w:t>
            </w:r>
          </w:p>
        </w:tc>
        <w:tc>
          <w:tcPr>
            <w:tcW w:w="778"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5</w:t>
            </w:r>
          </w:p>
        </w:tc>
        <w:tc>
          <w:tcPr>
            <w:tcW w:w="831"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6</w:t>
            </w:r>
          </w:p>
        </w:tc>
        <w:tc>
          <w:tcPr>
            <w:tcW w:w="932"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7</w:t>
            </w:r>
          </w:p>
        </w:tc>
        <w:tc>
          <w:tcPr>
            <w:tcW w:w="931"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8</w:t>
            </w:r>
          </w:p>
        </w:tc>
        <w:tc>
          <w:tcPr>
            <w:tcW w:w="1033"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9</w:t>
            </w:r>
          </w:p>
        </w:tc>
        <w:tc>
          <w:tcPr>
            <w:tcW w:w="1515"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10</w:t>
            </w:r>
          </w:p>
        </w:tc>
      </w:tr>
      <w:tr w:rsidR="00CD0D64" w:rsidRPr="00CD0D64" w:rsidTr="00F90C93">
        <w:trPr>
          <w:jc w:val="center"/>
        </w:trPr>
        <w:tc>
          <w:tcPr>
            <w:tcW w:w="10433" w:type="dxa"/>
            <w:gridSpan w:val="10"/>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 xml:space="preserve">Подпрограмма № 1 </w:t>
            </w:r>
            <w:r w:rsidRPr="00CD0D64">
              <w:rPr>
                <w:rFonts w:ascii="Times New Roman" w:hAnsi="Times New Roman"/>
                <w:color w:val="000000"/>
                <w:sz w:val="18"/>
                <w:szCs w:val="18"/>
              </w:rPr>
              <w:t>«Осуществление переданных полномочий Российской Федерации по первичному воинскому учету на территориях, где отсутствуют военные комиссариаты»</w:t>
            </w:r>
          </w:p>
        </w:tc>
      </w:tr>
      <w:tr w:rsidR="00CD0D64" w:rsidRPr="00CD0D64" w:rsidTr="00F90C93">
        <w:trPr>
          <w:jc w:val="center"/>
        </w:trPr>
        <w:tc>
          <w:tcPr>
            <w:tcW w:w="10433" w:type="dxa"/>
            <w:gridSpan w:val="10"/>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color w:val="000000"/>
                <w:sz w:val="18"/>
                <w:szCs w:val="18"/>
              </w:rPr>
              <w:t xml:space="preserve">Цель подпрограммы: </w:t>
            </w:r>
            <w:r w:rsidRPr="00CD0D64">
              <w:rPr>
                <w:rFonts w:ascii="Times New Roman" w:hAnsi="Times New Roman"/>
                <w:bCs/>
                <w:color w:val="000000"/>
                <w:sz w:val="18"/>
                <w:szCs w:val="18"/>
              </w:rPr>
              <w:t xml:space="preserve">Реализация государственных полномочий Российской Федерации </w:t>
            </w:r>
            <w:r w:rsidRPr="00CD0D64">
              <w:rPr>
                <w:rFonts w:ascii="Times New Roman" w:hAnsi="Times New Roman"/>
                <w:color w:val="000000"/>
                <w:sz w:val="18"/>
                <w:szCs w:val="18"/>
              </w:rPr>
              <w:t>по первичному воинскому учету на территориях, где отсутствуют военные комиссариаты</w:t>
            </w:r>
            <w:r w:rsidRPr="00CD0D64">
              <w:rPr>
                <w:rFonts w:ascii="Times New Roman" w:hAnsi="Times New Roman"/>
                <w:bCs/>
                <w:color w:val="000000"/>
                <w:sz w:val="18"/>
                <w:szCs w:val="18"/>
              </w:rPr>
              <w:t xml:space="preserve"> на территории </w:t>
            </w:r>
            <w:r w:rsidRPr="00CD0D64">
              <w:rPr>
                <w:rFonts w:ascii="Times New Roman" w:hAnsi="Times New Roman"/>
                <w:color w:val="000000"/>
                <w:sz w:val="18"/>
                <w:szCs w:val="18"/>
              </w:rPr>
              <w:t>Мошковского</w:t>
            </w:r>
            <w:r w:rsidRPr="00CD0D64">
              <w:rPr>
                <w:rFonts w:ascii="Times New Roman" w:hAnsi="Times New Roman"/>
                <w:bCs/>
                <w:color w:val="000000"/>
                <w:sz w:val="18"/>
                <w:szCs w:val="18"/>
              </w:rPr>
              <w:t xml:space="preserve"> сельсовета Бековского района Пензенской области.</w:t>
            </w:r>
          </w:p>
        </w:tc>
      </w:tr>
      <w:tr w:rsidR="00CD0D64" w:rsidRPr="00CD0D64" w:rsidTr="00F90C93">
        <w:trPr>
          <w:jc w:val="center"/>
        </w:trPr>
        <w:tc>
          <w:tcPr>
            <w:tcW w:w="10433" w:type="dxa"/>
            <w:gridSpan w:val="10"/>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color w:val="000000"/>
                <w:sz w:val="18"/>
                <w:szCs w:val="18"/>
              </w:rPr>
              <w:t>Задача подпрограммы</w:t>
            </w:r>
            <w:r w:rsidRPr="00CD0D64">
              <w:rPr>
                <w:rFonts w:ascii="Times New Roman" w:hAnsi="Times New Roman"/>
                <w:sz w:val="18"/>
                <w:szCs w:val="18"/>
              </w:rPr>
              <w:t>: О</w:t>
            </w:r>
            <w:r w:rsidRPr="00CD0D64">
              <w:rPr>
                <w:rFonts w:ascii="Times New Roman" w:hAnsi="Times New Roman"/>
                <w:bCs/>
                <w:color w:val="000000"/>
                <w:sz w:val="18"/>
                <w:szCs w:val="18"/>
              </w:rPr>
              <w:t xml:space="preserve">рганизация первичного воинского учета на территории </w:t>
            </w:r>
            <w:r w:rsidRPr="00CD0D64">
              <w:rPr>
                <w:rFonts w:ascii="Times New Roman" w:hAnsi="Times New Roman"/>
                <w:color w:val="000000"/>
                <w:sz w:val="18"/>
                <w:szCs w:val="18"/>
              </w:rPr>
              <w:t>Мошковского</w:t>
            </w:r>
            <w:r w:rsidRPr="00CD0D64">
              <w:rPr>
                <w:rFonts w:ascii="Times New Roman" w:hAnsi="Times New Roman"/>
                <w:bCs/>
                <w:color w:val="000000"/>
                <w:sz w:val="18"/>
                <w:szCs w:val="18"/>
              </w:rPr>
              <w:t xml:space="preserve"> сельсовета Бековского района Пензенской области, создание условий для обеспечения сохранности и использования документов первичного воинского учета</w:t>
            </w:r>
          </w:p>
        </w:tc>
      </w:tr>
      <w:tr w:rsidR="00CD0D64" w:rsidRPr="00CD0D64" w:rsidTr="00F90C93">
        <w:trPr>
          <w:jc w:val="center"/>
        </w:trPr>
        <w:tc>
          <w:tcPr>
            <w:tcW w:w="398" w:type="dxa"/>
            <w:vMerge w:val="restart"/>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1.</w:t>
            </w:r>
          </w:p>
        </w:tc>
        <w:tc>
          <w:tcPr>
            <w:tcW w:w="1710" w:type="dxa"/>
            <w:vMerge w:val="restart"/>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Организация и осуществление мероприятий по мобилизационной подготовке на территории поселения за счет средств Федерального бюджета</w:t>
            </w:r>
          </w:p>
        </w:tc>
        <w:tc>
          <w:tcPr>
            <w:tcW w:w="1273" w:type="dxa"/>
            <w:vMerge w:val="restart"/>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bCs/>
                <w:color w:val="000000"/>
                <w:sz w:val="18"/>
                <w:szCs w:val="18"/>
              </w:rPr>
              <w:t xml:space="preserve">Администрация </w:t>
            </w:r>
            <w:r w:rsidRPr="00CD0D64">
              <w:rPr>
                <w:rFonts w:ascii="Times New Roman" w:hAnsi="Times New Roman"/>
                <w:color w:val="000000"/>
                <w:sz w:val="18"/>
                <w:szCs w:val="18"/>
              </w:rPr>
              <w:t>Мошковского</w:t>
            </w:r>
            <w:r w:rsidRPr="00CD0D64">
              <w:rPr>
                <w:rFonts w:ascii="Times New Roman" w:hAnsi="Times New Roman"/>
                <w:bCs/>
                <w:color w:val="000000"/>
                <w:sz w:val="18"/>
                <w:szCs w:val="18"/>
              </w:rPr>
              <w:t xml:space="preserve"> сельсовета</w:t>
            </w:r>
            <w:r w:rsidRPr="00CD0D64">
              <w:rPr>
                <w:rFonts w:ascii="Times New Roman" w:hAnsi="Times New Roman"/>
                <w:color w:val="000000"/>
                <w:sz w:val="18"/>
                <w:szCs w:val="18"/>
              </w:rPr>
              <w:t xml:space="preserve"> Бековского района Пензенской области</w:t>
            </w:r>
          </w:p>
        </w:tc>
        <w:tc>
          <w:tcPr>
            <w:tcW w:w="1032" w:type="dxa"/>
          </w:tcPr>
          <w:p w:rsidR="00CD0D64" w:rsidRPr="00CD0D64" w:rsidRDefault="00CD0D64" w:rsidP="00CD0D64">
            <w:pPr>
              <w:jc w:val="center"/>
              <w:rPr>
                <w:color w:val="000000"/>
                <w:sz w:val="18"/>
                <w:szCs w:val="18"/>
              </w:rPr>
            </w:pPr>
            <w:r w:rsidRPr="00CD0D64">
              <w:rPr>
                <w:color w:val="000000"/>
                <w:sz w:val="18"/>
                <w:szCs w:val="18"/>
              </w:rPr>
              <w:t>2019</w:t>
            </w:r>
          </w:p>
        </w:tc>
        <w:tc>
          <w:tcPr>
            <w:tcW w:w="778" w:type="dxa"/>
          </w:tcPr>
          <w:p w:rsidR="00CD0D64" w:rsidRPr="00CD0D64" w:rsidRDefault="00CD0D64" w:rsidP="00CD0D64">
            <w:pPr>
              <w:jc w:val="center"/>
              <w:rPr>
                <w:color w:val="000000"/>
                <w:sz w:val="18"/>
                <w:szCs w:val="18"/>
              </w:rPr>
            </w:pPr>
            <w:r w:rsidRPr="00CD0D64">
              <w:rPr>
                <w:color w:val="000000"/>
                <w:sz w:val="18"/>
                <w:szCs w:val="18"/>
              </w:rPr>
              <w:t>80,300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80,300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98" w:type="dxa"/>
            <w:vMerge/>
          </w:tcPr>
          <w:p w:rsidR="00CD0D64" w:rsidRPr="00CD0D64" w:rsidRDefault="00CD0D64" w:rsidP="00CD0D64">
            <w:pPr>
              <w:rPr>
                <w:sz w:val="18"/>
                <w:szCs w:val="18"/>
              </w:rPr>
            </w:pPr>
          </w:p>
        </w:tc>
        <w:tc>
          <w:tcPr>
            <w:tcW w:w="1710" w:type="dxa"/>
            <w:vMerge/>
          </w:tcPr>
          <w:p w:rsidR="00CD0D64" w:rsidRPr="00CD0D64" w:rsidRDefault="00CD0D64" w:rsidP="00CD0D64">
            <w:pPr>
              <w:rPr>
                <w:sz w:val="18"/>
                <w:szCs w:val="18"/>
              </w:rPr>
            </w:pPr>
          </w:p>
        </w:tc>
        <w:tc>
          <w:tcPr>
            <w:tcW w:w="1273" w:type="dxa"/>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2020</w:t>
            </w:r>
          </w:p>
        </w:tc>
        <w:tc>
          <w:tcPr>
            <w:tcW w:w="778" w:type="dxa"/>
          </w:tcPr>
          <w:p w:rsidR="00CD0D64" w:rsidRPr="00CD0D64" w:rsidRDefault="00CD0D64" w:rsidP="00CD0D64">
            <w:pPr>
              <w:jc w:val="center"/>
              <w:rPr>
                <w:color w:val="000000"/>
                <w:sz w:val="18"/>
                <w:szCs w:val="18"/>
              </w:rPr>
            </w:pPr>
            <w:r w:rsidRPr="00CD0D64">
              <w:rPr>
                <w:color w:val="000000"/>
                <w:sz w:val="18"/>
                <w:szCs w:val="18"/>
              </w:rPr>
              <w:t>80,900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80,900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98" w:type="dxa"/>
            <w:vMerge/>
          </w:tcPr>
          <w:p w:rsidR="00CD0D64" w:rsidRPr="00CD0D64" w:rsidRDefault="00CD0D64" w:rsidP="00CD0D64">
            <w:pPr>
              <w:rPr>
                <w:sz w:val="18"/>
                <w:szCs w:val="18"/>
              </w:rPr>
            </w:pPr>
          </w:p>
        </w:tc>
        <w:tc>
          <w:tcPr>
            <w:tcW w:w="1710" w:type="dxa"/>
            <w:vMerge/>
          </w:tcPr>
          <w:p w:rsidR="00CD0D64" w:rsidRPr="00CD0D64" w:rsidRDefault="00CD0D64" w:rsidP="00CD0D64">
            <w:pPr>
              <w:rPr>
                <w:sz w:val="18"/>
                <w:szCs w:val="18"/>
              </w:rPr>
            </w:pPr>
          </w:p>
        </w:tc>
        <w:tc>
          <w:tcPr>
            <w:tcW w:w="1273" w:type="dxa"/>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2021</w:t>
            </w:r>
          </w:p>
        </w:tc>
        <w:tc>
          <w:tcPr>
            <w:tcW w:w="778" w:type="dxa"/>
          </w:tcPr>
          <w:p w:rsidR="00CD0D64" w:rsidRPr="00CD0D64" w:rsidRDefault="00CD0D64" w:rsidP="00CD0D64">
            <w:pPr>
              <w:jc w:val="center"/>
              <w:rPr>
                <w:color w:val="000000"/>
                <w:sz w:val="18"/>
                <w:szCs w:val="18"/>
              </w:rPr>
            </w:pPr>
            <w:r w:rsidRPr="00CD0D64">
              <w:rPr>
                <w:color w:val="000000"/>
                <w:sz w:val="18"/>
                <w:szCs w:val="18"/>
              </w:rPr>
              <w:t>81,500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81,500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98" w:type="dxa"/>
            <w:vMerge/>
          </w:tcPr>
          <w:p w:rsidR="00CD0D64" w:rsidRPr="00CD0D64" w:rsidRDefault="00CD0D64" w:rsidP="00CD0D64">
            <w:pPr>
              <w:rPr>
                <w:sz w:val="18"/>
                <w:szCs w:val="18"/>
              </w:rPr>
            </w:pPr>
          </w:p>
        </w:tc>
        <w:tc>
          <w:tcPr>
            <w:tcW w:w="1710" w:type="dxa"/>
            <w:vMerge/>
          </w:tcPr>
          <w:p w:rsidR="00CD0D64" w:rsidRPr="00CD0D64" w:rsidRDefault="00CD0D64" w:rsidP="00CD0D64">
            <w:pPr>
              <w:rPr>
                <w:sz w:val="18"/>
                <w:szCs w:val="18"/>
              </w:rPr>
            </w:pPr>
          </w:p>
        </w:tc>
        <w:tc>
          <w:tcPr>
            <w:tcW w:w="1273" w:type="dxa"/>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2022</w:t>
            </w:r>
          </w:p>
        </w:tc>
        <w:tc>
          <w:tcPr>
            <w:tcW w:w="778" w:type="dxa"/>
          </w:tcPr>
          <w:p w:rsidR="00CD0D64" w:rsidRPr="00CD0D64" w:rsidRDefault="00CD0D64" w:rsidP="00CD0D64">
            <w:pPr>
              <w:jc w:val="center"/>
              <w:rPr>
                <w:color w:val="000000"/>
                <w:sz w:val="18"/>
                <w:szCs w:val="18"/>
              </w:rPr>
            </w:pPr>
            <w:r w:rsidRPr="00CD0D64">
              <w:rPr>
                <w:color w:val="000000"/>
                <w:sz w:val="18"/>
                <w:szCs w:val="18"/>
              </w:rPr>
              <w:t>84,600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84,600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98" w:type="dxa"/>
            <w:vMerge/>
          </w:tcPr>
          <w:p w:rsidR="00CD0D64" w:rsidRPr="00CD0D64" w:rsidRDefault="00CD0D64" w:rsidP="00CD0D64">
            <w:pPr>
              <w:rPr>
                <w:sz w:val="18"/>
                <w:szCs w:val="18"/>
              </w:rPr>
            </w:pPr>
          </w:p>
        </w:tc>
        <w:tc>
          <w:tcPr>
            <w:tcW w:w="1710" w:type="dxa"/>
            <w:vMerge/>
          </w:tcPr>
          <w:p w:rsidR="00CD0D64" w:rsidRPr="00CD0D64" w:rsidRDefault="00CD0D64" w:rsidP="00CD0D64">
            <w:pPr>
              <w:rPr>
                <w:sz w:val="18"/>
                <w:szCs w:val="18"/>
              </w:rPr>
            </w:pPr>
          </w:p>
        </w:tc>
        <w:tc>
          <w:tcPr>
            <w:tcW w:w="1273" w:type="dxa"/>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2023</w:t>
            </w:r>
          </w:p>
        </w:tc>
        <w:tc>
          <w:tcPr>
            <w:tcW w:w="778" w:type="dxa"/>
          </w:tcPr>
          <w:p w:rsidR="00CD0D64" w:rsidRPr="00CD0D64" w:rsidRDefault="00CD0D64" w:rsidP="00CD0D64">
            <w:pPr>
              <w:jc w:val="center"/>
              <w:rPr>
                <w:color w:val="000000"/>
                <w:sz w:val="18"/>
                <w:szCs w:val="18"/>
              </w:rPr>
            </w:pPr>
            <w:r w:rsidRPr="00CD0D64">
              <w:rPr>
                <w:color w:val="000000"/>
                <w:sz w:val="18"/>
                <w:szCs w:val="18"/>
              </w:rPr>
              <w:t>84,600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84,600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98" w:type="dxa"/>
            <w:vMerge/>
          </w:tcPr>
          <w:p w:rsidR="00CD0D64" w:rsidRPr="00CD0D64" w:rsidRDefault="00CD0D64" w:rsidP="00CD0D64">
            <w:pPr>
              <w:rPr>
                <w:sz w:val="18"/>
                <w:szCs w:val="18"/>
              </w:rPr>
            </w:pPr>
          </w:p>
        </w:tc>
        <w:tc>
          <w:tcPr>
            <w:tcW w:w="1710" w:type="dxa"/>
            <w:vMerge/>
          </w:tcPr>
          <w:p w:rsidR="00CD0D64" w:rsidRPr="00CD0D64" w:rsidRDefault="00CD0D64" w:rsidP="00CD0D64">
            <w:pPr>
              <w:rPr>
                <w:sz w:val="18"/>
                <w:szCs w:val="18"/>
              </w:rPr>
            </w:pPr>
          </w:p>
        </w:tc>
        <w:tc>
          <w:tcPr>
            <w:tcW w:w="1273" w:type="dxa"/>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2024</w:t>
            </w:r>
          </w:p>
        </w:tc>
        <w:tc>
          <w:tcPr>
            <w:tcW w:w="778" w:type="dxa"/>
          </w:tcPr>
          <w:p w:rsidR="00CD0D64" w:rsidRPr="00CD0D64" w:rsidRDefault="00CD0D64" w:rsidP="00CD0D64">
            <w:pPr>
              <w:jc w:val="center"/>
              <w:rPr>
                <w:color w:val="000000"/>
                <w:sz w:val="18"/>
                <w:szCs w:val="18"/>
              </w:rPr>
            </w:pPr>
            <w:r w:rsidRPr="00CD0D64">
              <w:rPr>
                <w:color w:val="000000"/>
                <w:sz w:val="18"/>
                <w:szCs w:val="18"/>
              </w:rPr>
              <w:t>84,600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84,600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98" w:type="dxa"/>
            <w:vMerge/>
          </w:tcPr>
          <w:p w:rsidR="00CD0D64" w:rsidRPr="00CD0D64" w:rsidRDefault="00CD0D64" w:rsidP="00CD0D64">
            <w:pPr>
              <w:rPr>
                <w:sz w:val="18"/>
                <w:szCs w:val="18"/>
              </w:rPr>
            </w:pPr>
          </w:p>
        </w:tc>
        <w:tc>
          <w:tcPr>
            <w:tcW w:w="1710" w:type="dxa"/>
            <w:vMerge/>
          </w:tcPr>
          <w:p w:rsidR="00CD0D64" w:rsidRPr="00CD0D64" w:rsidRDefault="00CD0D64" w:rsidP="00CD0D64">
            <w:pPr>
              <w:rPr>
                <w:sz w:val="18"/>
                <w:szCs w:val="18"/>
              </w:rPr>
            </w:pPr>
          </w:p>
        </w:tc>
        <w:tc>
          <w:tcPr>
            <w:tcW w:w="1273" w:type="dxa"/>
            <w:vMerge/>
          </w:tcPr>
          <w:p w:rsidR="00CD0D64" w:rsidRPr="00CD0D64" w:rsidRDefault="00CD0D64" w:rsidP="00CD0D64">
            <w:pPr>
              <w:rPr>
                <w:sz w:val="18"/>
                <w:szCs w:val="18"/>
              </w:rPr>
            </w:pPr>
          </w:p>
        </w:tc>
        <w:tc>
          <w:tcPr>
            <w:tcW w:w="1032" w:type="dxa"/>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w:t>
            </w:r>
          </w:p>
        </w:tc>
        <w:tc>
          <w:tcPr>
            <w:tcW w:w="778" w:type="dxa"/>
          </w:tcPr>
          <w:p w:rsidR="00CD0D64" w:rsidRPr="00CD0D64" w:rsidRDefault="00CD0D64" w:rsidP="00CD0D64">
            <w:pPr>
              <w:pStyle w:val="ConsPlusNormal2"/>
              <w:jc w:val="center"/>
              <w:rPr>
                <w:rFonts w:ascii="Times New Roman" w:hAnsi="Times New Roman"/>
                <w:color w:val="000000"/>
                <w:sz w:val="18"/>
                <w:szCs w:val="18"/>
              </w:rPr>
            </w:pPr>
            <w:r w:rsidRPr="00CD0D64">
              <w:rPr>
                <w:rFonts w:ascii="Times New Roman" w:hAnsi="Times New Roman"/>
                <w:color w:val="000000"/>
                <w:sz w:val="18"/>
                <w:szCs w:val="18"/>
              </w:rPr>
              <w:t>496,500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pStyle w:val="ConsPlusNormal2"/>
              <w:jc w:val="center"/>
              <w:rPr>
                <w:rFonts w:ascii="Times New Roman" w:hAnsi="Times New Roman"/>
                <w:color w:val="000000"/>
                <w:sz w:val="18"/>
                <w:szCs w:val="18"/>
              </w:rPr>
            </w:pPr>
            <w:r w:rsidRPr="00CD0D64">
              <w:rPr>
                <w:rFonts w:ascii="Times New Roman" w:hAnsi="Times New Roman"/>
                <w:color w:val="000000"/>
                <w:sz w:val="18"/>
                <w:szCs w:val="18"/>
              </w:rPr>
              <w:t>496,500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381" w:type="dxa"/>
            <w:gridSpan w:val="3"/>
            <w:vMerge w:val="restart"/>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 по подпрограмме № 1</w:t>
            </w:r>
          </w:p>
        </w:tc>
        <w:tc>
          <w:tcPr>
            <w:tcW w:w="1032" w:type="dxa"/>
          </w:tcPr>
          <w:p w:rsidR="00CD0D64" w:rsidRPr="00CD0D64" w:rsidRDefault="00CD0D64" w:rsidP="00CD0D64">
            <w:pPr>
              <w:jc w:val="center"/>
              <w:rPr>
                <w:color w:val="000000"/>
                <w:sz w:val="18"/>
                <w:szCs w:val="18"/>
              </w:rPr>
            </w:pPr>
            <w:r w:rsidRPr="00CD0D64">
              <w:rPr>
                <w:color w:val="000000"/>
                <w:sz w:val="18"/>
                <w:szCs w:val="18"/>
              </w:rPr>
              <w:t>2019</w:t>
            </w:r>
          </w:p>
        </w:tc>
        <w:tc>
          <w:tcPr>
            <w:tcW w:w="778" w:type="dxa"/>
          </w:tcPr>
          <w:p w:rsidR="00CD0D64" w:rsidRPr="00CD0D64" w:rsidRDefault="00CD0D64" w:rsidP="00CD0D64">
            <w:pPr>
              <w:jc w:val="center"/>
              <w:rPr>
                <w:color w:val="000000"/>
                <w:sz w:val="18"/>
                <w:szCs w:val="18"/>
              </w:rPr>
            </w:pPr>
            <w:r w:rsidRPr="00CD0D64">
              <w:rPr>
                <w:color w:val="000000"/>
                <w:sz w:val="18"/>
                <w:szCs w:val="18"/>
              </w:rPr>
              <w:t>80,300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80,300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2020</w:t>
            </w:r>
          </w:p>
        </w:tc>
        <w:tc>
          <w:tcPr>
            <w:tcW w:w="778" w:type="dxa"/>
          </w:tcPr>
          <w:p w:rsidR="00CD0D64" w:rsidRPr="00CD0D64" w:rsidRDefault="00CD0D64" w:rsidP="00CD0D64">
            <w:pPr>
              <w:jc w:val="center"/>
              <w:rPr>
                <w:color w:val="000000"/>
                <w:sz w:val="18"/>
                <w:szCs w:val="18"/>
              </w:rPr>
            </w:pPr>
            <w:r w:rsidRPr="00CD0D64">
              <w:rPr>
                <w:color w:val="000000"/>
                <w:sz w:val="18"/>
                <w:szCs w:val="18"/>
              </w:rPr>
              <w:t>80,900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80,900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2021</w:t>
            </w:r>
          </w:p>
        </w:tc>
        <w:tc>
          <w:tcPr>
            <w:tcW w:w="778" w:type="dxa"/>
          </w:tcPr>
          <w:p w:rsidR="00CD0D64" w:rsidRPr="00CD0D64" w:rsidRDefault="00CD0D64" w:rsidP="00CD0D64">
            <w:pPr>
              <w:jc w:val="center"/>
              <w:rPr>
                <w:color w:val="000000"/>
                <w:sz w:val="18"/>
                <w:szCs w:val="18"/>
              </w:rPr>
            </w:pPr>
            <w:r w:rsidRPr="00CD0D64">
              <w:rPr>
                <w:color w:val="000000"/>
                <w:sz w:val="18"/>
                <w:szCs w:val="18"/>
              </w:rPr>
              <w:t>81,500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81,500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2022</w:t>
            </w:r>
          </w:p>
        </w:tc>
        <w:tc>
          <w:tcPr>
            <w:tcW w:w="778" w:type="dxa"/>
          </w:tcPr>
          <w:p w:rsidR="00CD0D64" w:rsidRPr="00CD0D64" w:rsidRDefault="00CD0D64" w:rsidP="00CD0D64">
            <w:pPr>
              <w:jc w:val="center"/>
              <w:rPr>
                <w:color w:val="000000"/>
                <w:sz w:val="18"/>
                <w:szCs w:val="18"/>
              </w:rPr>
            </w:pPr>
            <w:r w:rsidRPr="00CD0D64">
              <w:rPr>
                <w:color w:val="000000"/>
                <w:sz w:val="18"/>
                <w:szCs w:val="18"/>
              </w:rPr>
              <w:t>84,600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84,600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2023</w:t>
            </w:r>
          </w:p>
        </w:tc>
        <w:tc>
          <w:tcPr>
            <w:tcW w:w="778" w:type="dxa"/>
          </w:tcPr>
          <w:p w:rsidR="00CD0D64" w:rsidRPr="00CD0D64" w:rsidRDefault="00CD0D64" w:rsidP="00CD0D64">
            <w:pPr>
              <w:jc w:val="center"/>
              <w:rPr>
                <w:color w:val="000000"/>
                <w:sz w:val="18"/>
                <w:szCs w:val="18"/>
              </w:rPr>
            </w:pPr>
            <w:r w:rsidRPr="00CD0D64">
              <w:rPr>
                <w:color w:val="000000"/>
                <w:sz w:val="18"/>
                <w:szCs w:val="18"/>
              </w:rPr>
              <w:t>84,600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84,600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2024</w:t>
            </w:r>
          </w:p>
        </w:tc>
        <w:tc>
          <w:tcPr>
            <w:tcW w:w="778" w:type="dxa"/>
          </w:tcPr>
          <w:p w:rsidR="00CD0D64" w:rsidRPr="00CD0D64" w:rsidRDefault="00CD0D64" w:rsidP="00CD0D64">
            <w:pPr>
              <w:jc w:val="center"/>
              <w:rPr>
                <w:color w:val="000000"/>
                <w:sz w:val="18"/>
                <w:szCs w:val="18"/>
              </w:rPr>
            </w:pPr>
            <w:r w:rsidRPr="00CD0D64">
              <w:rPr>
                <w:color w:val="000000"/>
                <w:sz w:val="18"/>
                <w:szCs w:val="18"/>
              </w:rPr>
              <w:t>84,600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84,600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w:t>
            </w:r>
          </w:p>
        </w:tc>
        <w:tc>
          <w:tcPr>
            <w:tcW w:w="778" w:type="dxa"/>
          </w:tcPr>
          <w:p w:rsidR="00CD0D64" w:rsidRPr="00CD0D64" w:rsidRDefault="00CD0D64" w:rsidP="00CD0D64">
            <w:pPr>
              <w:pStyle w:val="ConsPlusNormal2"/>
              <w:jc w:val="center"/>
              <w:rPr>
                <w:rFonts w:ascii="Times New Roman" w:hAnsi="Times New Roman"/>
                <w:color w:val="000000"/>
                <w:sz w:val="18"/>
                <w:szCs w:val="18"/>
              </w:rPr>
            </w:pPr>
            <w:r w:rsidRPr="00CD0D64">
              <w:rPr>
                <w:rFonts w:ascii="Times New Roman" w:hAnsi="Times New Roman"/>
                <w:color w:val="000000"/>
                <w:sz w:val="18"/>
                <w:szCs w:val="18"/>
              </w:rPr>
              <w:t>496,500</w:t>
            </w:r>
          </w:p>
        </w:tc>
        <w:tc>
          <w:tcPr>
            <w:tcW w:w="831" w:type="dxa"/>
          </w:tcPr>
          <w:p w:rsidR="00CD0D64" w:rsidRPr="00CD0D64" w:rsidRDefault="00CD0D64" w:rsidP="00CD0D64">
            <w:pPr>
              <w:pStyle w:val="ConsPlusNormal2"/>
              <w:rPr>
                <w:rFonts w:ascii="Times New Roman" w:hAnsi="Times New Roman"/>
                <w:color w:val="000000"/>
                <w:sz w:val="18"/>
                <w:szCs w:val="18"/>
              </w:rPr>
            </w:pP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pStyle w:val="ConsPlusNormal2"/>
              <w:jc w:val="center"/>
              <w:rPr>
                <w:rFonts w:ascii="Times New Roman" w:hAnsi="Times New Roman"/>
                <w:color w:val="000000"/>
                <w:sz w:val="18"/>
                <w:szCs w:val="18"/>
              </w:rPr>
            </w:pPr>
            <w:r w:rsidRPr="00CD0D64">
              <w:rPr>
                <w:rFonts w:ascii="Times New Roman" w:hAnsi="Times New Roman"/>
                <w:color w:val="000000"/>
                <w:sz w:val="18"/>
                <w:szCs w:val="18"/>
              </w:rPr>
              <w:t>496,500</w:t>
            </w:r>
          </w:p>
        </w:tc>
        <w:tc>
          <w:tcPr>
            <w:tcW w:w="1033" w:type="dxa"/>
          </w:tcPr>
          <w:p w:rsidR="00CD0D64" w:rsidRPr="00CD0D64" w:rsidRDefault="00CD0D64" w:rsidP="00CD0D64">
            <w:pPr>
              <w:pStyle w:val="ConsPlusNormal2"/>
              <w:rPr>
                <w:rFonts w:ascii="Times New Roman" w:hAnsi="Times New Roman"/>
                <w:color w:val="000000"/>
                <w:sz w:val="18"/>
                <w:szCs w:val="18"/>
              </w:rPr>
            </w:pPr>
          </w:p>
        </w:tc>
        <w:tc>
          <w:tcPr>
            <w:tcW w:w="1515" w:type="dxa"/>
          </w:tcPr>
          <w:p w:rsidR="00CD0D64" w:rsidRPr="00CD0D64" w:rsidRDefault="00CD0D64" w:rsidP="00CD0D64">
            <w:pPr>
              <w:jc w:val="center"/>
              <w:rPr>
                <w:color w:val="000000"/>
                <w:sz w:val="18"/>
                <w:szCs w:val="18"/>
              </w:rPr>
            </w:pPr>
            <w:r w:rsidRPr="00CD0D64">
              <w:rPr>
                <w:color w:val="000000"/>
                <w:sz w:val="18"/>
                <w:szCs w:val="18"/>
              </w:rPr>
              <w:t>100%</w:t>
            </w:r>
          </w:p>
        </w:tc>
      </w:tr>
      <w:tr w:rsidR="00CD0D64" w:rsidRPr="00CD0D64" w:rsidTr="00F90C93">
        <w:trPr>
          <w:jc w:val="center"/>
        </w:trPr>
        <w:tc>
          <w:tcPr>
            <w:tcW w:w="10433" w:type="dxa"/>
            <w:gridSpan w:val="10"/>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 xml:space="preserve">Подпрограмма № 2 </w:t>
            </w:r>
            <w:r w:rsidRPr="00CD0D64">
              <w:rPr>
                <w:rFonts w:ascii="Times New Roman" w:hAnsi="Times New Roman"/>
                <w:color w:val="000000"/>
                <w:sz w:val="18"/>
                <w:szCs w:val="18"/>
              </w:rPr>
              <w:t>«</w:t>
            </w:r>
            <w:r w:rsidRPr="00CD0D64">
              <w:rPr>
                <w:rFonts w:ascii="Times New Roman" w:hAnsi="Times New Roman"/>
                <w:sz w:val="18"/>
                <w:szCs w:val="18"/>
              </w:rPr>
              <w:t xml:space="preserve">Выборы депутатов Комитета местного самоуправления </w:t>
            </w:r>
            <w:r w:rsidRPr="00CD0D64">
              <w:rPr>
                <w:rFonts w:ascii="Times New Roman" w:hAnsi="Times New Roman"/>
                <w:color w:val="000000"/>
                <w:sz w:val="18"/>
                <w:szCs w:val="18"/>
              </w:rPr>
              <w:t>Мошковского</w:t>
            </w:r>
            <w:r w:rsidRPr="00CD0D64">
              <w:rPr>
                <w:rFonts w:ascii="Times New Roman" w:hAnsi="Times New Roman"/>
                <w:sz w:val="18"/>
                <w:szCs w:val="18"/>
              </w:rPr>
              <w:t xml:space="preserve"> сельсовета Бековского района Пензенской области</w:t>
            </w:r>
            <w:r w:rsidRPr="00CD0D64">
              <w:rPr>
                <w:rFonts w:ascii="Times New Roman" w:hAnsi="Times New Roman"/>
                <w:color w:val="000000"/>
                <w:sz w:val="18"/>
                <w:szCs w:val="18"/>
              </w:rPr>
              <w:t>»</w:t>
            </w:r>
          </w:p>
        </w:tc>
      </w:tr>
      <w:tr w:rsidR="00CD0D64" w:rsidRPr="00CD0D64" w:rsidTr="00F90C93">
        <w:trPr>
          <w:jc w:val="center"/>
        </w:trPr>
        <w:tc>
          <w:tcPr>
            <w:tcW w:w="10433" w:type="dxa"/>
            <w:gridSpan w:val="10"/>
          </w:tcPr>
          <w:p w:rsidR="00CD0D64" w:rsidRPr="00CD0D64" w:rsidRDefault="00CD0D64" w:rsidP="00CD0D64">
            <w:pPr>
              <w:jc w:val="both"/>
              <w:rPr>
                <w:sz w:val="18"/>
                <w:szCs w:val="18"/>
              </w:rPr>
            </w:pPr>
            <w:r w:rsidRPr="00CD0D64">
              <w:rPr>
                <w:color w:val="000000"/>
                <w:sz w:val="18"/>
                <w:szCs w:val="18"/>
              </w:rPr>
              <w:t>Цель подпрограммы: Создание условий для проведения выборов депутатов Комитета местного самоуправления Мошковского сельсовета Бековского района Пензенской области.</w:t>
            </w:r>
          </w:p>
        </w:tc>
      </w:tr>
      <w:tr w:rsidR="00CD0D64" w:rsidRPr="00CD0D64" w:rsidTr="00F90C93">
        <w:trPr>
          <w:jc w:val="center"/>
        </w:trPr>
        <w:tc>
          <w:tcPr>
            <w:tcW w:w="10433" w:type="dxa"/>
            <w:gridSpan w:val="10"/>
          </w:tcPr>
          <w:p w:rsidR="00CD0D64" w:rsidRPr="00CD0D64" w:rsidRDefault="00CD0D64" w:rsidP="00CD0D64">
            <w:pPr>
              <w:autoSpaceDE w:val="0"/>
              <w:autoSpaceDN w:val="0"/>
              <w:adjustRightInd w:val="0"/>
              <w:jc w:val="both"/>
              <w:rPr>
                <w:sz w:val="18"/>
                <w:szCs w:val="18"/>
              </w:rPr>
            </w:pPr>
            <w:r w:rsidRPr="00CD0D64">
              <w:rPr>
                <w:color w:val="000000"/>
                <w:sz w:val="18"/>
                <w:szCs w:val="18"/>
              </w:rPr>
              <w:t>Задача подпрограммы: Соблюдение Закона Пензенской области «О выборах депутатов представительного органа муниципального образования в Пензенской области» во время подготовки и проведения выборов депутатов Комитета местного самоуправления Мошковского сельсовета Бековского района Пензенской области</w:t>
            </w:r>
          </w:p>
        </w:tc>
      </w:tr>
      <w:tr w:rsidR="00CD0D64" w:rsidRPr="00CD0D64" w:rsidTr="00F90C93">
        <w:trPr>
          <w:jc w:val="center"/>
        </w:trPr>
        <w:tc>
          <w:tcPr>
            <w:tcW w:w="398" w:type="dxa"/>
            <w:vMerge w:val="restart"/>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 xml:space="preserve">    1.</w:t>
            </w:r>
          </w:p>
        </w:tc>
        <w:tc>
          <w:tcPr>
            <w:tcW w:w="1710" w:type="dxa"/>
            <w:vMerge w:val="restart"/>
          </w:tcPr>
          <w:p w:rsidR="00CD0D64" w:rsidRPr="00CD0D64" w:rsidRDefault="00CD0D64" w:rsidP="00CD0D64">
            <w:pPr>
              <w:autoSpaceDE w:val="0"/>
              <w:autoSpaceDN w:val="0"/>
              <w:adjustRightInd w:val="0"/>
              <w:rPr>
                <w:color w:val="000000"/>
                <w:sz w:val="18"/>
                <w:szCs w:val="18"/>
              </w:rPr>
            </w:pPr>
            <w:r w:rsidRPr="00CD0D64">
              <w:rPr>
                <w:color w:val="000000"/>
                <w:sz w:val="18"/>
                <w:szCs w:val="18"/>
              </w:rPr>
              <w:t>Организация и проведение выборов на территории Мошковского сельсовета Бековского района Пензенской области</w:t>
            </w:r>
          </w:p>
        </w:tc>
        <w:tc>
          <w:tcPr>
            <w:tcW w:w="1273" w:type="dxa"/>
            <w:vMerge w:val="restart"/>
          </w:tcPr>
          <w:p w:rsidR="00CD0D64" w:rsidRPr="00CD0D64" w:rsidRDefault="00CD0D64" w:rsidP="00CD0D64">
            <w:pPr>
              <w:autoSpaceDE w:val="0"/>
              <w:autoSpaceDN w:val="0"/>
              <w:adjustRightInd w:val="0"/>
              <w:rPr>
                <w:color w:val="000000"/>
                <w:sz w:val="18"/>
                <w:szCs w:val="18"/>
              </w:rPr>
            </w:pPr>
            <w:r w:rsidRPr="00CD0D64">
              <w:rPr>
                <w:bCs/>
                <w:color w:val="000000"/>
                <w:sz w:val="18"/>
                <w:szCs w:val="18"/>
              </w:rPr>
              <w:t xml:space="preserve">Администрация </w:t>
            </w:r>
            <w:r w:rsidRPr="00CD0D64">
              <w:rPr>
                <w:color w:val="000000"/>
                <w:sz w:val="18"/>
                <w:szCs w:val="18"/>
              </w:rPr>
              <w:t>Мошковского</w:t>
            </w:r>
            <w:r w:rsidRPr="00CD0D64">
              <w:rPr>
                <w:bCs/>
                <w:color w:val="000000"/>
                <w:sz w:val="18"/>
                <w:szCs w:val="18"/>
              </w:rPr>
              <w:t xml:space="preserve"> сельсовета</w:t>
            </w:r>
            <w:r w:rsidRPr="00CD0D64">
              <w:rPr>
                <w:color w:val="000000"/>
                <w:sz w:val="18"/>
                <w:szCs w:val="18"/>
              </w:rPr>
              <w:t xml:space="preserve"> Бековского района Пензенской области</w:t>
            </w:r>
          </w:p>
        </w:tc>
        <w:tc>
          <w:tcPr>
            <w:tcW w:w="1032" w:type="dxa"/>
          </w:tcPr>
          <w:p w:rsidR="00CD0D64" w:rsidRPr="00CD0D64" w:rsidRDefault="00CD0D64" w:rsidP="00CD0D64">
            <w:pPr>
              <w:jc w:val="center"/>
              <w:rPr>
                <w:color w:val="000000"/>
                <w:sz w:val="18"/>
                <w:szCs w:val="18"/>
              </w:rPr>
            </w:pPr>
            <w:r w:rsidRPr="00CD0D64">
              <w:rPr>
                <w:color w:val="000000"/>
                <w:sz w:val="18"/>
                <w:szCs w:val="18"/>
              </w:rPr>
              <w:t>2019</w:t>
            </w:r>
          </w:p>
        </w:tc>
        <w:tc>
          <w:tcPr>
            <w:tcW w:w="778" w:type="dxa"/>
          </w:tcPr>
          <w:p w:rsidR="00CD0D64" w:rsidRPr="00CD0D64" w:rsidRDefault="00CD0D64" w:rsidP="00CD0D64">
            <w:pPr>
              <w:jc w:val="center"/>
              <w:rPr>
                <w:color w:val="000000"/>
                <w:sz w:val="18"/>
                <w:szCs w:val="18"/>
              </w:rPr>
            </w:pPr>
            <w:r w:rsidRPr="00CD0D64">
              <w:rPr>
                <w:color w:val="000000"/>
                <w:sz w:val="18"/>
                <w:szCs w:val="18"/>
              </w:rPr>
              <w:t>50,000</w:t>
            </w:r>
          </w:p>
        </w:tc>
        <w:tc>
          <w:tcPr>
            <w:tcW w:w="831" w:type="dxa"/>
          </w:tcPr>
          <w:p w:rsidR="00CD0D64" w:rsidRPr="00CD0D64" w:rsidRDefault="00CD0D64" w:rsidP="00CD0D64">
            <w:pPr>
              <w:jc w:val="center"/>
              <w:rPr>
                <w:color w:val="000000"/>
                <w:sz w:val="18"/>
                <w:szCs w:val="18"/>
              </w:rPr>
            </w:pPr>
            <w:r w:rsidRPr="00CD0D64">
              <w:rPr>
                <w:color w:val="000000"/>
                <w:sz w:val="18"/>
                <w:szCs w:val="18"/>
              </w:rPr>
              <w:t>50,000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autoSpaceDE w:val="0"/>
              <w:autoSpaceDN w:val="0"/>
              <w:adjustRightInd w:val="0"/>
              <w:rPr>
                <w:color w:val="000000"/>
                <w:sz w:val="18"/>
                <w:szCs w:val="18"/>
              </w:rPr>
            </w:pPr>
          </w:p>
        </w:tc>
        <w:tc>
          <w:tcPr>
            <w:tcW w:w="1273" w:type="dxa"/>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2020</w:t>
            </w:r>
          </w:p>
        </w:tc>
        <w:tc>
          <w:tcPr>
            <w:tcW w:w="778" w:type="dxa"/>
          </w:tcPr>
          <w:p w:rsidR="00CD0D64" w:rsidRPr="00CD0D64" w:rsidRDefault="00CD0D64" w:rsidP="00CD0D64">
            <w:pPr>
              <w:jc w:val="center"/>
              <w:rPr>
                <w:color w:val="000000"/>
                <w:sz w:val="18"/>
                <w:szCs w:val="18"/>
              </w:rPr>
            </w:pPr>
            <w:r w:rsidRPr="00CD0D64">
              <w:rPr>
                <w:color w:val="000000"/>
                <w:sz w:val="18"/>
                <w:szCs w:val="18"/>
              </w:rPr>
              <w:t>0,000</w:t>
            </w:r>
          </w:p>
        </w:tc>
        <w:tc>
          <w:tcPr>
            <w:tcW w:w="831" w:type="dxa"/>
          </w:tcPr>
          <w:p w:rsidR="00CD0D64" w:rsidRPr="00CD0D64" w:rsidRDefault="00CD0D64" w:rsidP="00CD0D64">
            <w:pPr>
              <w:jc w:val="center"/>
              <w:rPr>
                <w:color w:val="000000"/>
                <w:sz w:val="18"/>
                <w:szCs w:val="18"/>
              </w:rPr>
            </w:pPr>
            <w:r w:rsidRPr="00CD0D64">
              <w:rPr>
                <w:color w:val="000000"/>
                <w:sz w:val="18"/>
                <w:szCs w:val="18"/>
              </w:rPr>
              <w:t>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autoSpaceDE w:val="0"/>
              <w:autoSpaceDN w:val="0"/>
              <w:adjustRightInd w:val="0"/>
              <w:rPr>
                <w:color w:val="000000"/>
                <w:sz w:val="18"/>
                <w:szCs w:val="18"/>
              </w:rPr>
            </w:pPr>
          </w:p>
        </w:tc>
        <w:tc>
          <w:tcPr>
            <w:tcW w:w="1273" w:type="dxa"/>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2021</w:t>
            </w:r>
          </w:p>
        </w:tc>
        <w:tc>
          <w:tcPr>
            <w:tcW w:w="778" w:type="dxa"/>
          </w:tcPr>
          <w:p w:rsidR="00CD0D64" w:rsidRPr="00CD0D64" w:rsidRDefault="00CD0D64" w:rsidP="00CD0D64">
            <w:pPr>
              <w:jc w:val="center"/>
              <w:rPr>
                <w:color w:val="000000"/>
                <w:sz w:val="18"/>
                <w:szCs w:val="18"/>
              </w:rPr>
            </w:pPr>
            <w:r w:rsidRPr="00CD0D64">
              <w:rPr>
                <w:color w:val="000000"/>
                <w:sz w:val="18"/>
                <w:szCs w:val="18"/>
              </w:rPr>
              <w:t>0,000</w:t>
            </w:r>
          </w:p>
        </w:tc>
        <w:tc>
          <w:tcPr>
            <w:tcW w:w="831" w:type="dxa"/>
          </w:tcPr>
          <w:p w:rsidR="00CD0D64" w:rsidRPr="00CD0D64" w:rsidRDefault="00CD0D64" w:rsidP="00CD0D64">
            <w:pPr>
              <w:jc w:val="center"/>
              <w:rPr>
                <w:color w:val="000000"/>
                <w:sz w:val="18"/>
                <w:szCs w:val="18"/>
              </w:rPr>
            </w:pPr>
            <w:r w:rsidRPr="00CD0D64">
              <w:rPr>
                <w:color w:val="000000"/>
                <w:sz w:val="18"/>
                <w:szCs w:val="18"/>
              </w:rPr>
              <w:t>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autoSpaceDE w:val="0"/>
              <w:autoSpaceDN w:val="0"/>
              <w:adjustRightInd w:val="0"/>
              <w:rPr>
                <w:color w:val="000000"/>
                <w:sz w:val="18"/>
                <w:szCs w:val="18"/>
              </w:rPr>
            </w:pPr>
          </w:p>
        </w:tc>
        <w:tc>
          <w:tcPr>
            <w:tcW w:w="1273" w:type="dxa"/>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2022</w:t>
            </w:r>
          </w:p>
        </w:tc>
        <w:tc>
          <w:tcPr>
            <w:tcW w:w="778" w:type="dxa"/>
          </w:tcPr>
          <w:p w:rsidR="00CD0D64" w:rsidRPr="00CD0D64" w:rsidRDefault="00CD0D64" w:rsidP="00CD0D64">
            <w:pPr>
              <w:jc w:val="center"/>
              <w:rPr>
                <w:color w:val="000000"/>
                <w:sz w:val="18"/>
                <w:szCs w:val="18"/>
              </w:rPr>
            </w:pPr>
            <w:r w:rsidRPr="00CD0D64">
              <w:rPr>
                <w:color w:val="000000"/>
                <w:sz w:val="18"/>
                <w:szCs w:val="18"/>
              </w:rPr>
              <w:t>0,000</w:t>
            </w:r>
          </w:p>
        </w:tc>
        <w:tc>
          <w:tcPr>
            <w:tcW w:w="831" w:type="dxa"/>
          </w:tcPr>
          <w:p w:rsidR="00CD0D64" w:rsidRPr="00CD0D64" w:rsidRDefault="00CD0D64" w:rsidP="00CD0D64">
            <w:pPr>
              <w:jc w:val="center"/>
              <w:rPr>
                <w:color w:val="000000"/>
                <w:sz w:val="18"/>
                <w:szCs w:val="18"/>
              </w:rPr>
            </w:pPr>
            <w:r w:rsidRPr="00CD0D64">
              <w:rPr>
                <w:color w:val="000000"/>
                <w:sz w:val="18"/>
                <w:szCs w:val="18"/>
              </w:rPr>
              <w:t>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autoSpaceDE w:val="0"/>
              <w:autoSpaceDN w:val="0"/>
              <w:adjustRightInd w:val="0"/>
              <w:rPr>
                <w:color w:val="000000"/>
                <w:sz w:val="18"/>
                <w:szCs w:val="18"/>
              </w:rPr>
            </w:pPr>
          </w:p>
        </w:tc>
        <w:tc>
          <w:tcPr>
            <w:tcW w:w="1273" w:type="dxa"/>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2023</w:t>
            </w:r>
          </w:p>
        </w:tc>
        <w:tc>
          <w:tcPr>
            <w:tcW w:w="778" w:type="dxa"/>
          </w:tcPr>
          <w:p w:rsidR="00CD0D64" w:rsidRPr="00CD0D64" w:rsidRDefault="00CD0D64" w:rsidP="00CD0D64">
            <w:pPr>
              <w:jc w:val="center"/>
              <w:rPr>
                <w:color w:val="000000"/>
                <w:sz w:val="18"/>
                <w:szCs w:val="18"/>
              </w:rPr>
            </w:pPr>
            <w:r w:rsidRPr="00CD0D64">
              <w:rPr>
                <w:color w:val="000000"/>
                <w:sz w:val="18"/>
                <w:szCs w:val="18"/>
              </w:rPr>
              <w:t>0,000</w:t>
            </w:r>
          </w:p>
        </w:tc>
        <w:tc>
          <w:tcPr>
            <w:tcW w:w="831" w:type="dxa"/>
          </w:tcPr>
          <w:p w:rsidR="00CD0D64" w:rsidRPr="00CD0D64" w:rsidRDefault="00CD0D64" w:rsidP="00CD0D64">
            <w:pPr>
              <w:jc w:val="center"/>
              <w:rPr>
                <w:color w:val="000000"/>
                <w:sz w:val="18"/>
                <w:szCs w:val="18"/>
              </w:rPr>
            </w:pPr>
            <w:r w:rsidRPr="00CD0D64">
              <w:rPr>
                <w:color w:val="000000"/>
                <w:sz w:val="18"/>
                <w:szCs w:val="18"/>
              </w:rPr>
              <w:t>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autoSpaceDE w:val="0"/>
              <w:autoSpaceDN w:val="0"/>
              <w:adjustRightInd w:val="0"/>
              <w:rPr>
                <w:color w:val="000000"/>
                <w:sz w:val="18"/>
                <w:szCs w:val="18"/>
              </w:rPr>
            </w:pPr>
          </w:p>
        </w:tc>
        <w:tc>
          <w:tcPr>
            <w:tcW w:w="1273" w:type="dxa"/>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2024</w:t>
            </w:r>
          </w:p>
        </w:tc>
        <w:tc>
          <w:tcPr>
            <w:tcW w:w="778" w:type="dxa"/>
          </w:tcPr>
          <w:p w:rsidR="00CD0D64" w:rsidRPr="00CD0D64" w:rsidRDefault="00CD0D64" w:rsidP="00CD0D64">
            <w:pPr>
              <w:jc w:val="center"/>
              <w:rPr>
                <w:color w:val="000000"/>
                <w:sz w:val="18"/>
                <w:szCs w:val="18"/>
              </w:rPr>
            </w:pPr>
            <w:r w:rsidRPr="00CD0D64">
              <w:rPr>
                <w:color w:val="000000"/>
                <w:sz w:val="18"/>
                <w:szCs w:val="18"/>
              </w:rPr>
              <w:t>0,000</w:t>
            </w:r>
          </w:p>
        </w:tc>
        <w:tc>
          <w:tcPr>
            <w:tcW w:w="831" w:type="dxa"/>
          </w:tcPr>
          <w:p w:rsidR="00CD0D64" w:rsidRPr="00CD0D64" w:rsidRDefault="00CD0D64" w:rsidP="00CD0D64">
            <w:pPr>
              <w:jc w:val="center"/>
              <w:rPr>
                <w:color w:val="000000"/>
                <w:sz w:val="18"/>
                <w:szCs w:val="18"/>
              </w:rPr>
            </w:pPr>
            <w:r w:rsidRPr="00CD0D64">
              <w:rPr>
                <w:color w:val="000000"/>
                <w:sz w:val="18"/>
                <w:szCs w:val="18"/>
              </w:rPr>
              <w:t>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autoSpaceDE w:val="0"/>
              <w:autoSpaceDN w:val="0"/>
              <w:adjustRightInd w:val="0"/>
              <w:rPr>
                <w:color w:val="000000"/>
                <w:sz w:val="18"/>
                <w:szCs w:val="18"/>
              </w:rPr>
            </w:pPr>
          </w:p>
        </w:tc>
        <w:tc>
          <w:tcPr>
            <w:tcW w:w="1273" w:type="dxa"/>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w:t>
            </w:r>
          </w:p>
        </w:tc>
        <w:tc>
          <w:tcPr>
            <w:tcW w:w="778" w:type="dxa"/>
          </w:tcPr>
          <w:p w:rsidR="00CD0D64" w:rsidRPr="00CD0D64" w:rsidRDefault="00CD0D64" w:rsidP="00CD0D64">
            <w:pPr>
              <w:pStyle w:val="ConsPlusNormal2"/>
              <w:jc w:val="center"/>
              <w:rPr>
                <w:rFonts w:ascii="Times New Roman" w:hAnsi="Times New Roman"/>
                <w:color w:val="000000"/>
                <w:sz w:val="18"/>
                <w:szCs w:val="18"/>
              </w:rPr>
            </w:pPr>
            <w:r w:rsidRPr="00CD0D64">
              <w:rPr>
                <w:rFonts w:ascii="Times New Roman" w:hAnsi="Times New Roman"/>
                <w:color w:val="000000"/>
                <w:sz w:val="18"/>
                <w:szCs w:val="18"/>
              </w:rPr>
              <w:t>50,000</w:t>
            </w:r>
          </w:p>
        </w:tc>
        <w:tc>
          <w:tcPr>
            <w:tcW w:w="831" w:type="dxa"/>
          </w:tcPr>
          <w:p w:rsidR="00CD0D64" w:rsidRPr="00CD0D64" w:rsidRDefault="00CD0D64" w:rsidP="00CD0D64">
            <w:pPr>
              <w:pStyle w:val="ConsPlusNormal2"/>
              <w:jc w:val="center"/>
              <w:rPr>
                <w:rFonts w:ascii="Times New Roman" w:hAnsi="Times New Roman"/>
                <w:color w:val="000000"/>
                <w:sz w:val="18"/>
                <w:szCs w:val="18"/>
              </w:rPr>
            </w:pPr>
            <w:r w:rsidRPr="00CD0D64">
              <w:rPr>
                <w:rFonts w:ascii="Times New Roman" w:hAnsi="Times New Roman"/>
                <w:color w:val="000000"/>
                <w:sz w:val="18"/>
                <w:szCs w:val="18"/>
              </w:rPr>
              <w:t>50,000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val="restart"/>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 по подпрограмме № 2</w:t>
            </w:r>
          </w:p>
        </w:tc>
        <w:tc>
          <w:tcPr>
            <w:tcW w:w="1032" w:type="dxa"/>
          </w:tcPr>
          <w:p w:rsidR="00CD0D64" w:rsidRPr="00CD0D64" w:rsidRDefault="00CD0D64" w:rsidP="00CD0D64">
            <w:pPr>
              <w:jc w:val="center"/>
              <w:rPr>
                <w:color w:val="000000"/>
                <w:sz w:val="18"/>
                <w:szCs w:val="18"/>
              </w:rPr>
            </w:pPr>
            <w:r w:rsidRPr="00CD0D64">
              <w:rPr>
                <w:color w:val="000000"/>
                <w:sz w:val="18"/>
                <w:szCs w:val="18"/>
              </w:rPr>
              <w:t>2019</w:t>
            </w:r>
          </w:p>
        </w:tc>
        <w:tc>
          <w:tcPr>
            <w:tcW w:w="778" w:type="dxa"/>
          </w:tcPr>
          <w:p w:rsidR="00CD0D64" w:rsidRPr="00CD0D64" w:rsidRDefault="00CD0D64" w:rsidP="00CD0D64">
            <w:pPr>
              <w:jc w:val="center"/>
              <w:rPr>
                <w:color w:val="000000"/>
                <w:sz w:val="18"/>
                <w:szCs w:val="18"/>
              </w:rPr>
            </w:pPr>
            <w:r w:rsidRPr="00CD0D64">
              <w:rPr>
                <w:color w:val="000000"/>
                <w:sz w:val="18"/>
                <w:szCs w:val="18"/>
              </w:rPr>
              <w:t>50,000</w:t>
            </w:r>
          </w:p>
        </w:tc>
        <w:tc>
          <w:tcPr>
            <w:tcW w:w="831" w:type="dxa"/>
          </w:tcPr>
          <w:p w:rsidR="00CD0D64" w:rsidRPr="00CD0D64" w:rsidRDefault="00CD0D64" w:rsidP="00CD0D64">
            <w:pPr>
              <w:jc w:val="center"/>
              <w:rPr>
                <w:color w:val="000000"/>
                <w:sz w:val="18"/>
                <w:szCs w:val="18"/>
              </w:rPr>
            </w:pPr>
            <w:r w:rsidRPr="00CD0D64">
              <w:rPr>
                <w:color w:val="000000"/>
                <w:sz w:val="18"/>
                <w:szCs w:val="18"/>
              </w:rPr>
              <w:t>50,000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2020</w:t>
            </w:r>
          </w:p>
        </w:tc>
        <w:tc>
          <w:tcPr>
            <w:tcW w:w="778" w:type="dxa"/>
          </w:tcPr>
          <w:p w:rsidR="00CD0D64" w:rsidRPr="00CD0D64" w:rsidRDefault="00CD0D64" w:rsidP="00CD0D64">
            <w:pPr>
              <w:jc w:val="center"/>
              <w:rPr>
                <w:color w:val="000000"/>
                <w:sz w:val="18"/>
                <w:szCs w:val="18"/>
              </w:rPr>
            </w:pPr>
            <w:r w:rsidRPr="00CD0D64">
              <w:rPr>
                <w:color w:val="000000"/>
                <w:sz w:val="18"/>
                <w:szCs w:val="18"/>
              </w:rPr>
              <w:t>0,000</w:t>
            </w:r>
          </w:p>
        </w:tc>
        <w:tc>
          <w:tcPr>
            <w:tcW w:w="831" w:type="dxa"/>
          </w:tcPr>
          <w:p w:rsidR="00CD0D64" w:rsidRPr="00CD0D64" w:rsidRDefault="00CD0D64" w:rsidP="00CD0D64">
            <w:pPr>
              <w:jc w:val="center"/>
              <w:rPr>
                <w:color w:val="000000"/>
                <w:sz w:val="18"/>
                <w:szCs w:val="18"/>
              </w:rPr>
            </w:pPr>
            <w:r w:rsidRPr="00CD0D64">
              <w:rPr>
                <w:color w:val="000000"/>
                <w:sz w:val="18"/>
                <w:szCs w:val="18"/>
              </w:rPr>
              <w:t>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2021</w:t>
            </w:r>
          </w:p>
        </w:tc>
        <w:tc>
          <w:tcPr>
            <w:tcW w:w="778" w:type="dxa"/>
          </w:tcPr>
          <w:p w:rsidR="00CD0D64" w:rsidRPr="00CD0D64" w:rsidRDefault="00CD0D64" w:rsidP="00CD0D64">
            <w:pPr>
              <w:jc w:val="center"/>
              <w:rPr>
                <w:color w:val="000000"/>
                <w:sz w:val="18"/>
                <w:szCs w:val="18"/>
              </w:rPr>
            </w:pPr>
            <w:r w:rsidRPr="00CD0D64">
              <w:rPr>
                <w:color w:val="000000"/>
                <w:sz w:val="18"/>
                <w:szCs w:val="18"/>
              </w:rPr>
              <w:t>0,000</w:t>
            </w:r>
          </w:p>
        </w:tc>
        <w:tc>
          <w:tcPr>
            <w:tcW w:w="831" w:type="dxa"/>
          </w:tcPr>
          <w:p w:rsidR="00CD0D64" w:rsidRPr="00CD0D64" w:rsidRDefault="00CD0D64" w:rsidP="00CD0D64">
            <w:pPr>
              <w:jc w:val="center"/>
              <w:rPr>
                <w:color w:val="000000"/>
                <w:sz w:val="18"/>
                <w:szCs w:val="18"/>
              </w:rPr>
            </w:pPr>
            <w:r w:rsidRPr="00CD0D64">
              <w:rPr>
                <w:color w:val="000000"/>
                <w:sz w:val="18"/>
                <w:szCs w:val="18"/>
              </w:rPr>
              <w:t>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2022</w:t>
            </w:r>
          </w:p>
        </w:tc>
        <w:tc>
          <w:tcPr>
            <w:tcW w:w="778" w:type="dxa"/>
          </w:tcPr>
          <w:p w:rsidR="00CD0D64" w:rsidRPr="00CD0D64" w:rsidRDefault="00CD0D64" w:rsidP="00CD0D64">
            <w:pPr>
              <w:jc w:val="center"/>
              <w:rPr>
                <w:color w:val="000000"/>
                <w:sz w:val="18"/>
                <w:szCs w:val="18"/>
              </w:rPr>
            </w:pPr>
            <w:r w:rsidRPr="00CD0D64">
              <w:rPr>
                <w:color w:val="000000"/>
                <w:sz w:val="18"/>
                <w:szCs w:val="18"/>
              </w:rPr>
              <w:t>0,000</w:t>
            </w:r>
          </w:p>
        </w:tc>
        <w:tc>
          <w:tcPr>
            <w:tcW w:w="831" w:type="dxa"/>
          </w:tcPr>
          <w:p w:rsidR="00CD0D64" w:rsidRPr="00CD0D64" w:rsidRDefault="00CD0D64" w:rsidP="00CD0D64">
            <w:pPr>
              <w:jc w:val="center"/>
              <w:rPr>
                <w:color w:val="000000"/>
                <w:sz w:val="18"/>
                <w:szCs w:val="18"/>
              </w:rPr>
            </w:pPr>
            <w:r w:rsidRPr="00CD0D64">
              <w:rPr>
                <w:color w:val="000000"/>
                <w:sz w:val="18"/>
                <w:szCs w:val="18"/>
              </w:rPr>
              <w:t>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2023</w:t>
            </w:r>
          </w:p>
        </w:tc>
        <w:tc>
          <w:tcPr>
            <w:tcW w:w="778" w:type="dxa"/>
          </w:tcPr>
          <w:p w:rsidR="00CD0D64" w:rsidRPr="00CD0D64" w:rsidRDefault="00CD0D64" w:rsidP="00CD0D64">
            <w:pPr>
              <w:jc w:val="center"/>
              <w:rPr>
                <w:color w:val="000000"/>
                <w:sz w:val="18"/>
                <w:szCs w:val="18"/>
              </w:rPr>
            </w:pPr>
            <w:r w:rsidRPr="00CD0D64">
              <w:rPr>
                <w:color w:val="000000"/>
                <w:sz w:val="18"/>
                <w:szCs w:val="18"/>
              </w:rPr>
              <w:t>0,000</w:t>
            </w:r>
          </w:p>
        </w:tc>
        <w:tc>
          <w:tcPr>
            <w:tcW w:w="831" w:type="dxa"/>
          </w:tcPr>
          <w:p w:rsidR="00CD0D64" w:rsidRPr="00CD0D64" w:rsidRDefault="00CD0D64" w:rsidP="00CD0D64">
            <w:pPr>
              <w:jc w:val="center"/>
              <w:rPr>
                <w:color w:val="000000"/>
                <w:sz w:val="18"/>
                <w:szCs w:val="18"/>
              </w:rPr>
            </w:pPr>
            <w:r w:rsidRPr="00CD0D64">
              <w:rPr>
                <w:color w:val="000000"/>
                <w:sz w:val="18"/>
                <w:szCs w:val="18"/>
              </w:rPr>
              <w:t>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2024</w:t>
            </w:r>
          </w:p>
        </w:tc>
        <w:tc>
          <w:tcPr>
            <w:tcW w:w="778" w:type="dxa"/>
          </w:tcPr>
          <w:p w:rsidR="00CD0D64" w:rsidRPr="00CD0D64" w:rsidRDefault="00CD0D64" w:rsidP="00CD0D64">
            <w:pPr>
              <w:jc w:val="center"/>
              <w:rPr>
                <w:color w:val="000000"/>
                <w:sz w:val="18"/>
                <w:szCs w:val="18"/>
              </w:rPr>
            </w:pPr>
            <w:r w:rsidRPr="00CD0D64">
              <w:rPr>
                <w:color w:val="000000"/>
                <w:sz w:val="18"/>
                <w:szCs w:val="18"/>
              </w:rPr>
              <w:t>0,000</w:t>
            </w:r>
          </w:p>
        </w:tc>
        <w:tc>
          <w:tcPr>
            <w:tcW w:w="831" w:type="dxa"/>
          </w:tcPr>
          <w:p w:rsidR="00CD0D64" w:rsidRPr="00CD0D64" w:rsidRDefault="00CD0D64" w:rsidP="00CD0D64">
            <w:pPr>
              <w:jc w:val="center"/>
              <w:rPr>
                <w:color w:val="000000"/>
                <w:sz w:val="18"/>
                <w:szCs w:val="18"/>
              </w:rPr>
            </w:pPr>
            <w:r w:rsidRPr="00CD0D64">
              <w:rPr>
                <w:color w:val="000000"/>
                <w:sz w:val="18"/>
                <w:szCs w:val="18"/>
              </w:rPr>
              <w:t>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autoSpaceDE w:val="0"/>
              <w:autoSpaceDN w:val="0"/>
              <w:adjustRightInd w:val="0"/>
              <w:jc w:val="center"/>
              <w:rPr>
                <w:bCs/>
                <w:color w:val="000000"/>
                <w:sz w:val="18"/>
                <w:szCs w:val="18"/>
              </w:rPr>
            </w:pPr>
          </w:p>
        </w:tc>
        <w:tc>
          <w:tcPr>
            <w:tcW w:w="1032" w:type="dxa"/>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w:t>
            </w:r>
          </w:p>
        </w:tc>
        <w:tc>
          <w:tcPr>
            <w:tcW w:w="778" w:type="dxa"/>
          </w:tcPr>
          <w:p w:rsidR="00CD0D64" w:rsidRPr="00CD0D64" w:rsidRDefault="00CD0D64" w:rsidP="00CD0D64">
            <w:pPr>
              <w:jc w:val="center"/>
              <w:rPr>
                <w:color w:val="000000"/>
                <w:sz w:val="18"/>
                <w:szCs w:val="18"/>
              </w:rPr>
            </w:pPr>
            <w:r w:rsidRPr="00CD0D64">
              <w:rPr>
                <w:color w:val="000000"/>
                <w:sz w:val="18"/>
                <w:szCs w:val="18"/>
              </w:rPr>
              <w:t>50,000</w:t>
            </w:r>
          </w:p>
        </w:tc>
        <w:tc>
          <w:tcPr>
            <w:tcW w:w="831" w:type="dxa"/>
          </w:tcPr>
          <w:p w:rsidR="00CD0D64" w:rsidRPr="00CD0D64" w:rsidRDefault="00CD0D64" w:rsidP="00CD0D64">
            <w:pPr>
              <w:jc w:val="center"/>
              <w:rPr>
                <w:color w:val="000000"/>
                <w:sz w:val="18"/>
                <w:szCs w:val="18"/>
              </w:rPr>
            </w:pPr>
            <w:r w:rsidRPr="00CD0D64">
              <w:rPr>
                <w:color w:val="000000"/>
                <w:sz w:val="18"/>
                <w:szCs w:val="18"/>
              </w:rPr>
              <w:t>50,000</w:t>
            </w:r>
          </w:p>
        </w:tc>
        <w:tc>
          <w:tcPr>
            <w:tcW w:w="932" w:type="dxa"/>
          </w:tcPr>
          <w:p w:rsidR="00CD0D64" w:rsidRPr="00CD0D64" w:rsidRDefault="00CD0D64" w:rsidP="00CD0D64">
            <w:pPr>
              <w:pStyle w:val="ConsPlusNormal2"/>
              <w:jc w:val="center"/>
              <w:rPr>
                <w:rFonts w:ascii="Times New Roman" w:hAnsi="Times New Roman"/>
                <w:sz w:val="18"/>
                <w:szCs w:val="18"/>
              </w:rPr>
            </w:pPr>
          </w:p>
        </w:tc>
        <w:tc>
          <w:tcPr>
            <w:tcW w:w="931" w:type="dxa"/>
          </w:tcPr>
          <w:p w:rsidR="00CD0D64" w:rsidRPr="00CD0D64" w:rsidRDefault="00CD0D64" w:rsidP="00CD0D64">
            <w:pPr>
              <w:pStyle w:val="ConsPlusNormal2"/>
              <w:jc w:val="center"/>
              <w:rPr>
                <w:rFonts w:ascii="Times New Roman" w:hAnsi="Times New Roman"/>
                <w:sz w:val="18"/>
                <w:szCs w:val="18"/>
              </w:rPr>
            </w:pPr>
          </w:p>
        </w:tc>
        <w:tc>
          <w:tcPr>
            <w:tcW w:w="1033" w:type="dxa"/>
          </w:tcPr>
          <w:p w:rsidR="00CD0D64" w:rsidRPr="00CD0D64" w:rsidRDefault="00CD0D64" w:rsidP="00CD0D64">
            <w:pPr>
              <w:pStyle w:val="ConsPlusNormal2"/>
              <w:jc w:val="center"/>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10433" w:type="dxa"/>
            <w:gridSpan w:val="10"/>
          </w:tcPr>
          <w:p w:rsidR="00CD0D64" w:rsidRPr="00CD0D64" w:rsidRDefault="00CD0D64" w:rsidP="00CD0D64">
            <w:pPr>
              <w:jc w:val="center"/>
              <w:rPr>
                <w:color w:val="000000"/>
                <w:sz w:val="18"/>
                <w:szCs w:val="18"/>
              </w:rPr>
            </w:pPr>
            <w:r w:rsidRPr="00CD0D64">
              <w:rPr>
                <w:sz w:val="18"/>
                <w:szCs w:val="18"/>
              </w:rPr>
              <w:t xml:space="preserve">Подпрограмма 3 «Профилактика экстремизма и терроризма на территории </w:t>
            </w:r>
            <w:r w:rsidRPr="00CD0D64">
              <w:rPr>
                <w:color w:val="000000"/>
                <w:sz w:val="18"/>
                <w:szCs w:val="18"/>
              </w:rPr>
              <w:t>Мошковского</w:t>
            </w:r>
            <w:r w:rsidRPr="00CD0D64">
              <w:rPr>
                <w:sz w:val="18"/>
                <w:szCs w:val="18"/>
              </w:rPr>
              <w:t xml:space="preserve"> сельсовета Бековского района Пензенской области»</w:t>
            </w:r>
          </w:p>
        </w:tc>
      </w:tr>
      <w:tr w:rsidR="00CD0D64" w:rsidRPr="00CD0D64" w:rsidTr="00F90C93">
        <w:trPr>
          <w:jc w:val="center"/>
        </w:trPr>
        <w:tc>
          <w:tcPr>
            <w:tcW w:w="10433" w:type="dxa"/>
            <w:gridSpan w:val="10"/>
          </w:tcPr>
          <w:p w:rsidR="00CD0D64" w:rsidRPr="00CD0D64" w:rsidRDefault="00CD0D64" w:rsidP="00CD0D64">
            <w:pPr>
              <w:autoSpaceDE w:val="0"/>
              <w:autoSpaceDN w:val="0"/>
              <w:adjustRightInd w:val="0"/>
              <w:rPr>
                <w:sz w:val="18"/>
                <w:szCs w:val="18"/>
              </w:rPr>
            </w:pPr>
            <w:r w:rsidRPr="00CD0D64">
              <w:rPr>
                <w:color w:val="000000"/>
                <w:sz w:val="18"/>
                <w:szCs w:val="18"/>
              </w:rPr>
              <w:t>Цель подпрограммы:</w:t>
            </w:r>
            <w:r w:rsidRPr="00CD0D64">
              <w:rPr>
                <w:sz w:val="18"/>
                <w:szCs w:val="18"/>
              </w:rPr>
              <w:t xml:space="preserve"> Профилактические меры по предупреждению террористических и экстремистских проявлений на территории </w:t>
            </w:r>
            <w:r w:rsidRPr="00CD0D64">
              <w:rPr>
                <w:color w:val="000000"/>
                <w:sz w:val="18"/>
                <w:szCs w:val="18"/>
              </w:rPr>
              <w:t>Мошковского</w:t>
            </w:r>
            <w:r w:rsidRPr="00CD0D64">
              <w:rPr>
                <w:sz w:val="18"/>
                <w:szCs w:val="18"/>
              </w:rPr>
              <w:t xml:space="preserve"> сельсовета Бековского района Пензенской области</w:t>
            </w:r>
          </w:p>
        </w:tc>
      </w:tr>
      <w:tr w:rsidR="00CD0D64" w:rsidRPr="00CD0D64" w:rsidTr="00F90C93">
        <w:trPr>
          <w:jc w:val="center"/>
        </w:trPr>
        <w:tc>
          <w:tcPr>
            <w:tcW w:w="10433" w:type="dxa"/>
            <w:gridSpan w:val="10"/>
          </w:tcPr>
          <w:p w:rsidR="00CD0D64" w:rsidRPr="00CD0D64" w:rsidRDefault="00CD0D64" w:rsidP="00CD0D64">
            <w:pPr>
              <w:tabs>
                <w:tab w:val="left" w:pos="2420"/>
                <w:tab w:val="left" w:pos="4620"/>
                <w:tab w:val="left" w:pos="7020"/>
                <w:tab w:val="left" w:pos="8100"/>
                <w:tab w:val="left" w:pos="8460"/>
              </w:tabs>
              <w:rPr>
                <w:sz w:val="18"/>
                <w:szCs w:val="18"/>
              </w:rPr>
            </w:pPr>
            <w:r w:rsidRPr="00CD0D64">
              <w:rPr>
                <w:color w:val="000000"/>
                <w:sz w:val="18"/>
                <w:szCs w:val="18"/>
              </w:rPr>
              <w:t xml:space="preserve">Задача подпрограммы: </w:t>
            </w:r>
            <w:r w:rsidRPr="00CD0D64">
              <w:rPr>
                <w:spacing w:val="1"/>
                <w:sz w:val="18"/>
                <w:szCs w:val="18"/>
              </w:rPr>
              <w:t>П</w:t>
            </w:r>
            <w:r w:rsidRPr="00CD0D64">
              <w:rPr>
                <w:spacing w:val="-1"/>
                <w:sz w:val="18"/>
                <w:szCs w:val="18"/>
              </w:rPr>
              <w:t>р</w:t>
            </w:r>
            <w:r w:rsidRPr="00CD0D64">
              <w:rPr>
                <w:spacing w:val="1"/>
                <w:sz w:val="18"/>
                <w:szCs w:val="18"/>
              </w:rPr>
              <w:t>о</w:t>
            </w:r>
            <w:r w:rsidRPr="00CD0D64">
              <w:rPr>
                <w:spacing w:val="-1"/>
                <w:sz w:val="18"/>
                <w:szCs w:val="18"/>
              </w:rPr>
              <w:t>в</w:t>
            </w:r>
            <w:r w:rsidRPr="00CD0D64">
              <w:rPr>
                <w:spacing w:val="-2"/>
                <w:sz w:val="18"/>
                <w:szCs w:val="18"/>
              </w:rPr>
              <w:t>е</w:t>
            </w:r>
            <w:r w:rsidRPr="00CD0D64">
              <w:rPr>
                <w:spacing w:val="1"/>
                <w:sz w:val="18"/>
                <w:szCs w:val="18"/>
              </w:rPr>
              <w:t>д</w:t>
            </w:r>
            <w:r w:rsidRPr="00CD0D64">
              <w:rPr>
                <w:sz w:val="18"/>
                <w:szCs w:val="18"/>
              </w:rPr>
              <w:t>е</w:t>
            </w:r>
            <w:r w:rsidRPr="00CD0D64">
              <w:rPr>
                <w:spacing w:val="-1"/>
                <w:sz w:val="18"/>
                <w:szCs w:val="18"/>
              </w:rPr>
              <w:t>н</w:t>
            </w:r>
            <w:r w:rsidRPr="00CD0D64">
              <w:rPr>
                <w:spacing w:val="1"/>
                <w:sz w:val="18"/>
                <w:szCs w:val="18"/>
              </w:rPr>
              <w:t>и</w:t>
            </w:r>
            <w:r w:rsidRPr="00CD0D64">
              <w:rPr>
                <w:sz w:val="18"/>
                <w:szCs w:val="18"/>
              </w:rPr>
              <w:t xml:space="preserve">е </w:t>
            </w:r>
            <w:r w:rsidRPr="00CD0D64">
              <w:rPr>
                <w:spacing w:val="-2"/>
                <w:sz w:val="18"/>
                <w:szCs w:val="18"/>
              </w:rPr>
              <w:t>п</w:t>
            </w:r>
            <w:r w:rsidRPr="00CD0D64">
              <w:rPr>
                <w:spacing w:val="-1"/>
                <w:sz w:val="18"/>
                <w:szCs w:val="18"/>
              </w:rPr>
              <w:t>р</w:t>
            </w:r>
            <w:r w:rsidRPr="00CD0D64">
              <w:rPr>
                <w:spacing w:val="1"/>
                <w:sz w:val="18"/>
                <w:szCs w:val="18"/>
              </w:rPr>
              <w:t>о</w:t>
            </w:r>
            <w:r w:rsidRPr="00CD0D64">
              <w:rPr>
                <w:spacing w:val="-1"/>
                <w:sz w:val="18"/>
                <w:szCs w:val="18"/>
              </w:rPr>
              <w:t>п</w:t>
            </w:r>
            <w:r w:rsidRPr="00CD0D64">
              <w:rPr>
                <w:sz w:val="18"/>
                <w:szCs w:val="18"/>
              </w:rPr>
              <w:t>аг</w:t>
            </w:r>
            <w:r w:rsidRPr="00CD0D64">
              <w:rPr>
                <w:spacing w:val="-2"/>
                <w:sz w:val="18"/>
                <w:szCs w:val="18"/>
              </w:rPr>
              <w:t>а</w:t>
            </w:r>
            <w:r w:rsidRPr="00CD0D64">
              <w:rPr>
                <w:spacing w:val="1"/>
                <w:sz w:val="18"/>
                <w:szCs w:val="18"/>
              </w:rPr>
              <w:t>н</w:t>
            </w:r>
            <w:r w:rsidRPr="00CD0D64">
              <w:rPr>
                <w:spacing w:val="-1"/>
                <w:sz w:val="18"/>
                <w:szCs w:val="18"/>
              </w:rPr>
              <w:t>д</w:t>
            </w:r>
            <w:r w:rsidRPr="00CD0D64">
              <w:rPr>
                <w:spacing w:val="1"/>
                <w:sz w:val="18"/>
                <w:szCs w:val="18"/>
              </w:rPr>
              <w:t>и</w:t>
            </w:r>
            <w:r w:rsidRPr="00CD0D64">
              <w:rPr>
                <w:sz w:val="18"/>
                <w:szCs w:val="18"/>
              </w:rPr>
              <w:t>ст</w:t>
            </w:r>
            <w:r w:rsidRPr="00CD0D64">
              <w:rPr>
                <w:spacing w:val="-2"/>
                <w:sz w:val="18"/>
                <w:szCs w:val="18"/>
              </w:rPr>
              <w:t>с</w:t>
            </w:r>
            <w:r w:rsidRPr="00CD0D64">
              <w:rPr>
                <w:sz w:val="18"/>
                <w:szCs w:val="18"/>
              </w:rPr>
              <w:t>к</w:t>
            </w:r>
            <w:r w:rsidRPr="00CD0D64">
              <w:rPr>
                <w:spacing w:val="-1"/>
                <w:sz w:val="18"/>
                <w:szCs w:val="18"/>
              </w:rPr>
              <w:t>о</w:t>
            </w:r>
            <w:r w:rsidRPr="00CD0D64">
              <w:rPr>
                <w:sz w:val="18"/>
                <w:szCs w:val="18"/>
              </w:rPr>
              <w:t xml:space="preserve">й </w:t>
            </w:r>
            <w:r w:rsidRPr="00CD0D64">
              <w:rPr>
                <w:spacing w:val="1"/>
                <w:sz w:val="18"/>
                <w:szCs w:val="18"/>
              </w:rPr>
              <w:t>р</w:t>
            </w:r>
            <w:r w:rsidRPr="00CD0D64">
              <w:rPr>
                <w:sz w:val="18"/>
                <w:szCs w:val="18"/>
              </w:rPr>
              <w:t>а</w:t>
            </w:r>
            <w:r w:rsidRPr="00CD0D64">
              <w:rPr>
                <w:spacing w:val="-1"/>
                <w:sz w:val="18"/>
                <w:szCs w:val="18"/>
              </w:rPr>
              <w:t>б</w:t>
            </w:r>
            <w:r w:rsidRPr="00CD0D64">
              <w:rPr>
                <w:spacing w:val="1"/>
                <w:sz w:val="18"/>
                <w:szCs w:val="18"/>
              </w:rPr>
              <w:t>о</w:t>
            </w:r>
            <w:r w:rsidRPr="00CD0D64">
              <w:rPr>
                <w:spacing w:val="-3"/>
                <w:sz w:val="18"/>
                <w:szCs w:val="18"/>
              </w:rPr>
              <w:t>т</w:t>
            </w:r>
            <w:r w:rsidRPr="00CD0D64">
              <w:rPr>
                <w:sz w:val="18"/>
                <w:szCs w:val="18"/>
              </w:rPr>
              <w:t xml:space="preserve">ы, </w:t>
            </w:r>
            <w:r w:rsidRPr="00CD0D64">
              <w:rPr>
                <w:spacing w:val="1"/>
                <w:sz w:val="18"/>
                <w:szCs w:val="18"/>
              </w:rPr>
              <w:t>н</w:t>
            </w:r>
            <w:r w:rsidRPr="00CD0D64">
              <w:rPr>
                <w:sz w:val="18"/>
                <w:szCs w:val="18"/>
              </w:rPr>
              <w:t>а</w:t>
            </w:r>
            <w:r w:rsidRPr="00CD0D64">
              <w:rPr>
                <w:spacing w:val="-2"/>
                <w:sz w:val="18"/>
                <w:szCs w:val="18"/>
              </w:rPr>
              <w:t>п</w:t>
            </w:r>
            <w:r w:rsidRPr="00CD0D64">
              <w:rPr>
                <w:spacing w:val="1"/>
                <w:sz w:val="18"/>
                <w:szCs w:val="18"/>
              </w:rPr>
              <w:t>р</w:t>
            </w:r>
            <w:r w:rsidRPr="00CD0D64">
              <w:rPr>
                <w:sz w:val="18"/>
                <w:szCs w:val="18"/>
              </w:rPr>
              <w:t>а</w:t>
            </w:r>
            <w:r w:rsidRPr="00CD0D64">
              <w:rPr>
                <w:spacing w:val="-1"/>
                <w:sz w:val="18"/>
                <w:szCs w:val="18"/>
              </w:rPr>
              <w:t>вл</w:t>
            </w:r>
            <w:r w:rsidRPr="00CD0D64">
              <w:rPr>
                <w:spacing w:val="-2"/>
                <w:sz w:val="18"/>
                <w:szCs w:val="18"/>
              </w:rPr>
              <w:t>е</w:t>
            </w:r>
            <w:r w:rsidRPr="00CD0D64">
              <w:rPr>
                <w:spacing w:val="-1"/>
                <w:sz w:val="18"/>
                <w:szCs w:val="18"/>
              </w:rPr>
              <w:t>н</w:t>
            </w:r>
            <w:r w:rsidRPr="00CD0D64">
              <w:rPr>
                <w:spacing w:val="1"/>
                <w:sz w:val="18"/>
                <w:szCs w:val="18"/>
              </w:rPr>
              <w:t>н</w:t>
            </w:r>
            <w:r w:rsidRPr="00CD0D64">
              <w:rPr>
                <w:spacing w:val="-1"/>
                <w:sz w:val="18"/>
                <w:szCs w:val="18"/>
              </w:rPr>
              <w:t>о</w:t>
            </w:r>
            <w:r w:rsidRPr="00CD0D64">
              <w:rPr>
                <w:sz w:val="18"/>
                <w:szCs w:val="18"/>
              </w:rPr>
              <w:t xml:space="preserve">й </w:t>
            </w:r>
            <w:r w:rsidRPr="00CD0D64">
              <w:rPr>
                <w:spacing w:val="1"/>
                <w:sz w:val="18"/>
                <w:szCs w:val="18"/>
              </w:rPr>
              <w:t>н</w:t>
            </w:r>
            <w:r w:rsidRPr="00CD0D64">
              <w:rPr>
                <w:sz w:val="18"/>
                <w:szCs w:val="18"/>
              </w:rPr>
              <w:t xml:space="preserve">а </w:t>
            </w:r>
            <w:r w:rsidRPr="00CD0D64">
              <w:rPr>
                <w:spacing w:val="1"/>
                <w:sz w:val="18"/>
                <w:szCs w:val="18"/>
              </w:rPr>
              <w:t>пр</w:t>
            </w:r>
            <w:r w:rsidRPr="00CD0D64">
              <w:rPr>
                <w:spacing w:val="-2"/>
                <w:sz w:val="18"/>
                <w:szCs w:val="18"/>
              </w:rPr>
              <w:t>е</w:t>
            </w:r>
            <w:r w:rsidRPr="00CD0D64">
              <w:rPr>
                <w:spacing w:val="1"/>
                <w:sz w:val="18"/>
                <w:szCs w:val="18"/>
              </w:rPr>
              <w:t>д</w:t>
            </w:r>
            <w:r w:rsidRPr="00CD0D64">
              <w:rPr>
                <w:spacing w:val="-4"/>
                <w:sz w:val="18"/>
                <w:szCs w:val="18"/>
              </w:rPr>
              <w:t>у</w:t>
            </w:r>
            <w:r w:rsidRPr="00CD0D64">
              <w:rPr>
                <w:spacing w:val="1"/>
                <w:sz w:val="18"/>
                <w:szCs w:val="18"/>
              </w:rPr>
              <w:t>пр</w:t>
            </w:r>
            <w:r w:rsidRPr="00CD0D64">
              <w:rPr>
                <w:spacing w:val="-2"/>
                <w:sz w:val="18"/>
                <w:szCs w:val="18"/>
              </w:rPr>
              <w:t>е</w:t>
            </w:r>
            <w:r w:rsidRPr="00CD0D64">
              <w:rPr>
                <w:spacing w:val="1"/>
                <w:sz w:val="18"/>
                <w:szCs w:val="18"/>
              </w:rPr>
              <w:t>ж</w:t>
            </w:r>
            <w:r w:rsidRPr="00CD0D64">
              <w:rPr>
                <w:spacing w:val="-1"/>
                <w:sz w:val="18"/>
                <w:szCs w:val="18"/>
              </w:rPr>
              <w:t>д</w:t>
            </w:r>
            <w:r w:rsidRPr="00CD0D64">
              <w:rPr>
                <w:sz w:val="18"/>
                <w:szCs w:val="18"/>
              </w:rPr>
              <w:t>е</w:t>
            </w:r>
            <w:r w:rsidRPr="00CD0D64">
              <w:rPr>
                <w:spacing w:val="1"/>
                <w:sz w:val="18"/>
                <w:szCs w:val="18"/>
              </w:rPr>
              <w:t>н</w:t>
            </w:r>
            <w:r w:rsidRPr="00CD0D64">
              <w:rPr>
                <w:spacing w:val="-1"/>
                <w:sz w:val="18"/>
                <w:szCs w:val="18"/>
              </w:rPr>
              <w:t>и</w:t>
            </w:r>
            <w:r w:rsidRPr="00CD0D64">
              <w:rPr>
                <w:sz w:val="18"/>
                <w:szCs w:val="18"/>
              </w:rPr>
              <w:t>е т</w:t>
            </w:r>
            <w:r w:rsidRPr="00CD0D64">
              <w:rPr>
                <w:spacing w:val="-2"/>
                <w:sz w:val="18"/>
                <w:szCs w:val="18"/>
              </w:rPr>
              <w:t>е</w:t>
            </w:r>
            <w:r w:rsidRPr="00CD0D64">
              <w:rPr>
                <w:spacing w:val="1"/>
                <w:sz w:val="18"/>
                <w:szCs w:val="18"/>
              </w:rPr>
              <w:t>р</w:t>
            </w:r>
            <w:r w:rsidRPr="00CD0D64">
              <w:rPr>
                <w:spacing w:val="-1"/>
                <w:sz w:val="18"/>
                <w:szCs w:val="18"/>
              </w:rPr>
              <w:t>ро</w:t>
            </w:r>
            <w:r w:rsidRPr="00CD0D64">
              <w:rPr>
                <w:spacing w:val="1"/>
                <w:sz w:val="18"/>
                <w:szCs w:val="18"/>
              </w:rPr>
              <w:t>ри</w:t>
            </w:r>
            <w:r w:rsidRPr="00CD0D64">
              <w:rPr>
                <w:sz w:val="18"/>
                <w:szCs w:val="18"/>
              </w:rPr>
              <w:t>с</w:t>
            </w:r>
            <w:r w:rsidRPr="00CD0D64">
              <w:rPr>
                <w:spacing w:val="-3"/>
                <w:sz w:val="18"/>
                <w:szCs w:val="18"/>
              </w:rPr>
              <w:t>т</w:t>
            </w:r>
            <w:r w:rsidRPr="00CD0D64">
              <w:rPr>
                <w:spacing w:val="1"/>
                <w:sz w:val="18"/>
                <w:szCs w:val="18"/>
              </w:rPr>
              <w:t>и</w:t>
            </w:r>
            <w:r w:rsidRPr="00CD0D64">
              <w:rPr>
                <w:spacing w:val="-2"/>
                <w:sz w:val="18"/>
                <w:szCs w:val="18"/>
              </w:rPr>
              <w:t>ч</w:t>
            </w:r>
            <w:r w:rsidRPr="00CD0D64">
              <w:rPr>
                <w:sz w:val="18"/>
                <w:szCs w:val="18"/>
              </w:rPr>
              <w:t>е</w:t>
            </w:r>
            <w:r w:rsidRPr="00CD0D64">
              <w:rPr>
                <w:spacing w:val="-2"/>
                <w:sz w:val="18"/>
                <w:szCs w:val="18"/>
              </w:rPr>
              <w:t>с</w:t>
            </w:r>
            <w:r w:rsidRPr="00CD0D64">
              <w:rPr>
                <w:sz w:val="18"/>
                <w:szCs w:val="18"/>
              </w:rPr>
              <w:t>к</w:t>
            </w:r>
            <w:r w:rsidRPr="00CD0D64">
              <w:rPr>
                <w:spacing w:val="-1"/>
                <w:sz w:val="18"/>
                <w:szCs w:val="18"/>
              </w:rPr>
              <w:t>о</w:t>
            </w:r>
            <w:r w:rsidRPr="00CD0D64">
              <w:rPr>
                <w:sz w:val="18"/>
                <w:szCs w:val="18"/>
              </w:rPr>
              <w:t xml:space="preserve">й и </w:t>
            </w:r>
            <w:r w:rsidRPr="00CD0D64">
              <w:rPr>
                <w:spacing w:val="-1"/>
                <w:sz w:val="18"/>
                <w:szCs w:val="18"/>
              </w:rPr>
              <w:t>э</w:t>
            </w:r>
            <w:r w:rsidRPr="00CD0D64">
              <w:rPr>
                <w:sz w:val="18"/>
                <w:szCs w:val="18"/>
              </w:rPr>
              <w:t>кс</w:t>
            </w:r>
            <w:r w:rsidRPr="00CD0D64">
              <w:rPr>
                <w:spacing w:val="-3"/>
                <w:sz w:val="18"/>
                <w:szCs w:val="18"/>
              </w:rPr>
              <w:t>т</w:t>
            </w:r>
            <w:r w:rsidRPr="00CD0D64">
              <w:rPr>
                <w:spacing w:val="1"/>
                <w:sz w:val="18"/>
                <w:szCs w:val="18"/>
              </w:rPr>
              <w:t>р</w:t>
            </w:r>
            <w:r w:rsidRPr="00CD0D64">
              <w:rPr>
                <w:sz w:val="18"/>
                <w:szCs w:val="18"/>
              </w:rPr>
              <w:t>е</w:t>
            </w:r>
            <w:r w:rsidRPr="00CD0D64">
              <w:rPr>
                <w:spacing w:val="-2"/>
                <w:sz w:val="18"/>
                <w:szCs w:val="18"/>
              </w:rPr>
              <w:t>м</w:t>
            </w:r>
            <w:r w:rsidRPr="00CD0D64">
              <w:rPr>
                <w:spacing w:val="1"/>
                <w:sz w:val="18"/>
                <w:szCs w:val="18"/>
              </w:rPr>
              <w:t>и</w:t>
            </w:r>
            <w:r w:rsidRPr="00CD0D64">
              <w:rPr>
                <w:sz w:val="18"/>
                <w:szCs w:val="18"/>
              </w:rPr>
              <w:t>стс</w:t>
            </w:r>
            <w:r w:rsidRPr="00CD0D64">
              <w:rPr>
                <w:spacing w:val="-2"/>
                <w:sz w:val="18"/>
                <w:szCs w:val="18"/>
              </w:rPr>
              <w:t>к</w:t>
            </w:r>
            <w:r w:rsidRPr="00CD0D64">
              <w:rPr>
                <w:spacing w:val="-1"/>
                <w:sz w:val="18"/>
                <w:szCs w:val="18"/>
              </w:rPr>
              <w:t>о</w:t>
            </w:r>
            <w:r w:rsidRPr="00CD0D64">
              <w:rPr>
                <w:sz w:val="18"/>
                <w:szCs w:val="18"/>
              </w:rPr>
              <w:t xml:space="preserve">й </w:t>
            </w:r>
            <w:r w:rsidRPr="00CD0D64">
              <w:rPr>
                <w:spacing w:val="1"/>
                <w:sz w:val="18"/>
                <w:szCs w:val="18"/>
              </w:rPr>
              <w:t>д</w:t>
            </w:r>
            <w:r w:rsidRPr="00CD0D64">
              <w:rPr>
                <w:sz w:val="18"/>
                <w:szCs w:val="18"/>
              </w:rPr>
              <w:t>е</w:t>
            </w:r>
            <w:r w:rsidRPr="00CD0D64">
              <w:rPr>
                <w:spacing w:val="1"/>
                <w:sz w:val="18"/>
                <w:szCs w:val="18"/>
              </w:rPr>
              <w:t>я</w:t>
            </w:r>
            <w:r w:rsidRPr="00CD0D64">
              <w:rPr>
                <w:sz w:val="18"/>
                <w:szCs w:val="18"/>
              </w:rPr>
              <w:t>те</w:t>
            </w:r>
            <w:r w:rsidRPr="00CD0D64">
              <w:rPr>
                <w:spacing w:val="-1"/>
                <w:sz w:val="18"/>
                <w:szCs w:val="18"/>
              </w:rPr>
              <w:t>л</w:t>
            </w:r>
            <w:r w:rsidRPr="00CD0D64">
              <w:rPr>
                <w:spacing w:val="-3"/>
                <w:sz w:val="18"/>
                <w:szCs w:val="18"/>
              </w:rPr>
              <w:t>ь</w:t>
            </w:r>
            <w:r w:rsidRPr="00CD0D64">
              <w:rPr>
                <w:spacing w:val="1"/>
                <w:sz w:val="18"/>
                <w:szCs w:val="18"/>
              </w:rPr>
              <w:t>но</w:t>
            </w:r>
            <w:r w:rsidRPr="00CD0D64">
              <w:rPr>
                <w:sz w:val="18"/>
                <w:szCs w:val="18"/>
              </w:rPr>
              <w:t>с</w:t>
            </w:r>
            <w:r w:rsidRPr="00CD0D64">
              <w:rPr>
                <w:spacing w:val="-3"/>
                <w:sz w:val="18"/>
                <w:szCs w:val="18"/>
              </w:rPr>
              <w:t>т</w:t>
            </w:r>
            <w:r w:rsidRPr="00CD0D64">
              <w:rPr>
                <w:spacing w:val="1"/>
                <w:sz w:val="18"/>
                <w:szCs w:val="18"/>
              </w:rPr>
              <w:t>и</w:t>
            </w:r>
            <w:r w:rsidRPr="00CD0D64">
              <w:rPr>
                <w:sz w:val="18"/>
                <w:szCs w:val="18"/>
              </w:rPr>
              <w:t>,</w:t>
            </w:r>
            <w:r w:rsidRPr="00CD0D64">
              <w:rPr>
                <w:spacing w:val="-1"/>
                <w:sz w:val="18"/>
                <w:szCs w:val="18"/>
              </w:rPr>
              <w:t xml:space="preserve"> п</w:t>
            </w:r>
            <w:r w:rsidRPr="00CD0D64">
              <w:rPr>
                <w:spacing w:val="1"/>
                <w:sz w:val="18"/>
                <w:szCs w:val="18"/>
              </w:rPr>
              <w:t>о</w:t>
            </w:r>
            <w:r w:rsidRPr="00CD0D64">
              <w:rPr>
                <w:spacing w:val="-1"/>
                <w:sz w:val="18"/>
                <w:szCs w:val="18"/>
              </w:rPr>
              <w:t>вы</w:t>
            </w:r>
            <w:r w:rsidRPr="00CD0D64">
              <w:rPr>
                <w:sz w:val="18"/>
                <w:szCs w:val="18"/>
              </w:rPr>
              <w:t>ше</w:t>
            </w:r>
            <w:r w:rsidRPr="00CD0D64">
              <w:rPr>
                <w:spacing w:val="1"/>
                <w:sz w:val="18"/>
                <w:szCs w:val="18"/>
              </w:rPr>
              <w:t>н</w:t>
            </w:r>
            <w:r w:rsidRPr="00CD0D64">
              <w:rPr>
                <w:spacing w:val="-1"/>
                <w:sz w:val="18"/>
                <w:szCs w:val="18"/>
              </w:rPr>
              <w:t>и</w:t>
            </w:r>
            <w:r w:rsidRPr="00CD0D64">
              <w:rPr>
                <w:sz w:val="18"/>
                <w:szCs w:val="18"/>
              </w:rPr>
              <w:t xml:space="preserve">е </w:t>
            </w:r>
            <w:r w:rsidRPr="00CD0D64">
              <w:rPr>
                <w:spacing w:val="-1"/>
                <w:sz w:val="18"/>
                <w:szCs w:val="18"/>
              </w:rPr>
              <w:t>б</w:t>
            </w:r>
            <w:r w:rsidRPr="00CD0D64">
              <w:rPr>
                <w:spacing w:val="1"/>
                <w:sz w:val="18"/>
                <w:szCs w:val="18"/>
              </w:rPr>
              <w:t>ди</w:t>
            </w:r>
            <w:r w:rsidRPr="00CD0D64">
              <w:rPr>
                <w:spacing w:val="-3"/>
                <w:sz w:val="18"/>
                <w:szCs w:val="18"/>
              </w:rPr>
              <w:t>т</w:t>
            </w:r>
            <w:r w:rsidRPr="00CD0D64">
              <w:rPr>
                <w:sz w:val="18"/>
                <w:szCs w:val="18"/>
              </w:rPr>
              <w:t>е</w:t>
            </w:r>
            <w:r w:rsidRPr="00CD0D64">
              <w:rPr>
                <w:spacing w:val="-1"/>
                <w:sz w:val="18"/>
                <w:szCs w:val="18"/>
              </w:rPr>
              <w:t>ль</w:t>
            </w:r>
            <w:r w:rsidRPr="00CD0D64">
              <w:rPr>
                <w:spacing w:val="1"/>
                <w:sz w:val="18"/>
                <w:szCs w:val="18"/>
              </w:rPr>
              <w:t>н</w:t>
            </w:r>
            <w:r w:rsidRPr="00CD0D64">
              <w:rPr>
                <w:spacing w:val="-1"/>
                <w:sz w:val="18"/>
                <w:szCs w:val="18"/>
              </w:rPr>
              <w:t>о</w:t>
            </w:r>
            <w:r w:rsidRPr="00CD0D64">
              <w:rPr>
                <w:sz w:val="18"/>
                <w:szCs w:val="18"/>
              </w:rPr>
              <w:t>с</w:t>
            </w:r>
            <w:r w:rsidRPr="00CD0D64">
              <w:rPr>
                <w:spacing w:val="-3"/>
                <w:sz w:val="18"/>
                <w:szCs w:val="18"/>
              </w:rPr>
              <w:t>т</w:t>
            </w:r>
            <w:r w:rsidRPr="00CD0D64">
              <w:rPr>
                <w:spacing w:val="1"/>
                <w:sz w:val="18"/>
                <w:szCs w:val="18"/>
              </w:rPr>
              <w:t>и</w:t>
            </w:r>
            <w:r w:rsidRPr="00CD0D64">
              <w:rPr>
                <w:sz w:val="18"/>
                <w:szCs w:val="18"/>
              </w:rPr>
              <w:t>;</w:t>
            </w:r>
          </w:p>
        </w:tc>
      </w:tr>
      <w:tr w:rsidR="00CD0D64" w:rsidRPr="00CD0D64" w:rsidTr="00F90C93">
        <w:trPr>
          <w:jc w:val="center"/>
        </w:trPr>
        <w:tc>
          <w:tcPr>
            <w:tcW w:w="398" w:type="dxa"/>
            <w:vMerge w:val="restart"/>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1.</w:t>
            </w:r>
          </w:p>
        </w:tc>
        <w:tc>
          <w:tcPr>
            <w:tcW w:w="1710" w:type="dxa"/>
            <w:vMerge w:val="restart"/>
          </w:tcPr>
          <w:p w:rsidR="00CD0D64" w:rsidRPr="00CD0D64" w:rsidRDefault="00CD0D64" w:rsidP="00CD0D64">
            <w:pPr>
              <w:autoSpaceDE w:val="0"/>
              <w:autoSpaceDN w:val="0"/>
              <w:adjustRightInd w:val="0"/>
              <w:rPr>
                <w:color w:val="000000"/>
                <w:sz w:val="18"/>
                <w:szCs w:val="18"/>
              </w:rPr>
            </w:pPr>
            <w:r w:rsidRPr="00CD0D64">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CD0D64">
              <w:rPr>
                <w:color w:val="000000"/>
                <w:sz w:val="18"/>
                <w:szCs w:val="18"/>
              </w:rPr>
              <w:t>Мошковского</w:t>
            </w:r>
            <w:r w:rsidRPr="00CD0D64">
              <w:rPr>
                <w:sz w:val="18"/>
                <w:szCs w:val="18"/>
              </w:rPr>
              <w:t xml:space="preserve"> сельсовета Бековского района Пензенской области</w:t>
            </w:r>
          </w:p>
        </w:tc>
        <w:tc>
          <w:tcPr>
            <w:tcW w:w="1273" w:type="dxa"/>
            <w:vMerge w:val="restart"/>
          </w:tcPr>
          <w:p w:rsidR="00CD0D64" w:rsidRPr="00CD0D64" w:rsidRDefault="00CD0D64" w:rsidP="00CD0D64">
            <w:pPr>
              <w:autoSpaceDE w:val="0"/>
              <w:autoSpaceDN w:val="0"/>
              <w:adjustRightInd w:val="0"/>
              <w:rPr>
                <w:color w:val="000000"/>
                <w:sz w:val="18"/>
                <w:szCs w:val="18"/>
              </w:rPr>
            </w:pPr>
            <w:r w:rsidRPr="00CD0D64">
              <w:rPr>
                <w:bCs/>
                <w:color w:val="000000"/>
                <w:sz w:val="18"/>
                <w:szCs w:val="18"/>
              </w:rPr>
              <w:t xml:space="preserve">Администрация </w:t>
            </w:r>
            <w:r w:rsidRPr="00CD0D64">
              <w:rPr>
                <w:color w:val="000000"/>
                <w:sz w:val="18"/>
                <w:szCs w:val="18"/>
              </w:rPr>
              <w:t>Мошковского</w:t>
            </w:r>
            <w:r w:rsidRPr="00CD0D64">
              <w:rPr>
                <w:bCs/>
                <w:color w:val="000000"/>
                <w:sz w:val="18"/>
                <w:szCs w:val="18"/>
              </w:rPr>
              <w:t xml:space="preserve"> сельсовета</w:t>
            </w:r>
            <w:r w:rsidRPr="00CD0D64">
              <w:rPr>
                <w:color w:val="000000"/>
                <w:sz w:val="18"/>
                <w:szCs w:val="18"/>
              </w:rPr>
              <w:t xml:space="preserve"> Бековского района Пензенской области</w:t>
            </w:r>
          </w:p>
        </w:tc>
        <w:tc>
          <w:tcPr>
            <w:tcW w:w="1032" w:type="dxa"/>
          </w:tcPr>
          <w:p w:rsidR="00CD0D64" w:rsidRPr="00CD0D64" w:rsidRDefault="00CD0D64" w:rsidP="00CD0D64">
            <w:pPr>
              <w:jc w:val="center"/>
              <w:rPr>
                <w:color w:val="000000"/>
                <w:sz w:val="18"/>
                <w:szCs w:val="18"/>
              </w:rPr>
            </w:pPr>
            <w:r w:rsidRPr="00CD0D64">
              <w:rPr>
                <w:color w:val="000000"/>
                <w:sz w:val="18"/>
                <w:szCs w:val="18"/>
              </w:rPr>
              <w:t>2019</w:t>
            </w:r>
          </w:p>
        </w:tc>
        <w:tc>
          <w:tcPr>
            <w:tcW w:w="778" w:type="dxa"/>
          </w:tcPr>
          <w:p w:rsidR="00CD0D64" w:rsidRPr="00CD0D64" w:rsidRDefault="00CD0D64" w:rsidP="00CD0D64">
            <w:pPr>
              <w:jc w:val="center"/>
              <w:rPr>
                <w:color w:val="000000"/>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2020</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2021</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2022</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2023</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2024</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val="restart"/>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 по подпрограмме № 3</w:t>
            </w:r>
          </w:p>
        </w:tc>
        <w:tc>
          <w:tcPr>
            <w:tcW w:w="1032" w:type="dxa"/>
          </w:tcPr>
          <w:p w:rsidR="00CD0D64" w:rsidRPr="00CD0D64" w:rsidRDefault="00CD0D64" w:rsidP="00CD0D64">
            <w:pPr>
              <w:jc w:val="center"/>
              <w:rPr>
                <w:color w:val="000000"/>
                <w:sz w:val="18"/>
                <w:szCs w:val="18"/>
              </w:rPr>
            </w:pPr>
            <w:r w:rsidRPr="00CD0D64">
              <w:rPr>
                <w:color w:val="000000"/>
                <w:sz w:val="18"/>
                <w:szCs w:val="18"/>
              </w:rPr>
              <w:t>2019</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2020</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2021</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2022</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2023</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2024</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10433" w:type="dxa"/>
            <w:gridSpan w:val="10"/>
          </w:tcPr>
          <w:p w:rsidR="00CD0D64" w:rsidRPr="00CD0D64" w:rsidRDefault="00CD0D64" w:rsidP="00CD0D64">
            <w:pPr>
              <w:jc w:val="both"/>
              <w:rPr>
                <w:color w:val="000000"/>
                <w:sz w:val="18"/>
                <w:szCs w:val="18"/>
              </w:rPr>
            </w:pPr>
            <w:r w:rsidRPr="00CD0D64">
              <w:rPr>
                <w:sz w:val="18"/>
                <w:szCs w:val="18"/>
              </w:rPr>
              <w:t xml:space="preserve">Подпрограмма 4. «Противодействие коррупции на территории </w:t>
            </w:r>
            <w:r w:rsidRPr="00CD0D64">
              <w:rPr>
                <w:color w:val="000000"/>
                <w:sz w:val="18"/>
                <w:szCs w:val="18"/>
              </w:rPr>
              <w:t>Мошковского</w:t>
            </w:r>
            <w:r w:rsidRPr="00CD0D64">
              <w:rPr>
                <w:sz w:val="18"/>
                <w:szCs w:val="18"/>
              </w:rPr>
              <w:t xml:space="preserve"> сельсовета Бековского района Пензенской области</w:t>
            </w:r>
          </w:p>
        </w:tc>
      </w:tr>
      <w:tr w:rsidR="00CD0D64" w:rsidRPr="00CD0D64" w:rsidTr="00F90C93">
        <w:trPr>
          <w:jc w:val="center"/>
        </w:trPr>
        <w:tc>
          <w:tcPr>
            <w:tcW w:w="10433" w:type="dxa"/>
            <w:gridSpan w:val="10"/>
          </w:tcPr>
          <w:p w:rsidR="00CD0D64" w:rsidRPr="00CD0D64" w:rsidRDefault="00CD0D64" w:rsidP="00CD0D64">
            <w:pPr>
              <w:rPr>
                <w:sz w:val="18"/>
                <w:szCs w:val="18"/>
              </w:rPr>
            </w:pPr>
            <w:r w:rsidRPr="00CD0D64">
              <w:rPr>
                <w:sz w:val="18"/>
                <w:szCs w:val="18"/>
              </w:rPr>
              <w:t xml:space="preserve">Цель программы: Осуществление мероприятий по противодействию коррупции на территории </w:t>
            </w:r>
            <w:r w:rsidRPr="00CD0D64">
              <w:rPr>
                <w:color w:val="000000"/>
                <w:sz w:val="18"/>
                <w:szCs w:val="18"/>
              </w:rPr>
              <w:t>Мошковского</w:t>
            </w:r>
            <w:r w:rsidRPr="00CD0D64">
              <w:rPr>
                <w:sz w:val="18"/>
                <w:szCs w:val="18"/>
              </w:rPr>
              <w:t xml:space="preserve"> сельсовета Бековского района Пензенской области.</w:t>
            </w:r>
          </w:p>
        </w:tc>
      </w:tr>
      <w:tr w:rsidR="00CD0D64" w:rsidRPr="00CD0D64" w:rsidTr="00F90C93">
        <w:trPr>
          <w:jc w:val="center"/>
        </w:trPr>
        <w:tc>
          <w:tcPr>
            <w:tcW w:w="10433" w:type="dxa"/>
            <w:gridSpan w:val="10"/>
          </w:tcPr>
          <w:p w:rsidR="00CD0D64" w:rsidRPr="00CD0D64" w:rsidRDefault="00CD0D64" w:rsidP="00CD0D64">
            <w:pPr>
              <w:autoSpaceDE w:val="0"/>
              <w:autoSpaceDN w:val="0"/>
              <w:adjustRightInd w:val="0"/>
              <w:rPr>
                <w:bCs/>
                <w:sz w:val="18"/>
                <w:szCs w:val="18"/>
              </w:rPr>
            </w:pPr>
            <w:r w:rsidRPr="00CD0D64">
              <w:rPr>
                <w:bCs/>
                <w:sz w:val="18"/>
                <w:szCs w:val="18"/>
              </w:rPr>
              <w:t xml:space="preserve">Задача </w:t>
            </w:r>
            <w:r w:rsidRPr="00CD0D64">
              <w:rPr>
                <w:color w:val="000000"/>
                <w:sz w:val="18"/>
                <w:szCs w:val="18"/>
              </w:rPr>
              <w:t xml:space="preserve">подпрограммы: </w:t>
            </w:r>
            <w:r w:rsidRPr="00CD0D64">
              <w:rPr>
                <w:bCs/>
                <w:sz w:val="18"/>
                <w:szCs w:val="18"/>
              </w:rPr>
              <w:t>Формирование механизма предупреждения коррупции</w:t>
            </w:r>
          </w:p>
        </w:tc>
      </w:tr>
      <w:tr w:rsidR="00CD0D64" w:rsidRPr="00CD0D64" w:rsidTr="00F90C93">
        <w:trPr>
          <w:trHeight w:val="324"/>
          <w:jc w:val="center"/>
        </w:trPr>
        <w:tc>
          <w:tcPr>
            <w:tcW w:w="398" w:type="dxa"/>
            <w:vMerge w:val="restart"/>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1.</w:t>
            </w:r>
          </w:p>
        </w:tc>
        <w:tc>
          <w:tcPr>
            <w:tcW w:w="1710" w:type="dxa"/>
            <w:vMerge w:val="restart"/>
          </w:tcPr>
          <w:p w:rsidR="00CD0D64" w:rsidRPr="00CD0D64" w:rsidRDefault="00CD0D64" w:rsidP="00CD0D64">
            <w:pPr>
              <w:autoSpaceDE w:val="0"/>
              <w:autoSpaceDN w:val="0"/>
              <w:adjustRightInd w:val="0"/>
              <w:rPr>
                <w:bCs/>
                <w:sz w:val="18"/>
                <w:szCs w:val="18"/>
              </w:rPr>
            </w:pPr>
            <w:r w:rsidRPr="00CD0D64">
              <w:rPr>
                <w:sz w:val="18"/>
                <w:szCs w:val="18"/>
              </w:rPr>
              <w:t xml:space="preserve">Осуществление мер по противодействию коррупции на территории </w:t>
            </w:r>
            <w:r w:rsidRPr="00CD0D64">
              <w:rPr>
                <w:color w:val="000000"/>
                <w:sz w:val="18"/>
                <w:szCs w:val="18"/>
              </w:rPr>
              <w:t>Мошковского</w:t>
            </w:r>
            <w:r w:rsidRPr="00CD0D64">
              <w:rPr>
                <w:sz w:val="18"/>
                <w:szCs w:val="18"/>
              </w:rPr>
              <w:t xml:space="preserve"> сельсовета Бековского района Пензенской области</w:t>
            </w:r>
          </w:p>
        </w:tc>
        <w:tc>
          <w:tcPr>
            <w:tcW w:w="1273" w:type="dxa"/>
            <w:vMerge w:val="restart"/>
          </w:tcPr>
          <w:p w:rsidR="00CD0D64" w:rsidRPr="00CD0D64" w:rsidRDefault="00CD0D64" w:rsidP="00CD0D64">
            <w:pPr>
              <w:autoSpaceDE w:val="0"/>
              <w:autoSpaceDN w:val="0"/>
              <w:adjustRightInd w:val="0"/>
              <w:rPr>
                <w:bCs/>
                <w:sz w:val="18"/>
                <w:szCs w:val="18"/>
              </w:rPr>
            </w:pPr>
            <w:r w:rsidRPr="00CD0D64">
              <w:rPr>
                <w:bCs/>
                <w:color w:val="000000"/>
                <w:sz w:val="18"/>
                <w:szCs w:val="18"/>
              </w:rPr>
              <w:t xml:space="preserve">Администрация </w:t>
            </w:r>
            <w:r w:rsidRPr="00CD0D64">
              <w:rPr>
                <w:color w:val="000000"/>
                <w:sz w:val="18"/>
                <w:szCs w:val="18"/>
              </w:rPr>
              <w:t>Мошковского</w:t>
            </w:r>
            <w:r w:rsidRPr="00CD0D64">
              <w:rPr>
                <w:bCs/>
                <w:color w:val="000000"/>
                <w:sz w:val="18"/>
                <w:szCs w:val="18"/>
              </w:rPr>
              <w:t xml:space="preserve"> сельсовета</w:t>
            </w:r>
            <w:r w:rsidRPr="00CD0D64">
              <w:rPr>
                <w:color w:val="000000"/>
                <w:sz w:val="18"/>
                <w:szCs w:val="18"/>
              </w:rPr>
              <w:t xml:space="preserve"> Бековского района Пензенской области</w:t>
            </w:r>
          </w:p>
        </w:tc>
        <w:tc>
          <w:tcPr>
            <w:tcW w:w="1032" w:type="dxa"/>
          </w:tcPr>
          <w:p w:rsidR="00CD0D64" w:rsidRPr="00CD0D64" w:rsidRDefault="00CD0D64" w:rsidP="00CD0D64">
            <w:pPr>
              <w:jc w:val="center"/>
              <w:rPr>
                <w:color w:val="000000"/>
                <w:sz w:val="18"/>
                <w:szCs w:val="18"/>
              </w:rPr>
            </w:pPr>
            <w:r w:rsidRPr="00CD0D64">
              <w:rPr>
                <w:color w:val="000000"/>
                <w:sz w:val="18"/>
                <w:szCs w:val="18"/>
              </w:rPr>
              <w:t>2019</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2020</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2021</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2022</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2023</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2024</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98" w:type="dxa"/>
            <w:vMerge/>
          </w:tcPr>
          <w:p w:rsidR="00CD0D64" w:rsidRPr="00CD0D64" w:rsidRDefault="00CD0D64" w:rsidP="00CD0D64">
            <w:pPr>
              <w:pStyle w:val="ConsPlusNormal2"/>
              <w:jc w:val="center"/>
              <w:rPr>
                <w:rFonts w:ascii="Times New Roman" w:hAnsi="Times New Roman"/>
                <w:sz w:val="18"/>
                <w:szCs w:val="18"/>
              </w:rPr>
            </w:pPr>
          </w:p>
        </w:tc>
        <w:tc>
          <w:tcPr>
            <w:tcW w:w="1710" w:type="dxa"/>
            <w:vMerge/>
          </w:tcPr>
          <w:p w:rsidR="00CD0D64" w:rsidRPr="00CD0D64" w:rsidRDefault="00CD0D64" w:rsidP="00CD0D64">
            <w:pPr>
              <w:pStyle w:val="ConsPlusNormal2"/>
              <w:rPr>
                <w:rFonts w:ascii="Times New Roman" w:hAnsi="Times New Roman"/>
                <w:sz w:val="18"/>
                <w:szCs w:val="18"/>
              </w:rPr>
            </w:pPr>
          </w:p>
        </w:tc>
        <w:tc>
          <w:tcPr>
            <w:tcW w:w="1273" w:type="dxa"/>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val="restart"/>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 по подпрограмме № 4</w:t>
            </w:r>
          </w:p>
        </w:tc>
        <w:tc>
          <w:tcPr>
            <w:tcW w:w="1032" w:type="dxa"/>
          </w:tcPr>
          <w:p w:rsidR="00CD0D64" w:rsidRPr="00CD0D64" w:rsidRDefault="00CD0D64" w:rsidP="00CD0D64">
            <w:pPr>
              <w:jc w:val="center"/>
              <w:rPr>
                <w:color w:val="000000"/>
                <w:sz w:val="18"/>
                <w:szCs w:val="18"/>
              </w:rPr>
            </w:pPr>
            <w:r w:rsidRPr="00CD0D64">
              <w:rPr>
                <w:color w:val="000000"/>
                <w:sz w:val="18"/>
                <w:szCs w:val="18"/>
              </w:rPr>
              <w:t>2019</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2020</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2021</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2022</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trHeight w:val="349"/>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2023</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2024</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итого</w:t>
            </w:r>
          </w:p>
        </w:tc>
        <w:tc>
          <w:tcPr>
            <w:tcW w:w="778" w:type="dxa"/>
          </w:tcPr>
          <w:p w:rsidR="00CD0D64" w:rsidRPr="00CD0D64" w:rsidRDefault="00CD0D64" w:rsidP="00CD0D64">
            <w:pPr>
              <w:jc w:val="center"/>
              <w:rPr>
                <w:sz w:val="18"/>
                <w:szCs w:val="18"/>
              </w:rPr>
            </w:pPr>
            <w:r w:rsidRPr="00CD0D64">
              <w:rPr>
                <w:color w:val="000000"/>
                <w:sz w:val="18"/>
                <w:szCs w:val="18"/>
              </w:rPr>
              <w:t>0,000</w:t>
            </w:r>
          </w:p>
        </w:tc>
        <w:tc>
          <w:tcPr>
            <w:tcW w:w="831" w:type="dxa"/>
          </w:tcPr>
          <w:p w:rsidR="00CD0D64" w:rsidRPr="00CD0D64" w:rsidRDefault="00CD0D64" w:rsidP="00CD0D64">
            <w:pPr>
              <w:jc w:val="center"/>
              <w:rPr>
                <w:sz w:val="18"/>
                <w:szCs w:val="18"/>
              </w:rPr>
            </w:pPr>
            <w:r w:rsidRPr="00CD0D64">
              <w:rPr>
                <w:color w:val="000000"/>
                <w:sz w:val="18"/>
                <w:szCs w:val="18"/>
              </w:rPr>
              <w:t>0,000</w:t>
            </w:r>
          </w:p>
        </w:tc>
        <w:tc>
          <w:tcPr>
            <w:tcW w:w="932" w:type="dxa"/>
          </w:tcPr>
          <w:p w:rsidR="00CD0D64" w:rsidRPr="00CD0D64" w:rsidRDefault="00CD0D64" w:rsidP="00CD0D64">
            <w:pPr>
              <w:pStyle w:val="ConsPlusNormal2"/>
              <w:rPr>
                <w:rFonts w:ascii="Times New Roman" w:hAnsi="Times New Roman"/>
                <w:sz w:val="18"/>
                <w:szCs w:val="18"/>
              </w:rPr>
            </w:pPr>
          </w:p>
        </w:tc>
        <w:tc>
          <w:tcPr>
            <w:tcW w:w="931" w:type="dxa"/>
          </w:tcPr>
          <w:p w:rsidR="00CD0D64" w:rsidRPr="00CD0D64" w:rsidRDefault="00CD0D64" w:rsidP="00CD0D64">
            <w:pPr>
              <w:pStyle w:val="ConsPlusNormal2"/>
              <w:rPr>
                <w:rFonts w:ascii="Times New Roman" w:hAnsi="Times New Roman"/>
                <w:sz w:val="18"/>
                <w:szCs w:val="18"/>
              </w:rPr>
            </w:pP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 xml:space="preserve">              100%</w:t>
            </w:r>
          </w:p>
        </w:tc>
      </w:tr>
      <w:tr w:rsidR="00CD0D64" w:rsidRPr="00CD0D64" w:rsidTr="00F90C93">
        <w:trPr>
          <w:jc w:val="center"/>
        </w:trPr>
        <w:tc>
          <w:tcPr>
            <w:tcW w:w="10433" w:type="dxa"/>
            <w:gridSpan w:val="10"/>
          </w:tcPr>
          <w:p w:rsidR="00CD0D64" w:rsidRPr="00CD0D64" w:rsidRDefault="00CD0D64" w:rsidP="00CD0D64">
            <w:pPr>
              <w:pStyle w:val="ConsPlusNormal2"/>
              <w:rPr>
                <w:rFonts w:ascii="Times New Roman" w:hAnsi="Times New Roman"/>
                <w:sz w:val="18"/>
                <w:szCs w:val="18"/>
              </w:rPr>
            </w:pPr>
            <w:r w:rsidRPr="00CD0D64">
              <w:rPr>
                <w:rFonts w:ascii="Times New Roman" w:hAnsi="Times New Roman"/>
                <w:sz w:val="18"/>
                <w:szCs w:val="18"/>
              </w:rPr>
              <w:t>Итого по всем мероприятиям</w:t>
            </w:r>
          </w:p>
        </w:tc>
      </w:tr>
      <w:tr w:rsidR="00CD0D64" w:rsidRPr="00CD0D64" w:rsidTr="00F90C93">
        <w:trPr>
          <w:jc w:val="center"/>
        </w:trPr>
        <w:tc>
          <w:tcPr>
            <w:tcW w:w="3381" w:type="dxa"/>
            <w:gridSpan w:val="3"/>
            <w:vMerge w:val="restart"/>
          </w:tcPr>
          <w:p w:rsidR="00CD0D64" w:rsidRPr="00CD0D64" w:rsidRDefault="00CD0D64" w:rsidP="00CD0D64">
            <w:pPr>
              <w:pStyle w:val="ConsPlusNormal2"/>
              <w:rPr>
                <w:rFonts w:ascii="Times New Roman" w:hAnsi="Times New Roman"/>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2019</w:t>
            </w:r>
          </w:p>
        </w:tc>
        <w:tc>
          <w:tcPr>
            <w:tcW w:w="778" w:type="dxa"/>
          </w:tcPr>
          <w:p w:rsidR="00CD0D64" w:rsidRPr="00CD0D64" w:rsidRDefault="00CD0D64" w:rsidP="00CD0D64">
            <w:pPr>
              <w:jc w:val="center"/>
              <w:rPr>
                <w:color w:val="000000"/>
                <w:sz w:val="18"/>
                <w:szCs w:val="18"/>
              </w:rPr>
            </w:pPr>
            <w:r w:rsidRPr="00CD0D64">
              <w:rPr>
                <w:color w:val="000000"/>
                <w:sz w:val="18"/>
                <w:szCs w:val="18"/>
              </w:rPr>
              <w:t>80,300</w:t>
            </w:r>
          </w:p>
        </w:tc>
        <w:tc>
          <w:tcPr>
            <w:tcW w:w="831" w:type="dxa"/>
          </w:tcPr>
          <w:p w:rsidR="00CD0D64" w:rsidRPr="00CD0D64" w:rsidRDefault="00CD0D64" w:rsidP="00CD0D64">
            <w:pPr>
              <w:autoSpaceDE w:val="0"/>
              <w:autoSpaceDN w:val="0"/>
              <w:adjustRightInd w:val="0"/>
              <w:jc w:val="center"/>
              <w:rPr>
                <w:bCs/>
                <w:color w:val="000000"/>
                <w:sz w:val="18"/>
                <w:szCs w:val="18"/>
              </w:rPr>
            </w:pPr>
            <w:r w:rsidRPr="00CD0D64">
              <w:rPr>
                <w:bCs/>
                <w:color w:val="000000"/>
                <w:sz w:val="18"/>
                <w:szCs w:val="18"/>
              </w:rPr>
              <w:t>50,000</w:t>
            </w: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80,300</w:t>
            </w: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2020</w:t>
            </w:r>
          </w:p>
        </w:tc>
        <w:tc>
          <w:tcPr>
            <w:tcW w:w="778" w:type="dxa"/>
          </w:tcPr>
          <w:p w:rsidR="00CD0D64" w:rsidRPr="00CD0D64" w:rsidRDefault="00CD0D64" w:rsidP="00CD0D64">
            <w:pPr>
              <w:jc w:val="center"/>
              <w:rPr>
                <w:color w:val="000000"/>
                <w:sz w:val="18"/>
                <w:szCs w:val="18"/>
              </w:rPr>
            </w:pPr>
            <w:r w:rsidRPr="00CD0D64">
              <w:rPr>
                <w:color w:val="000000"/>
                <w:sz w:val="18"/>
                <w:szCs w:val="18"/>
              </w:rPr>
              <w:t>80,900</w:t>
            </w:r>
          </w:p>
        </w:tc>
        <w:tc>
          <w:tcPr>
            <w:tcW w:w="831" w:type="dxa"/>
          </w:tcPr>
          <w:p w:rsidR="00CD0D64" w:rsidRPr="00CD0D64" w:rsidRDefault="00CD0D64" w:rsidP="00CD0D64">
            <w:pPr>
              <w:autoSpaceDE w:val="0"/>
              <w:autoSpaceDN w:val="0"/>
              <w:adjustRightInd w:val="0"/>
              <w:jc w:val="center"/>
              <w:rPr>
                <w:bCs/>
                <w:color w:val="000000"/>
                <w:sz w:val="18"/>
                <w:szCs w:val="18"/>
              </w:rPr>
            </w:pPr>
            <w:r w:rsidRPr="00CD0D64">
              <w:rPr>
                <w:bCs/>
                <w:color w:val="000000"/>
                <w:sz w:val="18"/>
                <w:szCs w:val="18"/>
              </w:rPr>
              <w:t>0,000</w:t>
            </w: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80,900</w:t>
            </w: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2021</w:t>
            </w:r>
          </w:p>
        </w:tc>
        <w:tc>
          <w:tcPr>
            <w:tcW w:w="778" w:type="dxa"/>
          </w:tcPr>
          <w:p w:rsidR="00CD0D64" w:rsidRPr="00CD0D64" w:rsidRDefault="00CD0D64" w:rsidP="00CD0D64">
            <w:pPr>
              <w:jc w:val="center"/>
              <w:rPr>
                <w:color w:val="000000"/>
                <w:sz w:val="18"/>
                <w:szCs w:val="18"/>
              </w:rPr>
            </w:pPr>
            <w:r w:rsidRPr="00CD0D64">
              <w:rPr>
                <w:color w:val="000000"/>
                <w:sz w:val="18"/>
                <w:szCs w:val="18"/>
              </w:rPr>
              <w:t>81,500</w:t>
            </w:r>
          </w:p>
        </w:tc>
        <w:tc>
          <w:tcPr>
            <w:tcW w:w="831" w:type="dxa"/>
          </w:tcPr>
          <w:p w:rsidR="00CD0D64" w:rsidRPr="00CD0D64" w:rsidRDefault="00CD0D64" w:rsidP="00CD0D64">
            <w:pPr>
              <w:jc w:val="center"/>
              <w:rPr>
                <w:color w:val="000000"/>
                <w:sz w:val="18"/>
                <w:szCs w:val="18"/>
              </w:rPr>
            </w:pPr>
            <w:r w:rsidRPr="00CD0D64">
              <w:rPr>
                <w:bCs/>
                <w:color w:val="000000"/>
                <w:sz w:val="18"/>
                <w:szCs w:val="18"/>
              </w:rPr>
              <w:t>0,000</w:t>
            </w: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81,500</w:t>
            </w: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2022</w:t>
            </w:r>
          </w:p>
        </w:tc>
        <w:tc>
          <w:tcPr>
            <w:tcW w:w="778" w:type="dxa"/>
          </w:tcPr>
          <w:p w:rsidR="00CD0D64" w:rsidRPr="00CD0D64" w:rsidRDefault="00CD0D64" w:rsidP="00CD0D64">
            <w:pPr>
              <w:jc w:val="center"/>
              <w:rPr>
                <w:color w:val="000000"/>
                <w:sz w:val="18"/>
                <w:szCs w:val="18"/>
              </w:rPr>
            </w:pPr>
            <w:r w:rsidRPr="00CD0D64">
              <w:rPr>
                <w:color w:val="000000"/>
                <w:sz w:val="18"/>
                <w:szCs w:val="18"/>
              </w:rPr>
              <w:t>84,600</w:t>
            </w:r>
          </w:p>
        </w:tc>
        <w:tc>
          <w:tcPr>
            <w:tcW w:w="831" w:type="dxa"/>
          </w:tcPr>
          <w:p w:rsidR="00CD0D64" w:rsidRPr="00CD0D64" w:rsidRDefault="00CD0D64" w:rsidP="00CD0D64">
            <w:pPr>
              <w:jc w:val="center"/>
              <w:rPr>
                <w:color w:val="000000"/>
                <w:sz w:val="18"/>
                <w:szCs w:val="18"/>
              </w:rPr>
            </w:pPr>
            <w:r w:rsidRPr="00CD0D64">
              <w:rPr>
                <w:bCs/>
                <w:color w:val="000000"/>
                <w:sz w:val="18"/>
                <w:szCs w:val="18"/>
              </w:rPr>
              <w:t>0,000</w:t>
            </w: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84,600</w:t>
            </w: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2023</w:t>
            </w:r>
          </w:p>
        </w:tc>
        <w:tc>
          <w:tcPr>
            <w:tcW w:w="778" w:type="dxa"/>
          </w:tcPr>
          <w:p w:rsidR="00CD0D64" w:rsidRPr="00CD0D64" w:rsidRDefault="00CD0D64" w:rsidP="00CD0D64">
            <w:pPr>
              <w:jc w:val="center"/>
              <w:rPr>
                <w:color w:val="000000"/>
                <w:sz w:val="18"/>
                <w:szCs w:val="18"/>
              </w:rPr>
            </w:pPr>
            <w:r w:rsidRPr="00CD0D64">
              <w:rPr>
                <w:color w:val="000000"/>
                <w:sz w:val="18"/>
                <w:szCs w:val="18"/>
              </w:rPr>
              <w:t>84,600</w:t>
            </w:r>
          </w:p>
        </w:tc>
        <w:tc>
          <w:tcPr>
            <w:tcW w:w="831" w:type="dxa"/>
          </w:tcPr>
          <w:p w:rsidR="00CD0D64" w:rsidRPr="00CD0D64" w:rsidRDefault="00CD0D64" w:rsidP="00CD0D64">
            <w:pPr>
              <w:jc w:val="center"/>
              <w:rPr>
                <w:color w:val="000000"/>
                <w:sz w:val="18"/>
                <w:szCs w:val="18"/>
              </w:rPr>
            </w:pPr>
            <w:r w:rsidRPr="00CD0D64">
              <w:rPr>
                <w:bCs/>
                <w:color w:val="000000"/>
                <w:sz w:val="18"/>
                <w:szCs w:val="18"/>
              </w:rPr>
              <w:t>0,000</w:t>
            </w: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84,600</w:t>
            </w: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jc w:val="center"/>
              <w:rPr>
                <w:color w:val="000000"/>
                <w:sz w:val="18"/>
                <w:szCs w:val="18"/>
              </w:rPr>
            </w:pPr>
            <w:r w:rsidRPr="00CD0D64">
              <w:rPr>
                <w:color w:val="000000"/>
                <w:sz w:val="18"/>
                <w:szCs w:val="18"/>
              </w:rPr>
              <w:t>2024</w:t>
            </w:r>
          </w:p>
        </w:tc>
        <w:tc>
          <w:tcPr>
            <w:tcW w:w="778" w:type="dxa"/>
          </w:tcPr>
          <w:p w:rsidR="00CD0D64" w:rsidRPr="00CD0D64" w:rsidRDefault="00CD0D64" w:rsidP="00CD0D64">
            <w:pPr>
              <w:jc w:val="center"/>
              <w:rPr>
                <w:color w:val="000000"/>
                <w:sz w:val="18"/>
                <w:szCs w:val="18"/>
              </w:rPr>
            </w:pPr>
            <w:r w:rsidRPr="00CD0D64">
              <w:rPr>
                <w:color w:val="000000"/>
                <w:sz w:val="18"/>
                <w:szCs w:val="18"/>
              </w:rPr>
              <w:t>84,600</w:t>
            </w:r>
          </w:p>
        </w:tc>
        <w:tc>
          <w:tcPr>
            <w:tcW w:w="831" w:type="dxa"/>
          </w:tcPr>
          <w:p w:rsidR="00CD0D64" w:rsidRPr="00CD0D64" w:rsidRDefault="00CD0D64" w:rsidP="00CD0D64">
            <w:pPr>
              <w:jc w:val="center"/>
              <w:rPr>
                <w:color w:val="000000"/>
                <w:sz w:val="18"/>
                <w:szCs w:val="18"/>
              </w:rPr>
            </w:pPr>
            <w:r w:rsidRPr="00CD0D64">
              <w:rPr>
                <w:bCs/>
                <w:color w:val="000000"/>
                <w:sz w:val="18"/>
                <w:szCs w:val="18"/>
              </w:rPr>
              <w:t>0,000</w:t>
            </w: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jc w:val="center"/>
              <w:rPr>
                <w:color w:val="000000"/>
                <w:sz w:val="18"/>
                <w:szCs w:val="18"/>
              </w:rPr>
            </w:pPr>
            <w:r w:rsidRPr="00CD0D64">
              <w:rPr>
                <w:color w:val="000000"/>
                <w:sz w:val="18"/>
                <w:szCs w:val="18"/>
              </w:rPr>
              <w:t>84,600</w:t>
            </w: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r w:rsidR="00CD0D64" w:rsidRPr="00CD0D64" w:rsidTr="00F90C93">
        <w:trPr>
          <w:jc w:val="center"/>
        </w:trPr>
        <w:tc>
          <w:tcPr>
            <w:tcW w:w="3381" w:type="dxa"/>
            <w:gridSpan w:val="3"/>
            <w:vMerge/>
          </w:tcPr>
          <w:p w:rsidR="00CD0D64" w:rsidRPr="00CD0D64" w:rsidRDefault="00CD0D64" w:rsidP="00CD0D64">
            <w:pPr>
              <w:rPr>
                <w:sz w:val="18"/>
                <w:szCs w:val="18"/>
              </w:rPr>
            </w:pPr>
          </w:p>
        </w:tc>
        <w:tc>
          <w:tcPr>
            <w:tcW w:w="1032" w:type="dxa"/>
          </w:tcPr>
          <w:p w:rsidR="00CD0D64" w:rsidRPr="00CD0D64" w:rsidRDefault="00CD0D64" w:rsidP="00CD0D64">
            <w:pPr>
              <w:pStyle w:val="ConsPlusNormal2"/>
              <w:jc w:val="center"/>
              <w:rPr>
                <w:rFonts w:ascii="Times New Roman" w:hAnsi="Times New Roman"/>
                <w:sz w:val="18"/>
                <w:szCs w:val="18"/>
              </w:rPr>
            </w:pPr>
            <w:r w:rsidRPr="00CD0D64">
              <w:rPr>
                <w:rFonts w:ascii="Times New Roman" w:hAnsi="Times New Roman"/>
                <w:sz w:val="18"/>
                <w:szCs w:val="18"/>
              </w:rPr>
              <w:t>итого</w:t>
            </w:r>
          </w:p>
        </w:tc>
        <w:tc>
          <w:tcPr>
            <w:tcW w:w="778" w:type="dxa"/>
          </w:tcPr>
          <w:p w:rsidR="00CD0D64" w:rsidRPr="00CD0D64" w:rsidRDefault="00CD0D64" w:rsidP="00CD0D64">
            <w:pPr>
              <w:pStyle w:val="ConsPlusNormal2"/>
              <w:jc w:val="center"/>
              <w:rPr>
                <w:rFonts w:ascii="Times New Roman" w:hAnsi="Times New Roman"/>
                <w:color w:val="000000"/>
                <w:sz w:val="18"/>
                <w:szCs w:val="18"/>
              </w:rPr>
            </w:pPr>
            <w:r w:rsidRPr="00CD0D64">
              <w:rPr>
                <w:rFonts w:ascii="Times New Roman" w:hAnsi="Times New Roman"/>
                <w:color w:val="000000"/>
                <w:sz w:val="18"/>
                <w:szCs w:val="18"/>
              </w:rPr>
              <w:t>496,500</w:t>
            </w:r>
          </w:p>
        </w:tc>
        <w:tc>
          <w:tcPr>
            <w:tcW w:w="831" w:type="dxa"/>
          </w:tcPr>
          <w:p w:rsidR="00CD0D64" w:rsidRPr="00CD0D64" w:rsidRDefault="00CD0D64" w:rsidP="00CD0D64">
            <w:pPr>
              <w:autoSpaceDE w:val="0"/>
              <w:autoSpaceDN w:val="0"/>
              <w:adjustRightInd w:val="0"/>
              <w:jc w:val="center"/>
              <w:rPr>
                <w:bCs/>
                <w:color w:val="000000"/>
                <w:sz w:val="18"/>
                <w:szCs w:val="18"/>
              </w:rPr>
            </w:pPr>
            <w:r w:rsidRPr="00CD0D64">
              <w:rPr>
                <w:bCs/>
                <w:color w:val="000000"/>
                <w:sz w:val="18"/>
                <w:szCs w:val="18"/>
              </w:rPr>
              <w:t>50,000</w:t>
            </w:r>
          </w:p>
        </w:tc>
        <w:tc>
          <w:tcPr>
            <w:tcW w:w="932" w:type="dxa"/>
          </w:tcPr>
          <w:p w:rsidR="00CD0D64" w:rsidRPr="00CD0D64" w:rsidRDefault="00CD0D64" w:rsidP="00CD0D64">
            <w:pPr>
              <w:pStyle w:val="ConsPlusNormal2"/>
              <w:rPr>
                <w:rFonts w:ascii="Times New Roman" w:hAnsi="Times New Roman"/>
                <w:color w:val="000000"/>
                <w:sz w:val="18"/>
                <w:szCs w:val="18"/>
              </w:rPr>
            </w:pPr>
          </w:p>
        </w:tc>
        <w:tc>
          <w:tcPr>
            <w:tcW w:w="931" w:type="dxa"/>
          </w:tcPr>
          <w:p w:rsidR="00CD0D64" w:rsidRPr="00CD0D64" w:rsidRDefault="00CD0D64" w:rsidP="00CD0D64">
            <w:pPr>
              <w:pStyle w:val="ConsPlusNormal2"/>
              <w:jc w:val="center"/>
              <w:rPr>
                <w:rFonts w:ascii="Times New Roman" w:hAnsi="Times New Roman"/>
                <w:color w:val="000000"/>
                <w:sz w:val="18"/>
                <w:szCs w:val="18"/>
              </w:rPr>
            </w:pPr>
            <w:r w:rsidRPr="00CD0D64">
              <w:rPr>
                <w:rFonts w:ascii="Times New Roman" w:hAnsi="Times New Roman"/>
                <w:color w:val="000000"/>
                <w:sz w:val="18"/>
                <w:szCs w:val="18"/>
              </w:rPr>
              <w:t>496,500</w:t>
            </w:r>
          </w:p>
        </w:tc>
        <w:tc>
          <w:tcPr>
            <w:tcW w:w="1033" w:type="dxa"/>
          </w:tcPr>
          <w:p w:rsidR="00CD0D64" w:rsidRPr="00CD0D64" w:rsidRDefault="00CD0D64" w:rsidP="00CD0D64">
            <w:pPr>
              <w:pStyle w:val="ConsPlusNormal2"/>
              <w:rPr>
                <w:rFonts w:ascii="Times New Roman" w:hAnsi="Times New Roman"/>
                <w:sz w:val="18"/>
                <w:szCs w:val="18"/>
              </w:rPr>
            </w:pPr>
          </w:p>
        </w:tc>
        <w:tc>
          <w:tcPr>
            <w:tcW w:w="1515" w:type="dxa"/>
          </w:tcPr>
          <w:p w:rsidR="00CD0D64" w:rsidRPr="00CD0D64" w:rsidRDefault="00CD0D64" w:rsidP="00CD0D64">
            <w:pPr>
              <w:jc w:val="center"/>
              <w:rPr>
                <w:sz w:val="18"/>
                <w:szCs w:val="18"/>
              </w:rPr>
            </w:pPr>
            <w:r w:rsidRPr="00CD0D64">
              <w:rPr>
                <w:sz w:val="18"/>
                <w:szCs w:val="18"/>
              </w:rPr>
              <w:t>100%</w:t>
            </w:r>
          </w:p>
        </w:tc>
      </w:tr>
    </w:tbl>
    <w:p w:rsidR="006002F4" w:rsidRDefault="006002F4">
      <w:pPr>
        <w:tabs>
          <w:tab w:val="left" w:pos="6555"/>
        </w:tabs>
        <w:rPr>
          <w:sz w:val="18"/>
          <w:szCs w:val="18"/>
        </w:rPr>
      </w:pPr>
      <w:r>
        <w:rPr>
          <w:sz w:val="18"/>
          <w:szCs w:val="18"/>
        </w:rPr>
        <w:t>_________________________________________________________________________________________________________________</w:t>
      </w:r>
    </w:p>
    <w:p w:rsidR="002743EC" w:rsidRDefault="002743EC" w:rsidP="006002F4">
      <w:pPr>
        <w:tabs>
          <w:tab w:val="left" w:pos="6555"/>
        </w:tabs>
        <w:jc w:val="center"/>
        <w:rPr>
          <w:b/>
          <w:sz w:val="18"/>
          <w:szCs w:val="18"/>
        </w:rPr>
      </w:pPr>
    </w:p>
    <w:p w:rsidR="006002F4" w:rsidRDefault="006002F4" w:rsidP="006002F4">
      <w:pPr>
        <w:tabs>
          <w:tab w:val="left" w:pos="6555"/>
        </w:tabs>
        <w:jc w:val="center"/>
        <w:rPr>
          <w:b/>
          <w:sz w:val="18"/>
          <w:szCs w:val="18"/>
        </w:rPr>
      </w:pPr>
      <w:r w:rsidRPr="006002F4">
        <w:rPr>
          <w:b/>
          <w:sz w:val="18"/>
          <w:szCs w:val="18"/>
        </w:rPr>
        <w:t>Постановление администрации Мошковского сельсовета Бековского района Пензенской области от 20.20.2020 № 12 «</w:t>
      </w:r>
      <w:r w:rsidRPr="006002F4">
        <w:rPr>
          <w:b/>
          <w:bCs/>
          <w:spacing w:val="-1"/>
          <w:sz w:val="18"/>
          <w:szCs w:val="18"/>
        </w:rPr>
        <w:t>О внесении изменений в муниципальную программу Мошковского сельсовета</w:t>
      </w:r>
      <w:r w:rsidRPr="006002F4">
        <w:rPr>
          <w:b/>
          <w:bCs/>
          <w:color w:val="FF0000"/>
          <w:spacing w:val="-1"/>
          <w:sz w:val="18"/>
          <w:szCs w:val="18"/>
        </w:rPr>
        <w:t xml:space="preserve"> </w:t>
      </w:r>
      <w:r w:rsidRPr="006002F4">
        <w:rPr>
          <w:b/>
          <w:bCs/>
          <w:spacing w:val="-1"/>
          <w:sz w:val="18"/>
          <w:szCs w:val="18"/>
        </w:rPr>
        <w:t>Бековского района Пензенской области «</w:t>
      </w:r>
      <w:r w:rsidRPr="006002F4">
        <w:rPr>
          <w:b/>
          <w:sz w:val="18"/>
          <w:szCs w:val="18"/>
        </w:rPr>
        <w:t xml:space="preserve">Развитие культуры </w:t>
      </w:r>
      <w:r w:rsidRPr="006002F4">
        <w:rPr>
          <w:b/>
          <w:bCs/>
          <w:spacing w:val="-1"/>
          <w:sz w:val="18"/>
          <w:szCs w:val="18"/>
        </w:rPr>
        <w:t>Мошковского</w:t>
      </w:r>
      <w:r w:rsidRPr="006002F4">
        <w:rPr>
          <w:b/>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p>
    <w:p w:rsidR="006002F4" w:rsidRPr="006002F4" w:rsidRDefault="006002F4" w:rsidP="008C50F3">
      <w:pPr>
        <w:tabs>
          <w:tab w:val="left" w:pos="3213"/>
        </w:tabs>
        <w:jc w:val="both"/>
        <w:rPr>
          <w:sz w:val="18"/>
          <w:szCs w:val="18"/>
        </w:rPr>
      </w:pPr>
      <w:r w:rsidRPr="006002F4">
        <w:rPr>
          <w:bCs/>
          <w:sz w:val="18"/>
          <w:szCs w:val="18"/>
        </w:rPr>
        <w:t>В соответствии</w:t>
      </w:r>
      <w:r w:rsidRPr="006002F4">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6002F4">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6002F4">
        <w:rPr>
          <w:sz w:val="18"/>
          <w:szCs w:val="18"/>
        </w:rPr>
        <w:t>, на основании статьи 23 Устава Мошковского сельсовета Бековского района Пензенской области</w:t>
      </w:r>
    </w:p>
    <w:p w:rsidR="006002F4" w:rsidRPr="006002F4" w:rsidRDefault="006002F4" w:rsidP="008C50F3">
      <w:pPr>
        <w:tabs>
          <w:tab w:val="left" w:pos="0"/>
        </w:tabs>
        <w:jc w:val="center"/>
        <w:rPr>
          <w:b/>
          <w:sz w:val="18"/>
          <w:szCs w:val="18"/>
        </w:rPr>
      </w:pPr>
      <w:r w:rsidRPr="006002F4">
        <w:rPr>
          <w:sz w:val="18"/>
          <w:szCs w:val="18"/>
        </w:rPr>
        <w:t>администрация Мошковского сельсовета</w:t>
      </w:r>
      <w:r w:rsidRPr="006002F4">
        <w:rPr>
          <w:b/>
          <w:sz w:val="18"/>
          <w:szCs w:val="18"/>
        </w:rPr>
        <w:t xml:space="preserve"> постановляет:</w:t>
      </w:r>
    </w:p>
    <w:p w:rsidR="006002F4" w:rsidRPr="006002F4" w:rsidRDefault="006002F4" w:rsidP="008C50F3">
      <w:pPr>
        <w:autoSpaceDE w:val="0"/>
        <w:autoSpaceDN w:val="0"/>
        <w:adjustRightInd w:val="0"/>
        <w:jc w:val="both"/>
        <w:rPr>
          <w:sz w:val="18"/>
          <w:szCs w:val="18"/>
        </w:rPr>
      </w:pPr>
      <w:r w:rsidRPr="006002F4">
        <w:rPr>
          <w:bCs/>
          <w:sz w:val="18"/>
          <w:szCs w:val="18"/>
        </w:rPr>
        <w:t xml:space="preserve">1. Внести в </w:t>
      </w:r>
      <w:r w:rsidRPr="006002F4">
        <w:rPr>
          <w:sz w:val="18"/>
          <w:szCs w:val="18"/>
        </w:rPr>
        <w:t xml:space="preserve">муниципальную программу Мошковского сельсовета Бековского района Пензенской области </w:t>
      </w:r>
      <w:r w:rsidRPr="006002F4">
        <w:rPr>
          <w:bCs/>
          <w:spacing w:val="-1"/>
          <w:sz w:val="18"/>
          <w:szCs w:val="18"/>
        </w:rPr>
        <w:t>«</w:t>
      </w:r>
      <w:r w:rsidRPr="006002F4">
        <w:rPr>
          <w:sz w:val="18"/>
          <w:szCs w:val="18"/>
        </w:rPr>
        <w:t xml:space="preserve">Развитие культуры </w:t>
      </w:r>
      <w:r w:rsidRPr="006002F4">
        <w:rPr>
          <w:bCs/>
          <w:spacing w:val="-1"/>
          <w:sz w:val="18"/>
          <w:szCs w:val="18"/>
        </w:rPr>
        <w:t>Мошковского</w:t>
      </w:r>
      <w:r w:rsidRPr="006002F4">
        <w:rPr>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r w:rsidRPr="006002F4">
        <w:rPr>
          <w:b/>
          <w:sz w:val="18"/>
          <w:szCs w:val="18"/>
        </w:rPr>
        <w:t xml:space="preserve"> </w:t>
      </w:r>
      <w:r w:rsidRPr="006002F4">
        <w:rPr>
          <w:sz w:val="18"/>
          <w:szCs w:val="18"/>
        </w:rPr>
        <w:t>следующие изменения:</w:t>
      </w:r>
    </w:p>
    <w:p w:rsidR="006002F4" w:rsidRPr="006002F4" w:rsidRDefault="006002F4" w:rsidP="008C50F3">
      <w:pPr>
        <w:autoSpaceDE w:val="0"/>
        <w:autoSpaceDN w:val="0"/>
        <w:adjustRightInd w:val="0"/>
        <w:jc w:val="both"/>
        <w:rPr>
          <w:sz w:val="18"/>
          <w:szCs w:val="18"/>
        </w:rPr>
      </w:pPr>
      <w:r w:rsidRPr="006002F4">
        <w:rPr>
          <w:sz w:val="18"/>
          <w:szCs w:val="18"/>
        </w:rPr>
        <w:t xml:space="preserve">1.1.  В паспорте муниципальной программы позицию «Объемы бюджетных ассигнований муниципальной программы </w:t>
      </w:r>
      <w:r w:rsidRPr="00F90C93">
        <w:rPr>
          <w:rStyle w:val="aff1"/>
          <w:b w:val="0"/>
          <w:i w:val="0"/>
          <w:sz w:val="18"/>
          <w:szCs w:val="18"/>
          <w:lang w:val="ru-RU"/>
        </w:rPr>
        <w:t>(по годам и источникам финансирования)»</w:t>
      </w:r>
      <w:r w:rsidRPr="006002F4">
        <w:rPr>
          <w:rStyle w:val="aff1"/>
          <w:sz w:val="18"/>
          <w:szCs w:val="18"/>
          <w:lang w:val="ru-RU"/>
        </w:rPr>
        <w:t xml:space="preserve"> </w:t>
      </w:r>
      <w:r w:rsidRPr="006002F4">
        <w:rPr>
          <w:sz w:val="18"/>
          <w:szCs w:val="18"/>
        </w:rPr>
        <w:t>изложить в следующей редакции:</w:t>
      </w:r>
    </w:p>
    <w:p w:rsidR="006002F4" w:rsidRPr="006002F4" w:rsidRDefault="006002F4" w:rsidP="008C50F3">
      <w:pPr>
        <w:autoSpaceDE w:val="0"/>
        <w:autoSpaceDN w:val="0"/>
        <w:adjustRightInd w:val="0"/>
        <w:rPr>
          <w:sz w:val="18"/>
          <w:szCs w:val="18"/>
        </w:rPr>
      </w:pPr>
      <w:r w:rsidRPr="006002F4">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3492"/>
        <w:gridCol w:w="6608"/>
      </w:tblGrid>
      <w:tr w:rsidR="006002F4" w:rsidRPr="006002F4" w:rsidTr="00F90C93">
        <w:trPr>
          <w:trHeight w:val="1266"/>
          <w:jc w:val="center"/>
        </w:trPr>
        <w:tc>
          <w:tcPr>
            <w:tcW w:w="3492" w:type="dxa"/>
            <w:tcBorders>
              <w:top w:val="single" w:sz="4" w:space="0" w:color="auto"/>
              <w:left w:val="single" w:sz="4" w:space="0" w:color="auto"/>
              <w:bottom w:val="single" w:sz="4" w:space="0" w:color="auto"/>
              <w:right w:val="single" w:sz="4" w:space="0" w:color="auto"/>
            </w:tcBorders>
          </w:tcPr>
          <w:p w:rsidR="006002F4" w:rsidRPr="00F90C93" w:rsidRDefault="006002F4" w:rsidP="008C50F3">
            <w:pPr>
              <w:autoSpaceDE w:val="0"/>
              <w:autoSpaceDN w:val="0"/>
              <w:adjustRightInd w:val="0"/>
              <w:rPr>
                <w:b/>
                <w:i/>
                <w:sz w:val="18"/>
                <w:szCs w:val="18"/>
              </w:rPr>
            </w:pPr>
            <w:r w:rsidRPr="00F90C93">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6608" w:type="dxa"/>
            <w:tcBorders>
              <w:top w:val="single" w:sz="4" w:space="0" w:color="auto"/>
              <w:left w:val="single" w:sz="4" w:space="0" w:color="auto"/>
              <w:bottom w:val="single" w:sz="4" w:space="0" w:color="auto"/>
              <w:right w:val="single" w:sz="4" w:space="0" w:color="auto"/>
            </w:tcBorders>
          </w:tcPr>
          <w:p w:rsidR="006002F4" w:rsidRPr="006002F4" w:rsidRDefault="006002F4" w:rsidP="008C50F3">
            <w:pPr>
              <w:rPr>
                <w:color w:val="000000"/>
                <w:sz w:val="18"/>
                <w:szCs w:val="18"/>
              </w:rPr>
            </w:pPr>
            <w:r w:rsidRPr="006002F4">
              <w:rPr>
                <w:sz w:val="18"/>
                <w:szCs w:val="18"/>
              </w:rPr>
              <w:t xml:space="preserve">Общий объем бюджетных ассигнований на реализацию муниципальной программы за счет средств бюджета </w:t>
            </w:r>
            <w:r w:rsidRPr="006002F4">
              <w:rPr>
                <w:color w:val="000000"/>
                <w:sz w:val="18"/>
                <w:szCs w:val="18"/>
              </w:rPr>
              <w:t>Мошковского</w:t>
            </w:r>
            <w:r w:rsidRPr="006002F4">
              <w:rPr>
                <w:sz w:val="18"/>
                <w:szCs w:val="18"/>
              </w:rPr>
              <w:t xml:space="preserve"> сельсовета Бековского района Пензенской области – </w:t>
            </w:r>
            <w:r w:rsidRPr="006002F4">
              <w:rPr>
                <w:color w:val="000000"/>
                <w:sz w:val="18"/>
                <w:szCs w:val="18"/>
              </w:rPr>
              <w:t xml:space="preserve">3532,229 тыс. руб., из них по годам: </w:t>
            </w:r>
          </w:p>
          <w:p w:rsidR="006002F4" w:rsidRPr="006002F4" w:rsidRDefault="006002F4" w:rsidP="008C50F3">
            <w:pPr>
              <w:tabs>
                <w:tab w:val="center" w:pos="5032"/>
              </w:tabs>
              <w:rPr>
                <w:color w:val="000000"/>
                <w:sz w:val="18"/>
                <w:szCs w:val="18"/>
              </w:rPr>
            </w:pPr>
            <w:r w:rsidRPr="006002F4">
              <w:rPr>
                <w:color w:val="000000"/>
                <w:sz w:val="18"/>
                <w:szCs w:val="18"/>
              </w:rPr>
              <w:t>2019 год – 584,138 тыс. руб.;</w:t>
            </w:r>
          </w:p>
          <w:p w:rsidR="006002F4" w:rsidRPr="006002F4" w:rsidRDefault="006002F4" w:rsidP="008C50F3">
            <w:pPr>
              <w:rPr>
                <w:color w:val="000000"/>
                <w:sz w:val="18"/>
                <w:szCs w:val="18"/>
              </w:rPr>
            </w:pPr>
            <w:r w:rsidRPr="006002F4">
              <w:rPr>
                <w:color w:val="000000"/>
                <w:sz w:val="18"/>
                <w:szCs w:val="18"/>
              </w:rPr>
              <w:t>2020 год – 640,347 тыс. руб.;</w:t>
            </w:r>
          </w:p>
          <w:p w:rsidR="006002F4" w:rsidRPr="006002F4" w:rsidRDefault="006002F4" w:rsidP="008C50F3">
            <w:pPr>
              <w:rPr>
                <w:color w:val="000000"/>
                <w:sz w:val="18"/>
                <w:szCs w:val="18"/>
              </w:rPr>
            </w:pPr>
            <w:r w:rsidRPr="006002F4">
              <w:rPr>
                <w:color w:val="000000"/>
                <w:sz w:val="18"/>
                <w:szCs w:val="18"/>
              </w:rPr>
              <w:t>2021 год – 556,839 тыс. руб.;</w:t>
            </w:r>
          </w:p>
          <w:p w:rsidR="006002F4" w:rsidRPr="006002F4" w:rsidRDefault="006002F4" w:rsidP="008C50F3">
            <w:pPr>
              <w:rPr>
                <w:color w:val="000000"/>
                <w:sz w:val="18"/>
                <w:szCs w:val="18"/>
              </w:rPr>
            </w:pPr>
            <w:r w:rsidRPr="006002F4">
              <w:rPr>
                <w:color w:val="000000"/>
                <w:sz w:val="18"/>
                <w:szCs w:val="18"/>
              </w:rPr>
              <w:t>2022 год – 583,635 тыс. руб.;</w:t>
            </w:r>
          </w:p>
          <w:p w:rsidR="006002F4" w:rsidRPr="006002F4" w:rsidRDefault="006002F4" w:rsidP="008C50F3">
            <w:pPr>
              <w:rPr>
                <w:color w:val="000000"/>
                <w:sz w:val="18"/>
                <w:szCs w:val="18"/>
              </w:rPr>
            </w:pPr>
            <w:r w:rsidRPr="006002F4">
              <w:rPr>
                <w:color w:val="000000"/>
                <w:sz w:val="18"/>
                <w:szCs w:val="18"/>
              </w:rPr>
              <w:t>2023 год – 583,635 тыс. руб.;</w:t>
            </w:r>
          </w:p>
          <w:p w:rsidR="006002F4" w:rsidRPr="006002F4" w:rsidRDefault="006002F4" w:rsidP="008C50F3">
            <w:pPr>
              <w:autoSpaceDE w:val="0"/>
              <w:autoSpaceDN w:val="0"/>
              <w:adjustRightInd w:val="0"/>
              <w:rPr>
                <w:rStyle w:val="aff1"/>
                <w:color w:val="000000"/>
                <w:sz w:val="18"/>
                <w:szCs w:val="18"/>
                <w:lang w:val="ru-RU"/>
              </w:rPr>
            </w:pPr>
            <w:r w:rsidRPr="006002F4">
              <w:rPr>
                <w:color w:val="000000"/>
                <w:sz w:val="18"/>
                <w:szCs w:val="18"/>
              </w:rPr>
              <w:t>2024 год – 583,635 тыс. руб.</w:t>
            </w:r>
          </w:p>
        </w:tc>
      </w:tr>
    </w:tbl>
    <w:p w:rsidR="006002F4" w:rsidRPr="006002F4" w:rsidRDefault="006002F4" w:rsidP="008C50F3">
      <w:pPr>
        <w:tabs>
          <w:tab w:val="left" w:pos="940"/>
          <w:tab w:val="center" w:pos="4677"/>
          <w:tab w:val="right" w:pos="9354"/>
        </w:tabs>
        <w:autoSpaceDE w:val="0"/>
        <w:autoSpaceDN w:val="0"/>
        <w:adjustRightInd w:val="0"/>
        <w:rPr>
          <w:sz w:val="18"/>
          <w:szCs w:val="18"/>
        </w:rPr>
      </w:pPr>
      <w:r w:rsidRPr="006002F4">
        <w:rPr>
          <w:b/>
          <w:sz w:val="18"/>
          <w:szCs w:val="18"/>
        </w:rPr>
        <w:tab/>
      </w:r>
      <w:r w:rsidRPr="006002F4">
        <w:rPr>
          <w:b/>
          <w:sz w:val="18"/>
          <w:szCs w:val="18"/>
        </w:rPr>
        <w:tab/>
      </w:r>
      <w:r w:rsidRPr="006002F4">
        <w:rPr>
          <w:b/>
          <w:sz w:val="18"/>
          <w:szCs w:val="18"/>
        </w:rPr>
        <w:tab/>
      </w:r>
      <w:r w:rsidRPr="006002F4">
        <w:rPr>
          <w:sz w:val="18"/>
          <w:szCs w:val="18"/>
        </w:rPr>
        <w:t xml:space="preserve">»; </w:t>
      </w:r>
      <w:r w:rsidRPr="006002F4">
        <w:rPr>
          <w:sz w:val="18"/>
          <w:szCs w:val="18"/>
        </w:rPr>
        <w:tab/>
      </w:r>
    </w:p>
    <w:p w:rsidR="006002F4" w:rsidRPr="006002F4" w:rsidRDefault="006002F4" w:rsidP="008C50F3">
      <w:pPr>
        <w:pStyle w:val="ConsPlusTitle"/>
        <w:widowControl/>
        <w:jc w:val="both"/>
        <w:rPr>
          <w:rFonts w:ascii="Times New Roman" w:hAnsi="Times New Roman" w:cs="Times New Roman"/>
          <w:b w:val="0"/>
          <w:sz w:val="18"/>
          <w:szCs w:val="18"/>
        </w:rPr>
      </w:pPr>
      <w:r w:rsidRPr="006002F4">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6002F4" w:rsidRPr="006002F4" w:rsidRDefault="006002F4" w:rsidP="008C50F3">
      <w:pPr>
        <w:pStyle w:val="21"/>
        <w:spacing w:after="0" w:line="240" w:lineRule="auto"/>
        <w:jc w:val="center"/>
        <w:rPr>
          <w:b/>
          <w:sz w:val="18"/>
          <w:szCs w:val="18"/>
        </w:rPr>
      </w:pPr>
      <w:r w:rsidRPr="006002F4">
        <w:rPr>
          <w:b/>
          <w:sz w:val="18"/>
          <w:szCs w:val="18"/>
        </w:rPr>
        <w:t>«4. Ресурсное обеспечение и перечень мероприятий муниципальной программы</w:t>
      </w:r>
    </w:p>
    <w:p w:rsidR="006002F4" w:rsidRPr="006002F4" w:rsidRDefault="006002F4" w:rsidP="008C50F3">
      <w:pPr>
        <w:jc w:val="both"/>
        <w:rPr>
          <w:color w:val="000000"/>
          <w:sz w:val="18"/>
          <w:szCs w:val="18"/>
        </w:rPr>
      </w:pPr>
      <w:r w:rsidRPr="006002F4">
        <w:rPr>
          <w:sz w:val="18"/>
          <w:szCs w:val="18"/>
        </w:rPr>
        <w:t xml:space="preserve">Финансовое обеспечение реализации муниципальной программы осуществляется за счет средств бюджета </w:t>
      </w:r>
      <w:r w:rsidRPr="006002F4">
        <w:rPr>
          <w:color w:val="000000"/>
          <w:sz w:val="18"/>
          <w:szCs w:val="18"/>
        </w:rPr>
        <w:t>Мошковского</w:t>
      </w:r>
      <w:r w:rsidRPr="006002F4">
        <w:rPr>
          <w:sz w:val="18"/>
          <w:szCs w:val="18"/>
        </w:rPr>
        <w:t xml:space="preserve"> сельсовета Бековского района Пензенской области – </w:t>
      </w:r>
      <w:r w:rsidRPr="006002F4">
        <w:rPr>
          <w:color w:val="000000"/>
          <w:sz w:val="18"/>
          <w:szCs w:val="18"/>
        </w:rPr>
        <w:t xml:space="preserve">3532,229 тыс. руб., из них по годам: </w:t>
      </w:r>
    </w:p>
    <w:p w:rsidR="006002F4" w:rsidRPr="006002F4" w:rsidRDefault="006002F4" w:rsidP="008C50F3">
      <w:pPr>
        <w:tabs>
          <w:tab w:val="center" w:pos="5032"/>
        </w:tabs>
        <w:rPr>
          <w:color w:val="000000"/>
          <w:sz w:val="18"/>
          <w:szCs w:val="18"/>
        </w:rPr>
      </w:pPr>
      <w:r w:rsidRPr="006002F4">
        <w:rPr>
          <w:color w:val="000000"/>
          <w:sz w:val="18"/>
          <w:szCs w:val="18"/>
        </w:rPr>
        <w:t xml:space="preserve">           2019 год – 584,138 тыс. руб.;</w:t>
      </w:r>
    </w:p>
    <w:p w:rsidR="006002F4" w:rsidRPr="006002F4" w:rsidRDefault="006002F4" w:rsidP="008C50F3">
      <w:pPr>
        <w:rPr>
          <w:color w:val="000000"/>
          <w:sz w:val="18"/>
          <w:szCs w:val="18"/>
        </w:rPr>
      </w:pPr>
      <w:r w:rsidRPr="006002F4">
        <w:rPr>
          <w:color w:val="000000"/>
          <w:sz w:val="18"/>
          <w:szCs w:val="18"/>
        </w:rPr>
        <w:t xml:space="preserve">           2020 год – 640,347 тыс. руб.;</w:t>
      </w:r>
    </w:p>
    <w:p w:rsidR="006002F4" w:rsidRPr="006002F4" w:rsidRDefault="006002F4" w:rsidP="008C50F3">
      <w:pPr>
        <w:rPr>
          <w:color w:val="000000"/>
          <w:sz w:val="18"/>
          <w:szCs w:val="18"/>
        </w:rPr>
      </w:pPr>
      <w:r w:rsidRPr="006002F4">
        <w:rPr>
          <w:color w:val="000000"/>
          <w:sz w:val="18"/>
          <w:szCs w:val="18"/>
        </w:rPr>
        <w:t xml:space="preserve">           2021 год – 556,839 тыс. руб.;</w:t>
      </w:r>
    </w:p>
    <w:p w:rsidR="006002F4" w:rsidRPr="006002F4" w:rsidRDefault="006002F4" w:rsidP="008C50F3">
      <w:pPr>
        <w:rPr>
          <w:color w:val="000000"/>
          <w:sz w:val="18"/>
          <w:szCs w:val="18"/>
        </w:rPr>
      </w:pPr>
      <w:r w:rsidRPr="006002F4">
        <w:rPr>
          <w:color w:val="000000"/>
          <w:sz w:val="18"/>
          <w:szCs w:val="18"/>
        </w:rPr>
        <w:t xml:space="preserve">           2022 год – 583,635 тыс. руб.;</w:t>
      </w:r>
    </w:p>
    <w:p w:rsidR="006002F4" w:rsidRPr="006002F4" w:rsidRDefault="006002F4" w:rsidP="008C50F3">
      <w:pPr>
        <w:rPr>
          <w:color w:val="000000"/>
          <w:sz w:val="18"/>
          <w:szCs w:val="18"/>
        </w:rPr>
      </w:pPr>
      <w:r w:rsidRPr="006002F4">
        <w:rPr>
          <w:color w:val="000000"/>
          <w:sz w:val="18"/>
          <w:szCs w:val="18"/>
        </w:rPr>
        <w:lastRenderedPageBreak/>
        <w:t xml:space="preserve">           2023 год – 583,635 тыс. руб.;</w:t>
      </w:r>
    </w:p>
    <w:p w:rsidR="006002F4" w:rsidRPr="006002F4" w:rsidRDefault="006002F4" w:rsidP="008C50F3">
      <w:pPr>
        <w:autoSpaceDE w:val="0"/>
        <w:autoSpaceDN w:val="0"/>
        <w:adjustRightInd w:val="0"/>
        <w:jc w:val="both"/>
        <w:outlineLvl w:val="1"/>
        <w:rPr>
          <w:color w:val="000000"/>
          <w:sz w:val="18"/>
          <w:szCs w:val="18"/>
        </w:rPr>
      </w:pPr>
      <w:r w:rsidRPr="006002F4">
        <w:rPr>
          <w:color w:val="000000"/>
          <w:sz w:val="18"/>
          <w:szCs w:val="18"/>
        </w:rPr>
        <w:t>2024 год – 583,635 тыс. руб.</w:t>
      </w:r>
    </w:p>
    <w:p w:rsidR="006002F4" w:rsidRPr="006002F4" w:rsidRDefault="006002F4" w:rsidP="008C50F3">
      <w:pPr>
        <w:autoSpaceDE w:val="0"/>
        <w:autoSpaceDN w:val="0"/>
        <w:adjustRightInd w:val="0"/>
        <w:jc w:val="both"/>
        <w:outlineLvl w:val="1"/>
        <w:rPr>
          <w:sz w:val="18"/>
          <w:szCs w:val="18"/>
        </w:rPr>
      </w:pPr>
      <w:r w:rsidRPr="006002F4">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6002F4" w:rsidRPr="006002F4" w:rsidRDefault="006002F4" w:rsidP="008C50F3">
      <w:pPr>
        <w:autoSpaceDE w:val="0"/>
        <w:autoSpaceDN w:val="0"/>
        <w:adjustRightInd w:val="0"/>
        <w:jc w:val="both"/>
        <w:rPr>
          <w:sz w:val="18"/>
          <w:szCs w:val="18"/>
        </w:rPr>
      </w:pPr>
      <w:r w:rsidRPr="006002F4">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6002F4" w:rsidRPr="006002F4" w:rsidRDefault="006002F4" w:rsidP="008C50F3">
      <w:pPr>
        <w:autoSpaceDE w:val="0"/>
        <w:autoSpaceDN w:val="0"/>
        <w:adjustRightInd w:val="0"/>
        <w:jc w:val="both"/>
        <w:rPr>
          <w:sz w:val="18"/>
          <w:szCs w:val="18"/>
        </w:rPr>
      </w:pPr>
      <w:r w:rsidRPr="006002F4">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6002F4" w:rsidRPr="006002F4" w:rsidRDefault="006002F4" w:rsidP="008C50F3">
      <w:pPr>
        <w:autoSpaceDE w:val="0"/>
        <w:autoSpaceDN w:val="0"/>
        <w:adjustRightInd w:val="0"/>
        <w:jc w:val="both"/>
        <w:outlineLvl w:val="1"/>
        <w:rPr>
          <w:sz w:val="18"/>
          <w:szCs w:val="18"/>
        </w:rPr>
      </w:pPr>
      <w:r w:rsidRPr="006002F4">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6002F4" w:rsidRPr="006002F4" w:rsidRDefault="006002F4" w:rsidP="008C50F3">
      <w:pPr>
        <w:autoSpaceDE w:val="0"/>
        <w:autoSpaceDN w:val="0"/>
        <w:adjustRightInd w:val="0"/>
        <w:jc w:val="both"/>
        <w:rPr>
          <w:sz w:val="18"/>
          <w:szCs w:val="18"/>
        </w:rPr>
      </w:pPr>
      <w:r w:rsidRPr="006002F4">
        <w:rPr>
          <w:sz w:val="18"/>
          <w:szCs w:val="18"/>
        </w:rPr>
        <w:t xml:space="preserve">1.3. Приложение № 2 «Ресурсное обеспечение реализации муниципальной программы </w:t>
      </w:r>
      <w:r w:rsidRPr="006002F4">
        <w:rPr>
          <w:bCs/>
          <w:spacing w:val="-1"/>
          <w:sz w:val="18"/>
          <w:szCs w:val="18"/>
        </w:rPr>
        <w:t>«</w:t>
      </w:r>
      <w:r w:rsidRPr="006002F4">
        <w:rPr>
          <w:sz w:val="18"/>
          <w:szCs w:val="18"/>
        </w:rPr>
        <w:t xml:space="preserve">Развитие культуры </w:t>
      </w:r>
      <w:r w:rsidRPr="006002F4">
        <w:rPr>
          <w:bCs/>
          <w:spacing w:val="-1"/>
          <w:sz w:val="18"/>
          <w:szCs w:val="18"/>
        </w:rPr>
        <w:t>Мошковского</w:t>
      </w:r>
      <w:r w:rsidRPr="006002F4">
        <w:rPr>
          <w:sz w:val="18"/>
          <w:szCs w:val="18"/>
        </w:rPr>
        <w:t xml:space="preserve"> сельсовета Бековского района Пензенской области и» за счет всех источников финансирования» изложить в новой редакции согласно приложению № 1 к настоящему постановлению;</w:t>
      </w:r>
    </w:p>
    <w:p w:rsidR="006002F4" w:rsidRPr="006002F4" w:rsidRDefault="006002F4" w:rsidP="008C50F3">
      <w:pPr>
        <w:autoSpaceDE w:val="0"/>
        <w:autoSpaceDN w:val="0"/>
        <w:adjustRightInd w:val="0"/>
        <w:jc w:val="both"/>
        <w:rPr>
          <w:sz w:val="18"/>
          <w:szCs w:val="18"/>
        </w:rPr>
      </w:pPr>
      <w:r w:rsidRPr="006002F4">
        <w:rPr>
          <w:sz w:val="18"/>
          <w:szCs w:val="18"/>
        </w:rPr>
        <w:t xml:space="preserve">1.4. Приложение № 3 «Ресурсное обеспечение реализации муниципальной программы </w:t>
      </w:r>
      <w:r w:rsidRPr="006002F4">
        <w:rPr>
          <w:bCs/>
          <w:spacing w:val="-1"/>
          <w:sz w:val="18"/>
          <w:szCs w:val="18"/>
        </w:rPr>
        <w:t>«</w:t>
      </w:r>
      <w:r w:rsidRPr="006002F4">
        <w:rPr>
          <w:sz w:val="18"/>
          <w:szCs w:val="18"/>
        </w:rPr>
        <w:t xml:space="preserve">Развитие культуры </w:t>
      </w:r>
      <w:r w:rsidRPr="006002F4">
        <w:rPr>
          <w:bCs/>
          <w:spacing w:val="-1"/>
          <w:sz w:val="18"/>
          <w:szCs w:val="18"/>
        </w:rPr>
        <w:t>Мошковского</w:t>
      </w:r>
      <w:r w:rsidRPr="006002F4">
        <w:rPr>
          <w:sz w:val="18"/>
          <w:szCs w:val="18"/>
        </w:rPr>
        <w:t xml:space="preserve">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6002F4" w:rsidRPr="006002F4" w:rsidRDefault="006002F4" w:rsidP="008C50F3">
      <w:pPr>
        <w:autoSpaceDE w:val="0"/>
        <w:autoSpaceDN w:val="0"/>
        <w:adjustRightInd w:val="0"/>
        <w:jc w:val="both"/>
        <w:rPr>
          <w:sz w:val="18"/>
          <w:szCs w:val="18"/>
        </w:rPr>
      </w:pPr>
      <w:r w:rsidRPr="006002F4">
        <w:rPr>
          <w:sz w:val="18"/>
          <w:szCs w:val="18"/>
        </w:rPr>
        <w:t xml:space="preserve">1.5. Приложение № 4 «Мероприятия муниципальной программы </w:t>
      </w:r>
      <w:r w:rsidRPr="006002F4">
        <w:rPr>
          <w:bCs/>
          <w:spacing w:val="-1"/>
          <w:sz w:val="18"/>
          <w:szCs w:val="18"/>
        </w:rPr>
        <w:t>«</w:t>
      </w:r>
      <w:r w:rsidRPr="006002F4">
        <w:rPr>
          <w:sz w:val="18"/>
          <w:szCs w:val="18"/>
        </w:rPr>
        <w:t xml:space="preserve">Развитие культуры </w:t>
      </w:r>
      <w:r w:rsidRPr="006002F4">
        <w:rPr>
          <w:bCs/>
          <w:spacing w:val="-1"/>
          <w:sz w:val="18"/>
          <w:szCs w:val="18"/>
        </w:rPr>
        <w:t>Мошковского</w:t>
      </w:r>
      <w:r w:rsidRPr="006002F4">
        <w:rPr>
          <w:sz w:val="18"/>
          <w:szCs w:val="18"/>
        </w:rPr>
        <w:t xml:space="preserve"> сельсовета Бековского района Пензенской области» изложить в новой редакции согласно приложению № 3 к настоящему постановлению.</w:t>
      </w:r>
    </w:p>
    <w:p w:rsidR="006002F4" w:rsidRPr="006002F4" w:rsidRDefault="006002F4" w:rsidP="008C50F3">
      <w:pPr>
        <w:jc w:val="both"/>
        <w:rPr>
          <w:sz w:val="18"/>
          <w:szCs w:val="18"/>
        </w:rPr>
      </w:pPr>
      <w:r w:rsidRPr="006002F4">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6002F4" w:rsidRPr="006002F4" w:rsidRDefault="006002F4" w:rsidP="008C50F3">
      <w:pPr>
        <w:autoSpaceDE w:val="0"/>
        <w:autoSpaceDN w:val="0"/>
        <w:adjustRightInd w:val="0"/>
        <w:jc w:val="both"/>
        <w:rPr>
          <w:sz w:val="18"/>
          <w:szCs w:val="18"/>
        </w:rPr>
      </w:pPr>
      <w:r w:rsidRPr="006002F4">
        <w:rPr>
          <w:sz w:val="18"/>
          <w:szCs w:val="18"/>
        </w:rPr>
        <w:t>3. Опубликовать настоящее постановление в информационном бюллетене «Ведомости Мошковского сельсовета».</w:t>
      </w:r>
    </w:p>
    <w:p w:rsidR="006002F4" w:rsidRPr="006002F4" w:rsidRDefault="006002F4" w:rsidP="008C50F3">
      <w:pPr>
        <w:autoSpaceDE w:val="0"/>
        <w:autoSpaceDN w:val="0"/>
        <w:adjustRightInd w:val="0"/>
        <w:jc w:val="both"/>
        <w:rPr>
          <w:sz w:val="18"/>
          <w:szCs w:val="18"/>
        </w:rPr>
      </w:pPr>
      <w:r w:rsidRPr="006002F4">
        <w:rPr>
          <w:sz w:val="18"/>
          <w:szCs w:val="18"/>
        </w:rPr>
        <w:t xml:space="preserve">4. Настоящее постановление вступает в силу </w:t>
      </w:r>
      <w:r w:rsidRPr="006002F4">
        <w:rPr>
          <w:bCs/>
          <w:sz w:val="18"/>
          <w:szCs w:val="18"/>
        </w:rPr>
        <w:t xml:space="preserve">после </w:t>
      </w:r>
      <w:r w:rsidRPr="006002F4">
        <w:rPr>
          <w:sz w:val="18"/>
          <w:szCs w:val="18"/>
        </w:rPr>
        <w:t>его официального опубликования.</w:t>
      </w:r>
    </w:p>
    <w:p w:rsidR="006002F4" w:rsidRPr="006002F4" w:rsidRDefault="006002F4" w:rsidP="008C50F3">
      <w:pPr>
        <w:autoSpaceDE w:val="0"/>
        <w:autoSpaceDN w:val="0"/>
        <w:adjustRightInd w:val="0"/>
        <w:jc w:val="both"/>
        <w:rPr>
          <w:sz w:val="18"/>
          <w:szCs w:val="18"/>
        </w:rPr>
      </w:pPr>
      <w:r w:rsidRPr="006002F4">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6002F4" w:rsidRPr="006002F4" w:rsidRDefault="006002F4" w:rsidP="008C50F3">
      <w:pPr>
        <w:autoSpaceDE w:val="0"/>
        <w:autoSpaceDN w:val="0"/>
        <w:adjustRightInd w:val="0"/>
        <w:jc w:val="both"/>
        <w:rPr>
          <w:sz w:val="18"/>
          <w:szCs w:val="18"/>
        </w:rPr>
      </w:pPr>
      <w:r w:rsidRPr="006002F4">
        <w:rPr>
          <w:sz w:val="18"/>
          <w:szCs w:val="18"/>
        </w:rPr>
        <w:t>Глава администрации</w:t>
      </w:r>
    </w:p>
    <w:p w:rsidR="006002F4" w:rsidRDefault="006002F4" w:rsidP="008C50F3">
      <w:pPr>
        <w:autoSpaceDE w:val="0"/>
        <w:autoSpaceDN w:val="0"/>
        <w:adjustRightInd w:val="0"/>
        <w:rPr>
          <w:sz w:val="18"/>
          <w:szCs w:val="18"/>
        </w:rPr>
      </w:pPr>
      <w:r w:rsidRPr="006002F4">
        <w:rPr>
          <w:sz w:val="18"/>
          <w:szCs w:val="18"/>
        </w:rPr>
        <w:t xml:space="preserve">Мошковского сельсовета                                                                      И.Б. Гнивковский     </w:t>
      </w:r>
    </w:p>
    <w:p w:rsidR="006002F4" w:rsidRDefault="006002F4" w:rsidP="008C50F3">
      <w:pPr>
        <w:autoSpaceDE w:val="0"/>
        <w:autoSpaceDN w:val="0"/>
        <w:adjustRightInd w:val="0"/>
        <w:rPr>
          <w:sz w:val="18"/>
          <w:szCs w:val="18"/>
        </w:rPr>
      </w:pPr>
    </w:p>
    <w:p w:rsidR="006002F4" w:rsidRPr="006002F4" w:rsidRDefault="006002F4" w:rsidP="006002F4">
      <w:pPr>
        <w:ind w:left="425" w:right="-31"/>
        <w:jc w:val="center"/>
        <w:rPr>
          <w:sz w:val="18"/>
          <w:szCs w:val="18"/>
        </w:rPr>
      </w:pPr>
      <w:r w:rsidRPr="006002F4">
        <w:rPr>
          <w:sz w:val="18"/>
          <w:szCs w:val="18"/>
        </w:rPr>
        <w:t>Приложение № 1</w:t>
      </w:r>
      <w:r>
        <w:rPr>
          <w:sz w:val="18"/>
          <w:szCs w:val="18"/>
        </w:rPr>
        <w:t xml:space="preserve"> </w:t>
      </w:r>
      <w:r w:rsidRPr="006002F4">
        <w:rPr>
          <w:sz w:val="18"/>
          <w:szCs w:val="18"/>
        </w:rPr>
        <w:t>к постановлению администрации</w:t>
      </w:r>
      <w:r>
        <w:rPr>
          <w:sz w:val="18"/>
          <w:szCs w:val="18"/>
        </w:rPr>
        <w:t xml:space="preserve"> </w:t>
      </w:r>
      <w:r w:rsidRPr="006002F4">
        <w:rPr>
          <w:sz w:val="18"/>
          <w:szCs w:val="18"/>
        </w:rPr>
        <w:t>Мошковского сельсовета</w:t>
      </w:r>
      <w:r>
        <w:rPr>
          <w:sz w:val="18"/>
          <w:szCs w:val="18"/>
        </w:rPr>
        <w:t xml:space="preserve"> </w:t>
      </w:r>
      <w:r w:rsidRPr="006002F4">
        <w:rPr>
          <w:sz w:val="18"/>
          <w:szCs w:val="18"/>
        </w:rPr>
        <w:t xml:space="preserve"> от 20.02.2020 № 12</w:t>
      </w:r>
    </w:p>
    <w:p w:rsidR="006002F4" w:rsidRPr="006002F4" w:rsidRDefault="006002F4" w:rsidP="006002F4">
      <w:pPr>
        <w:autoSpaceDE w:val="0"/>
        <w:autoSpaceDN w:val="0"/>
        <w:adjustRightInd w:val="0"/>
        <w:jc w:val="center"/>
        <w:rPr>
          <w:rStyle w:val="aff1"/>
          <w:b w:val="0"/>
          <w:i w:val="0"/>
          <w:sz w:val="18"/>
          <w:szCs w:val="18"/>
          <w:lang w:val="ru-RU"/>
        </w:rPr>
      </w:pPr>
      <w:r w:rsidRPr="006002F4">
        <w:rPr>
          <w:rStyle w:val="aff1"/>
          <w:b w:val="0"/>
          <w:i w:val="0"/>
          <w:sz w:val="18"/>
          <w:szCs w:val="18"/>
          <w:lang w:val="ru-RU"/>
        </w:rPr>
        <w:t>Приложение № 2 к муниципальной программе</w:t>
      </w:r>
    </w:p>
    <w:p w:rsidR="006002F4" w:rsidRPr="006002F4" w:rsidRDefault="006002F4" w:rsidP="006002F4">
      <w:pPr>
        <w:autoSpaceDE w:val="0"/>
        <w:autoSpaceDN w:val="0"/>
        <w:adjustRightInd w:val="0"/>
        <w:jc w:val="center"/>
        <w:rPr>
          <w:sz w:val="18"/>
          <w:szCs w:val="18"/>
        </w:rPr>
      </w:pPr>
      <w:r w:rsidRPr="006002F4">
        <w:rPr>
          <w:sz w:val="18"/>
          <w:szCs w:val="18"/>
        </w:rPr>
        <w:t xml:space="preserve">Ресурсное обеспечение реализации муниципальной программы </w:t>
      </w:r>
      <w:r w:rsidRPr="006002F4">
        <w:rPr>
          <w:color w:val="000000"/>
          <w:sz w:val="18"/>
          <w:szCs w:val="18"/>
        </w:rPr>
        <w:t>Мошковского</w:t>
      </w:r>
      <w:r w:rsidRPr="006002F4">
        <w:rPr>
          <w:sz w:val="18"/>
          <w:szCs w:val="18"/>
        </w:rPr>
        <w:t xml:space="preserve"> сельсовета Бековского района Пензенской области «Развитие культуры </w:t>
      </w:r>
      <w:r w:rsidRPr="006002F4">
        <w:rPr>
          <w:color w:val="000000"/>
          <w:sz w:val="18"/>
          <w:szCs w:val="18"/>
        </w:rPr>
        <w:t>Мошковского</w:t>
      </w:r>
      <w:r w:rsidRPr="006002F4">
        <w:rPr>
          <w:sz w:val="18"/>
          <w:szCs w:val="18"/>
        </w:rPr>
        <w:t xml:space="preserve"> сельсовета Бековского района Пензенской области» за счет всех источников финансирования</w:t>
      </w:r>
    </w:p>
    <w:p w:rsidR="006002F4" w:rsidRPr="006002F4" w:rsidRDefault="006002F4" w:rsidP="006002F4">
      <w:pPr>
        <w:autoSpaceDE w:val="0"/>
        <w:autoSpaceDN w:val="0"/>
        <w:adjustRightInd w:val="0"/>
        <w:jc w:val="center"/>
        <w:rPr>
          <w:sz w:val="18"/>
          <w:szCs w:val="18"/>
        </w:rPr>
      </w:pPr>
    </w:p>
    <w:tbl>
      <w:tblPr>
        <w:tblW w:w="10297"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62"/>
        <w:gridCol w:w="1134"/>
        <w:gridCol w:w="1560"/>
        <w:gridCol w:w="2126"/>
        <w:gridCol w:w="835"/>
        <w:gridCol w:w="836"/>
        <w:gridCol w:w="836"/>
        <w:gridCol w:w="836"/>
        <w:gridCol w:w="836"/>
        <w:gridCol w:w="836"/>
      </w:tblGrid>
      <w:tr w:rsidR="006002F4" w:rsidRPr="006002F4" w:rsidTr="006002F4">
        <w:trPr>
          <w:trHeight w:val="289"/>
          <w:tblCellSpacing w:w="5" w:type="nil"/>
          <w:jc w:val="center"/>
        </w:trPr>
        <w:tc>
          <w:tcPr>
            <w:tcW w:w="462"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 п/п</w:t>
            </w:r>
          </w:p>
        </w:tc>
        <w:tc>
          <w:tcPr>
            <w:tcW w:w="1134"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Статус</w:t>
            </w:r>
          </w:p>
        </w:tc>
        <w:tc>
          <w:tcPr>
            <w:tcW w:w="1560"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Наименование муниципальной программы, подпрограммы, основных мероприятий</w:t>
            </w:r>
          </w:p>
        </w:tc>
        <w:tc>
          <w:tcPr>
            <w:tcW w:w="2126"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Источник финансирования</w:t>
            </w:r>
          </w:p>
        </w:tc>
        <w:tc>
          <w:tcPr>
            <w:tcW w:w="5015" w:type="dxa"/>
            <w:gridSpan w:val="6"/>
          </w:tcPr>
          <w:p w:rsidR="006002F4" w:rsidRPr="006002F4" w:rsidRDefault="006002F4" w:rsidP="006002F4">
            <w:pPr>
              <w:autoSpaceDE w:val="0"/>
              <w:autoSpaceDN w:val="0"/>
              <w:adjustRightInd w:val="0"/>
              <w:jc w:val="center"/>
              <w:rPr>
                <w:sz w:val="18"/>
                <w:szCs w:val="18"/>
              </w:rPr>
            </w:pPr>
            <w:r w:rsidRPr="006002F4">
              <w:rPr>
                <w:sz w:val="18"/>
                <w:szCs w:val="18"/>
              </w:rPr>
              <w:t>Оценка расходов, тыс. рублей</w:t>
            </w:r>
          </w:p>
        </w:tc>
      </w:tr>
      <w:tr w:rsidR="006002F4" w:rsidRPr="006002F4" w:rsidTr="006002F4">
        <w:trPr>
          <w:trHeight w:val="640"/>
          <w:tblCellSpacing w:w="5" w:type="nil"/>
          <w:jc w:val="center"/>
        </w:trPr>
        <w:tc>
          <w:tcPr>
            <w:tcW w:w="462" w:type="dxa"/>
            <w:vMerge/>
          </w:tcPr>
          <w:p w:rsidR="006002F4" w:rsidRPr="006002F4" w:rsidRDefault="006002F4" w:rsidP="006002F4">
            <w:pPr>
              <w:autoSpaceDE w:val="0"/>
              <w:autoSpaceDN w:val="0"/>
              <w:adjustRightInd w:val="0"/>
              <w:jc w:val="center"/>
              <w:rPr>
                <w:sz w:val="18"/>
                <w:szCs w:val="18"/>
              </w:rPr>
            </w:pPr>
          </w:p>
        </w:tc>
        <w:tc>
          <w:tcPr>
            <w:tcW w:w="1134" w:type="dxa"/>
            <w:vMerge/>
          </w:tcPr>
          <w:p w:rsidR="006002F4" w:rsidRPr="006002F4" w:rsidRDefault="006002F4" w:rsidP="006002F4">
            <w:pPr>
              <w:autoSpaceDE w:val="0"/>
              <w:autoSpaceDN w:val="0"/>
              <w:adjustRightInd w:val="0"/>
              <w:jc w:val="center"/>
              <w:rPr>
                <w:sz w:val="18"/>
                <w:szCs w:val="18"/>
              </w:rPr>
            </w:pPr>
          </w:p>
        </w:tc>
        <w:tc>
          <w:tcPr>
            <w:tcW w:w="1560" w:type="dxa"/>
            <w:vMerge/>
          </w:tcPr>
          <w:p w:rsidR="006002F4" w:rsidRPr="006002F4" w:rsidRDefault="006002F4" w:rsidP="006002F4">
            <w:pPr>
              <w:autoSpaceDE w:val="0"/>
              <w:autoSpaceDN w:val="0"/>
              <w:adjustRightInd w:val="0"/>
              <w:jc w:val="center"/>
              <w:rPr>
                <w:sz w:val="18"/>
                <w:szCs w:val="18"/>
              </w:rPr>
            </w:pPr>
          </w:p>
        </w:tc>
        <w:tc>
          <w:tcPr>
            <w:tcW w:w="2126" w:type="dxa"/>
            <w:vMerge/>
          </w:tcPr>
          <w:p w:rsidR="006002F4" w:rsidRPr="006002F4" w:rsidRDefault="006002F4" w:rsidP="006002F4">
            <w:pPr>
              <w:autoSpaceDE w:val="0"/>
              <w:autoSpaceDN w:val="0"/>
              <w:adjustRightInd w:val="0"/>
              <w:jc w:val="center"/>
              <w:rPr>
                <w:sz w:val="18"/>
                <w:szCs w:val="18"/>
              </w:rPr>
            </w:pPr>
          </w:p>
        </w:tc>
        <w:tc>
          <w:tcPr>
            <w:tcW w:w="835" w:type="dxa"/>
          </w:tcPr>
          <w:p w:rsidR="006002F4" w:rsidRPr="006002F4" w:rsidRDefault="006002F4" w:rsidP="006002F4">
            <w:pPr>
              <w:autoSpaceDE w:val="0"/>
              <w:autoSpaceDN w:val="0"/>
              <w:adjustRightInd w:val="0"/>
              <w:jc w:val="center"/>
              <w:rPr>
                <w:sz w:val="18"/>
                <w:szCs w:val="18"/>
              </w:rPr>
            </w:pPr>
            <w:r w:rsidRPr="006002F4">
              <w:rPr>
                <w:sz w:val="18"/>
                <w:szCs w:val="18"/>
              </w:rPr>
              <w:t>2019 год</w:t>
            </w:r>
          </w:p>
        </w:tc>
        <w:tc>
          <w:tcPr>
            <w:tcW w:w="836" w:type="dxa"/>
          </w:tcPr>
          <w:p w:rsidR="006002F4" w:rsidRPr="006002F4" w:rsidRDefault="006002F4" w:rsidP="006002F4">
            <w:pPr>
              <w:autoSpaceDE w:val="0"/>
              <w:autoSpaceDN w:val="0"/>
              <w:adjustRightInd w:val="0"/>
              <w:jc w:val="center"/>
              <w:rPr>
                <w:sz w:val="18"/>
                <w:szCs w:val="18"/>
              </w:rPr>
            </w:pPr>
            <w:r w:rsidRPr="006002F4">
              <w:rPr>
                <w:sz w:val="18"/>
                <w:szCs w:val="18"/>
              </w:rPr>
              <w:t>2020 год</w:t>
            </w:r>
          </w:p>
        </w:tc>
        <w:tc>
          <w:tcPr>
            <w:tcW w:w="836" w:type="dxa"/>
          </w:tcPr>
          <w:p w:rsidR="006002F4" w:rsidRPr="006002F4" w:rsidRDefault="006002F4" w:rsidP="006002F4">
            <w:pPr>
              <w:autoSpaceDE w:val="0"/>
              <w:autoSpaceDN w:val="0"/>
              <w:adjustRightInd w:val="0"/>
              <w:jc w:val="center"/>
              <w:rPr>
                <w:sz w:val="18"/>
                <w:szCs w:val="18"/>
              </w:rPr>
            </w:pPr>
            <w:r w:rsidRPr="006002F4">
              <w:rPr>
                <w:sz w:val="18"/>
                <w:szCs w:val="18"/>
              </w:rPr>
              <w:t>2021 год</w:t>
            </w:r>
          </w:p>
        </w:tc>
        <w:tc>
          <w:tcPr>
            <w:tcW w:w="836" w:type="dxa"/>
          </w:tcPr>
          <w:p w:rsidR="006002F4" w:rsidRPr="006002F4" w:rsidRDefault="006002F4" w:rsidP="006002F4">
            <w:pPr>
              <w:autoSpaceDE w:val="0"/>
              <w:autoSpaceDN w:val="0"/>
              <w:adjustRightInd w:val="0"/>
              <w:jc w:val="center"/>
              <w:rPr>
                <w:sz w:val="18"/>
                <w:szCs w:val="18"/>
              </w:rPr>
            </w:pPr>
            <w:r w:rsidRPr="006002F4">
              <w:rPr>
                <w:sz w:val="18"/>
                <w:szCs w:val="18"/>
              </w:rPr>
              <w:t>2022 год</w:t>
            </w:r>
          </w:p>
        </w:tc>
        <w:tc>
          <w:tcPr>
            <w:tcW w:w="836" w:type="dxa"/>
          </w:tcPr>
          <w:p w:rsidR="006002F4" w:rsidRPr="006002F4" w:rsidRDefault="006002F4" w:rsidP="006002F4">
            <w:pPr>
              <w:autoSpaceDE w:val="0"/>
              <w:autoSpaceDN w:val="0"/>
              <w:adjustRightInd w:val="0"/>
              <w:jc w:val="center"/>
              <w:rPr>
                <w:sz w:val="18"/>
                <w:szCs w:val="18"/>
              </w:rPr>
            </w:pPr>
            <w:r w:rsidRPr="006002F4">
              <w:rPr>
                <w:sz w:val="18"/>
                <w:szCs w:val="18"/>
              </w:rPr>
              <w:t xml:space="preserve">2023 год </w:t>
            </w:r>
          </w:p>
        </w:tc>
        <w:tc>
          <w:tcPr>
            <w:tcW w:w="836" w:type="dxa"/>
          </w:tcPr>
          <w:p w:rsidR="006002F4" w:rsidRPr="006002F4" w:rsidRDefault="006002F4" w:rsidP="006002F4">
            <w:pPr>
              <w:autoSpaceDE w:val="0"/>
              <w:autoSpaceDN w:val="0"/>
              <w:adjustRightInd w:val="0"/>
              <w:jc w:val="center"/>
              <w:rPr>
                <w:sz w:val="18"/>
                <w:szCs w:val="18"/>
              </w:rPr>
            </w:pPr>
            <w:r w:rsidRPr="006002F4">
              <w:rPr>
                <w:sz w:val="18"/>
                <w:szCs w:val="18"/>
              </w:rPr>
              <w:t>2024 год</w:t>
            </w:r>
          </w:p>
        </w:tc>
      </w:tr>
      <w:tr w:rsidR="006002F4" w:rsidRPr="006002F4" w:rsidTr="006002F4">
        <w:trPr>
          <w:trHeight w:val="215"/>
          <w:tblCellSpacing w:w="5" w:type="nil"/>
          <w:jc w:val="center"/>
        </w:trPr>
        <w:tc>
          <w:tcPr>
            <w:tcW w:w="462" w:type="dxa"/>
          </w:tcPr>
          <w:p w:rsidR="006002F4" w:rsidRPr="006002F4" w:rsidRDefault="006002F4" w:rsidP="006002F4">
            <w:pPr>
              <w:autoSpaceDE w:val="0"/>
              <w:autoSpaceDN w:val="0"/>
              <w:adjustRightInd w:val="0"/>
              <w:jc w:val="center"/>
              <w:rPr>
                <w:sz w:val="18"/>
                <w:szCs w:val="18"/>
              </w:rPr>
            </w:pPr>
            <w:r w:rsidRPr="006002F4">
              <w:rPr>
                <w:sz w:val="18"/>
                <w:szCs w:val="18"/>
              </w:rPr>
              <w:t>1</w:t>
            </w:r>
          </w:p>
        </w:tc>
        <w:tc>
          <w:tcPr>
            <w:tcW w:w="1134" w:type="dxa"/>
          </w:tcPr>
          <w:p w:rsidR="006002F4" w:rsidRPr="006002F4" w:rsidRDefault="006002F4" w:rsidP="006002F4">
            <w:pPr>
              <w:autoSpaceDE w:val="0"/>
              <w:autoSpaceDN w:val="0"/>
              <w:adjustRightInd w:val="0"/>
              <w:jc w:val="center"/>
              <w:rPr>
                <w:sz w:val="18"/>
                <w:szCs w:val="18"/>
              </w:rPr>
            </w:pPr>
            <w:r w:rsidRPr="006002F4">
              <w:rPr>
                <w:sz w:val="18"/>
                <w:szCs w:val="18"/>
              </w:rPr>
              <w:t>2</w:t>
            </w:r>
          </w:p>
        </w:tc>
        <w:tc>
          <w:tcPr>
            <w:tcW w:w="1560" w:type="dxa"/>
          </w:tcPr>
          <w:p w:rsidR="006002F4" w:rsidRPr="006002F4" w:rsidRDefault="006002F4" w:rsidP="006002F4">
            <w:pPr>
              <w:autoSpaceDE w:val="0"/>
              <w:autoSpaceDN w:val="0"/>
              <w:adjustRightInd w:val="0"/>
              <w:jc w:val="center"/>
              <w:rPr>
                <w:sz w:val="18"/>
                <w:szCs w:val="18"/>
              </w:rPr>
            </w:pPr>
            <w:r w:rsidRPr="006002F4">
              <w:rPr>
                <w:sz w:val="18"/>
                <w:szCs w:val="18"/>
              </w:rPr>
              <w:t>3</w:t>
            </w:r>
          </w:p>
        </w:tc>
        <w:tc>
          <w:tcPr>
            <w:tcW w:w="2126" w:type="dxa"/>
          </w:tcPr>
          <w:p w:rsidR="006002F4" w:rsidRPr="006002F4" w:rsidRDefault="006002F4" w:rsidP="006002F4">
            <w:pPr>
              <w:autoSpaceDE w:val="0"/>
              <w:autoSpaceDN w:val="0"/>
              <w:adjustRightInd w:val="0"/>
              <w:jc w:val="center"/>
              <w:rPr>
                <w:sz w:val="18"/>
                <w:szCs w:val="18"/>
              </w:rPr>
            </w:pPr>
            <w:r w:rsidRPr="006002F4">
              <w:rPr>
                <w:sz w:val="18"/>
                <w:szCs w:val="18"/>
              </w:rPr>
              <w:t>4</w:t>
            </w:r>
          </w:p>
        </w:tc>
        <w:tc>
          <w:tcPr>
            <w:tcW w:w="835" w:type="dxa"/>
          </w:tcPr>
          <w:p w:rsidR="006002F4" w:rsidRPr="006002F4" w:rsidRDefault="006002F4" w:rsidP="006002F4">
            <w:pPr>
              <w:autoSpaceDE w:val="0"/>
              <w:autoSpaceDN w:val="0"/>
              <w:adjustRightInd w:val="0"/>
              <w:jc w:val="center"/>
              <w:rPr>
                <w:sz w:val="18"/>
                <w:szCs w:val="18"/>
              </w:rPr>
            </w:pPr>
            <w:r w:rsidRPr="006002F4">
              <w:rPr>
                <w:sz w:val="18"/>
                <w:szCs w:val="18"/>
              </w:rPr>
              <w:t>5</w:t>
            </w:r>
          </w:p>
        </w:tc>
        <w:tc>
          <w:tcPr>
            <w:tcW w:w="836" w:type="dxa"/>
          </w:tcPr>
          <w:p w:rsidR="006002F4" w:rsidRPr="006002F4" w:rsidRDefault="006002F4" w:rsidP="006002F4">
            <w:pPr>
              <w:autoSpaceDE w:val="0"/>
              <w:autoSpaceDN w:val="0"/>
              <w:adjustRightInd w:val="0"/>
              <w:jc w:val="center"/>
              <w:rPr>
                <w:sz w:val="18"/>
                <w:szCs w:val="18"/>
              </w:rPr>
            </w:pPr>
            <w:r w:rsidRPr="006002F4">
              <w:rPr>
                <w:sz w:val="18"/>
                <w:szCs w:val="18"/>
              </w:rPr>
              <w:t>6</w:t>
            </w:r>
          </w:p>
        </w:tc>
        <w:tc>
          <w:tcPr>
            <w:tcW w:w="836" w:type="dxa"/>
          </w:tcPr>
          <w:p w:rsidR="006002F4" w:rsidRPr="006002F4" w:rsidRDefault="006002F4" w:rsidP="006002F4">
            <w:pPr>
              <w:autoSpaceDE w:val="0"/>
              <w:autoSpaceDN w:val="0"/>
              <w:adjustRightInd w:val="0"/>
              <w:jc w:val="center"/>
              <w:rPr>
                <w:sz w:val="18"/>
                <w:szCs w:val="18"/>
              </w:rPr>
            </w:pPr>
            <w:r w:rsidRPr="006002F4">
              <w:rPr>
                <w:sz w:val="18"/>
                <w:szCs w:val="18"/>
              </w:rPr>
              <w:t>7</w:t>
            </w:r>
          </w:p>
        </w:tc>
        <w:tc>
          <w:tcPr>
            <w:tcW w:w="836" w:type="dxa"/>
          </w:tcPr>
          <w:p w:rsidR="006002F4" w:rsidRPr="006002F4" w:rsidRDefault="006002F4" w:rsidP="006002F4">
            <w:pPr>
              <w:autoSpaceDE w:val="0"/>
              <w:autoSpaceDN w:val="0"/>
              <w:adjustRightInd w:val="0"/>
              <w:jc w:val="center"/>
              <w:rPr>
                <w:sz w:val="18"/>
                <w:szCs w:val="18"/>
              </w:rPr>
            </w:pPr>
            <w:r w:rsidRPr="006002F4">
              <w:rPr>
                <w:sz w:val="18"/>
                <w:szCs w:val="18"/>
              </w:rPr>
              <w:t>8</w:t>
            </w:r>
          </w:p>
        </w:tc>
        <w:tc>
          <w:tcPr>
            <w:tcW w:w="836" w:type="dxa"/>
          </w:tcPr>
          <w:p w:rsidR="006002F4" w:rsidRPr="006002F4" w:rsidRDefault="006002F4" w:rsidP="006002F4">
            <w:pPr>
              <w:autoSpaceDE w:val="0"/>
              <w:autoSpaceDN w:val="0"/>
              <w:adjustRightInd w:val="0"/>
              <w:jc w:val="center"/>
              <w:rPr>
                <w:sz w:val="18"/>
                <w:szCs w:val="18"/>
              </w:rPr>
            </w:pPr>
            <w:r w:rsidRPr="006002F4">
              <w:rPr>
                <w:sz w:val="18"/>
                <w:szCs w:val="18"/>
              </w:rPr>
              <w:t>9</w:t>
            </w:r>
          </w:p>
        </w:tc>
        <w:tc>
          <w:tcPr>
            <w:tcW w:w="836" w:type="dxa"/>
          </w:tcPr>
          <w:p w:rsidR="006002F4" w:rsidRPr="006002F4" w:rsidRDefault="006002F4" w:rsidP="006002F4">
            <w:pPr>
              <w:autoSpaceDE w:val="0"/>
              <w:autoSpaceDN w:val="0"/>
              <w:adjustRightInd w:val="0"/>
              <w:jc w:val="center"/>
              <w:rPr>
                <w:sz w:val="18"/>
                <w:szCs w:val="18"/>
              </w:rPr>
            </w:pPr>
            <w:r w:rsidRPr="006002F4">
              <w:rPr>
                <w:sz w:val="18"/>
                <w:szCs w:val="18"/>
              </w:rPr>
              <w:t>10</w:t>
            </w:r>
          </w:p>
        </w:tc>
      </w:tr>
      <w:tr w:rsidR="006002F4" w:rsidRPr="006002F4" w:rsidTr="006002F4">
        <w:trPr>
          <w:trHeight w:val="239"/>
          <w:tblCellSpacing w:w="5" w:type="nil"/>
          <w:jc w:val="center"/>
        </w:trPr>
        <w:tc>
          <w:tcPr>
            <w:tcW w:w="462" w:type="dxa"/>
            <w:vMerge w:val="restart"/>
          </w:tcPr>
          <w:p w:rsidR="006002F4" w:rsidRPr="006002F4" w:rsidRDefault="006002F4" w:rsidP="006002F4">
            <w:pPr>
              <w:autoSpaceDE w:val="0"/>
              <w:autoSpaceDN w:val="0"/>
              <w:adjustRightInd w:val="0"/>
              <w:jc w:val="center"/>
              <w:rPr>
                <w:sz w:val="18"/>
                <w:szCs w:val="18"/>
              </w:rPr>
            </w:pPr>
          </w:p>
        </w:tc>
        <w:tc>
          <w:tcPr>
            <w:tcW w:w="1134" w:type="dxa"/>
            <w:vMerge w:val="restart"/>
          </w:tcPr>
          <w:p w:rsidR="006002F4" w:rsidRPr="006002F4" w:rsidRDefault="006002F4" w:rsidP="006002F4">
            <w:pPr>
              <w:autoSpaceDE w:val="0"/>
              <w:autoSpaceDN w:val="0"/>
              <w:adjustRightInd w:val="0"/>
              <w:rPr>
                <w:sz w:val="18"/>
                <w:szCs w:val="18"/>
              </w:rPr>
            </w:pPr>
            <w:r w:rsidRPr="006002F4">
              <w:rPr>
                <w:sz w:val="18"/>
                <w:szCs w:val="18"/>
              </w:rPr>
              <w:t xml:space="preserve">Муниципальная программа </w:t>
            </w:r>
          </w:p>
        </w:tc>
        <w:tc>
          <w:tcPr>
            <w:tcW w:w="1560" w:type="dxa"/>
            <w:vMerge w:val="restart"/>
          </w:tcPr>
          <w:p w:rsidR="006002F4" w:rsidRPr="006002F4" w:rsidRDefault="006002F4" w:rsidP="006002F4">
            <w:pPr>
              <w:autoSpaceDE w:val="0"/>
              <w:autoSpaceDN w:val="0"/>
              <w:adjustRightInd w:val="0"/>
              <w:rPr>
                <w:sz w:val="18"/>
                <w:szCs w:val="18"/>
              </w:rPr>
            </w:pPr>
            <w:r w:rsidRPr="006002F4">
              <w:rPr>
                <w:sz w:val="18"/>
                <w:szCs w:val="18"/>
              </w:rPr>
              <w:t xml:space="preserve">Развитие культуры </w:t>
            </w:r>
            <w:r w:rsidRPr="006002F4">
              <w:rPr>
                <w:color w:val="000000"/>
                <w:sz w:val="18"/>
                <w:szCs w:val="18"/>
              </w:rPr>
              <w:t>Мошковского</w:t>
            </w:r>
            <w:r w:rsidRPr="006002F4">
              <w:rPr>
                <w:sz w:val="18"/>
                <w:szCs w:val="18"/>
              </w:rPr>
              <w:t xml:space="preserve"> сельсовета Бековского района Пензенской области</w:t>
            </w:r>
          </w:p>
        </w:tc>
        <w:tc>
          <w:tcPr>
            <w:tcW w:w="2126" w:type="dxa"/>
          </w:tcPr>
          <w:p w:rsidR="006002F4" w:rsidRPr="006002F4" w:rsidRDefault="006002F4" w:rsidP="006002F4">
            <w:pPr>
              <w:autoSpaceDE w:val="0"/>
              <w:autoSpaceDN w:val="0"/>
              <w:adjustRightInd w:val="0"/>
              <w:rPr>
                <w:sz w:val="18"/>
                <w:szCs w:val="18"/>
              </w:rPr>
            </w:pPr>
            <w:r w:rsidRPr="006002F4">
              <w:rPr>
                <w:sz w:val="18"/>
                <w:szCs w:val="18"/>
              </w:rPr>
              <w:t xml:space="preserve">всего </w:t>
            </w:r>
          </w:p>
        </w:tc>
        <w:tc>
          <w:tcPr>
            <w:tcW w:w="835" w:type="dxa"/>
          </w:tcPr>
          <w:p w:rsidR="006002F4" w:rsidRPr="006002F4" w:rsidRDefault="006002F4" w:rsidP="006002F4">
            <w:pPr>
              <w:jc w:val="center"/>
              <w:rPr>
                <w:color w:val="000000"/>
                <w:sz w:val="18"/>
                <w:szCs w:val="18"/>
              </w:rPr>
            </w:pPr>
            <w:r w:rsidRPr="006002F4">
              <w:rPr>
                <w:color w:val="000000"/>
                <w:sz w:val="18"/>
                <w:szCs w:val="18"/>
              </w:rPr>
              <w:t>584,138</w:t>
            </w:r>
          </w:p>
        </w:tc>
        <w:tc>
          <w:tcPr>
            <w:tcW w:w="836" w:type="dxa"/>
          </w:tcPr>
          <w:p w:rsidR="006002F4" w:rsidRPr="006002F4" w:rsidRDefault="006002F4" w:rsidP="006002F4">
            <w:pPr>
              <w:jc w:val="center"/>
              <w:rPr>
                <w:color w:val="000000"/>
                <w:sz w:val="18"/>
                <w:szCs w:val="18"/>
              </w:rPr>
            </w:pPr>
            <w:r w:rsidRPr="006002F4">
              <w:rPr>
                <w:color w:val="000000"/>
                <w:sz w:val="18"/>
                <w:szCs w:val="18"/>
              </w:rPr>
              <w:t>640,347</w:t>
            </w:r>
          </w:p>
        </w:tc>
        <w:tc>
          <w:tcPr>
            <w:tcW w:w="836" w:type="dxa"/>
          </w:tcPr>
          <w:p w:rsidR="006002F4" w:rsidRPr="006002F4" w:rsidRDefault="006002F4" w:rsidP="006002F4">
            <w:pPr>
              <w:jc w:val="center"/>
              <w:rPr>
                <w:color w:val="000000"/>
                <w:sz w:val="18"/>
                <w:szCs w:val="18"/>
              </w:rPr>
            </w:pPr>
            <w:r w:rsidRPr="006002F4">
              <w:rPr>
                <w:color w:val="000000"/>
                <w:sz w:val="18"/>
                <w:szCs w:val="18"/>
              </w:rPr>
              <w:t>556,839</w:t>
            </w:r>
          </w:p>
        </w:tc>
        <w:tc>
          <w:tcPr>
            <w:tcW w:w="836" w:type="dxa"/>
          </w:tcPr>
          <w:p w:rsidR="006002F4" w:rsidRPr="006002F4" w:rsidRDefault="006002F4" w:rsidP="006002F4">
            <w:pPr>
              <w:jc w:val="center"/>
              <w:rPr>
                <w:color w:val="000000"/>
                <w:sz w:val="18"/>
                <w:szCs w:val="18"/>
              </w:rPr>
            </w:pPr>
            <w:r w:rsidRPr="006002F4">
              <w:rPr>
                <w:color w:val="000000"/>
                <w:sz w:val="18"/>
                <w:szCs w:val="18"/>
              </w:rPr>
              <w:t>583,635</w:t>
            </w:r>
          </w:p>
        </w:tc>
        <w:tc>
          <w:tcPr>
            <w:tcW w:w="836" w:type="dxa"/>
          </w:tcPr>
          <w:p w:rsidR="006002F4" w:rsidRPr="006002F4" w:rsidRDefault="006002F4" w:rsidP="006002F4">
            <w:pPr>
              <w:jc w:val="center"/>
              <w:rPr>
                <w:color w:val="000000"/>
                <w:sz w:val="18"/>
                <w:szCs w:val="18"/>
              </w:rPr>
            </w:pPr>
            <w:r w:rsidRPr="006002F4">
              <w:rPr>
                <w:color w:val="000000"/>
                <w:sz w:val="18"/>
                <w:szCs w:val="18"/>
              </w:rPr>
              <w:t>583,635</w:t>
            </w:r>
          </w:p>
        </w:tc>
        <w:tc>
          <w:tcPr>
            <w:tcW w:w="836" w:type="dxa"/>
          </w:tcPr>
          <w:p w:rsidR="006002F4" w:rsidRPr="006002F4" w:rsidRDefault="006002F4" w:rsidP="006002F4">
            <w:pPr>
              <w:jc w:val="center"/>
              <w:rPr>
                <w:color w:val="000000"/>
                <w:sz w:val="18"/>
                <w:szCs w:val="18"/>
              </w:rPr>
            </w:pPr>
            <w:r w:rsidRPr="006002F4">
              <w:rPr>
                <w:color w:val="000000"/>
                <w:sz w:val="18"/>
                <w:szCs w:val="18"/>
              </w:rPr>
              <w:t>583,635</w:t>
            </w:r>
          </w:p>
        </w:tc>
      </w:tr>
      <w:tr w:rsidR="006002F4" w:rsidRPr="006002F4" w:rsidTr="006002F4">
        <w:trPr>
          <w:trHeight w:val="480"/>
          <w:tblCellSpacing w:w="5" w:type="nil"/>
          <w:jc w:val="center"/>
        </w:trPr>
        <w:tc>
          <w:tcPr>
            <w:tcW w:w="462" w:type="dxa"/>
            <w:vMerge/>
          </w:tcPr>
          <w:p w:rsidR="006002F4" w:rsidRPr="006002F4" w:rsidRDefault="006002F4" w:rsidP="006002F4">
            <w:pPr>
              <w:autoSpaceDE w:val="0"/>
              <w:autoSpaceDN w:val="0"/>
              <w:adjustRightInd w:val="0"/>
              <w:jc w:val="center"/>
              <w:rPr>
                <w:sz w:val="18"/>
                <w:szCs w:val="18"/>
              </w:rPr>
            </w:pPr>
          </w:p>
        </w:tc>
        <w:tc>
          <w:tcPr>
            <w:tcW w:w="1134" w:type="dxa"/>
            <w:vMerge/>
          </w:tcPr>
          <w:p w:rsidR="006002F4" w:rsidRPr="006002F4" w:rsidRDefault="006002F4" w:rsidP="006002F4">
            <w:pPr>
              <w:autoSpaceDE w:val="0"/>
              <w:autoSpaceDN w:val="0"/>
              <w:adjustRightInd w:val="0"/>
              <w:jc w:val="center"/>
              <w:rPr>
                <w:sz w:val="18"/>
                <w:szCs w:val="18"/>
              </w:rPr>
            </w:pPr>
          </w:p>
        </w:tc>
        <w:tc>
          <w:tcPr>
            <w:tcW w:w="1560" w:type="dxa"/>
            <w:vMerge/>
          </w:tcPr>
          <w:p w:rsidR="006002F4" w:rsidRPr="006002F4" w:rsidRDefault="006002F4" w:rsidP="006002F4">
            <w:pPr>
              <w:autoSpaceDE w:val="0"/>
              <w:autoSpaceDN w:val="0"/>
              <w:adjustRightInd w:val="0"/>
              <w:jc w:val="center"/>
              <w:rPr>
                <w:sz w:val="18"/>
                <w:szCs w:val="18"/>
              </w:rPr>
            </w:pPr>
          </w:p>
        </w:tc>
        <w:tc>
          <w:tcPr>
            <w:tcW w:w="2126" w:type="dxa"/>
          </w:tcPr>
          <w:p w:rsidR="006002F4" w:rsidRPr="006002F4" w:rsidRDefault="006002F4" w:rsidP="006002F4">
            <w:pPr>
              <w:autoSpaceDE w:val="0"/>
              <w:autoSpaceDN w:val="0"/>
              <w:adjustRightInd w:val="0"/>
              <w:rPr>
                <w:sz w:val="18"/>
                <w:szCs w:val="18"/>
              </w:rPr>
            </w:pPr>
            <w:r w:rsidRPr="006002F4">
              <w:rPr>
                <w:sz w:val="18"/>
                <w:szCs w:val="18"/>
              </w:rPr>
              <w:t xml:space="preserve">бюджет </w:t>
            </w:r>
            <w:r w:rsidRPr="006002F4">
              <w:rPr>
                <w:color w:val="000000"/>
                <w:sz w:val="18"/>
                <w:szCs w:val="18"/>
              </w:rPr>
              <w:t>Мошковского</w:t>
            </w:r>
            <w:r w:rsidRPr="006002F4">
              <w:rPr>
                <w:sz w:val="18"/>
                <w:szCs w:val="18"/>
              </w:rPr>
              <w:t xml:space="preserve"> сельсовета Бековского района Пензенской области </w:t>
            </w:r>
          </w:p>
        </w:tc>
        <w:tc>
          <w:tcPr>
            <w:tcW w:w="835" w:type="dxa"/>
          </w:tcPr>
          <w:p w:rsidR="006002F4" w:rsidRPr="006002F4" w:rsidRDefault="006002F4" w:rsidP="006002F4">
            <w:pPr>
              <w:jc w:val="center"/>
              <w:rPr>
                <w:color w:val="000000"/>
                <w:sz w:val="18"/>
                <w:szCs w:val="18"/>
              </w:rPr>
            </w:pPr>
            <w:r w:rsidRPr="006002F4">
              <w:rPr>
                <w:color w:val="000000"/>
                <w:sz w:val="18"/>
                <w:szCs w:val="18"/>
              </w:rPr>
              <w:t>584,138</w:t>
            </w:r>
          </w:p>
        </w:tc>
        <w:tc>
          <w:tcPr>
            <w:tcW w:w="836" w:type="dxa"/>
          </w:tcPr>
          <w:p w:rsidR="006002F4" w:rsidRPr="006002F4" w:rsidRDefault="006002F4" w:rsidP="006002F4">
            <w:pPr>
              <w:jc w:val="center"/>
              <w:rPr>
                <w:color w:val="000000"/>
                <w:sz w:val="18"/>
                <w:szCs w:val="18"/>
              </w:rPr>
            </w:pPr>
            <w:r w:rsidRPr="006002F4">
              <w:rPr>
                <w:color w:val="000000"/>
                <w:sz w:val="18"/>
                <w:szCs w:val="18"/>
              </w:rPr>
              <w:t>640,347</w:t>
            </w:r>
          </w:p>
        </w:tc>
        <w:tc>
          <w:tcPr>
            <w:tcW w:w="836" w:type="dxa"/>
          </w:tcPr>
          <w:p w:rsidR="006002F4" w:rsidRPr="006002F4" w:rsidRDefault="006002F4" w:rsidP="006002F4">
            <w:pPr>
              <w:jc w:val="center"/>
              <w:rPr>
                <w:color w:val="000000"/>
                <w:sz w:val="18"/>
                <w:szCs w:val="18"/>
              </w:rPr>
            </w:pPr>
            <w:r w:rsidRPr="006002F4">
              <w:rPr>
                <w:color w:val="000000"/>
                <w:sz w:val="18"/>
                <w:szCs w:val="18"/>
              </w:rPr>
              <w:t>556,839</w:t>
            </w:r>
          </w:p>
        </w:tc>
        <w:tc>
          <w:tcPr>
            <w:tcW w:w="836" w:type="dxa"/>
          </w:tcPr>
          <w:p w:rsidR="006002F4" w:rsidRPr="006002F4" w:rsidRDefault="006002F4" w:rsidP="006002F4">
            <w:pPr>
              <w:jc w:val="center"/>
              <w:rPr>
                <w:color w:val="000000"/>
                <w:sz w:val="18"/>
                <w:szCs w:val="18"/>
              </w:rPr>
            </w:pPr>
            <w:r w:rsidRPr="006002F4">
              <w:rPr>
                <w:color w:val="000000"/>
                <w:sz w:val="18"/>
                <w:szCs w:val="18"/>
              </w:rPr>
              <w:t>583,635</w:t>
            </w:r>
          </w:p>
        </w:tc>
        <w:tc>
          <w:tcPr>
            <w:tcW w:w="836" w:type="dxa"/>
          </w:tcPr>
          <w:p w:rsidR="006002F4" w:rsidRPr="006002F4" w:rsidRDefault="006002F4" w:rsidP="006002F4">
            <w:pPr>
              <w:jc w:val="center"/>
              <w:rPr>
                <w:color w:val="000000"/>
                <w:sz w:val="18"/>
                <w:szCs w:val="18"/>
              </w:rPr>
            </w:pPr>
            <w:r w:rsidRPr="006002F4">
              <w:rPr>
                <w:color w:val="000000"/>
                <w:sz w:val="18"/>
                <w:szCs w:val="18"/>
              </w:rPr>
              <w:t>583,635</w:t>
            </w:r>
          </w:p>
        </w:tc>
        <w:tc>
          <w:tcPr>
            <w:tcW w:w="836" w:type="dxa"/>
          </w:tcPr>
          <w:p w:rsidR="006002F4" w:rsidRPr="006002F4" w:rsidRDefault="006002F4" w:rsidP="006002F4">
            <w:pPr>
              <w:jc w:val="center"/>
              <w:rPr>
                <w:color w:val="000000"/>
                <w:sz w:val="18"/>
                <w:szCs w:val="18"/>
              </w:rPr>
            </w:pPr>
            <w:r w:rsidRPr="006002F4">
              <w:rPr>
                <w:color w:val="000000"/>
                <w:sz w:val="18"/>
                <w:szCs w:val="18"/>
              </w:rPr>
              <w:t>583,635</w:t>
            </w:r>
          </w:p>
        </w:tc>
      </w:tr>
      <w:tr w:rsidR="006002F4" w:rsidRPr="006002F4" w:rsidTr="006002F4">
        <w:trPr>
          <w:trHeight w:val="341"/>
          <w:tblCellSpacing w:w="5" w:type="nil"/>
          <w:jc w:val="center"/>
        </w:trPr>
        <w:tc>
          <w:tcPr>
            <w:tcW w:w="462" w:type="dxa"/>
            <w:vMerge/>
          </w:tcPr>
          <w:p w:rsidR="006002F4" w:rsidRPr="006002F4" w:rsidRDefault="006002F4" w:rsidP="006002F4">
            <w:pPr>
              <w:autoSpaceDE w:val="0"/>
              <w:autoSpaceDN w:val="0"/>
              <w:adjustRightInd w:val="0"/>
              <w:jc w:val="center"/>
              <w:rPr>
                <w:sz w:val="18"/>
                <w:szCs w:val="18"/>
              </w:rPr>
            </w:pPr>
          </w:p>
        </w:tc>
        <w:tc>
          <w:tcPr>
            <w:tcW w:w="1134" w:type="dxa"/>
            <w:vMerge/>
          </w:tcPr>
          <w:p w:rsidR="006002F4" w:rsidRPr="006002F4" w:rsidRDefault="006002F4" w:rsidP="006002F4">
            <w:pPr>
              <w:autoSpaceDE w:val="0"/>
              <w:autoSpaceDN w:val="0"/>
              <w:adjustRightInd w:val="0"/>
              <w:jc w:val="center"/>
              <w:rPr>
                <w:sz w:val="18"/>
                <w:szCs w:val="18"/>
              </w:rPr>
            </w:pPr>
          </w:p>
        </w:tc>
        <w:tc>
          <w:tcPr>
            <w:tcW w:w="1560" w:type="dxa"/>
            <w:vMerge/>
          </w:tcPr>
          <w:p w:rsidR="006002F4" w:rsidRPr="006002F4" w:rsidRDefault="006002F4" w:rsidP="006002F4">
            <w:pPr>
              <w:autoSpaceDE w:val="0"/>
              <w:autoSpaceDN w:val="0"/>
              <w:adjustRightInd w:val="0"/>
              <w:jc w:val="center"/>
              <w:rPr>
                <w:sz w:val="18"/>
                <w:szCs w:val="18"/>
              </w:rPr>
            </w:pPr>
          </w:p>
        </w:tc>
        <w:tc>
          <w:tcPr>
            <w:tcW w:w="2126" w:type="dxa"/>
          </w:tcPr>
          <w:p w:rsidR="006002F4" w:rsidRPr="006002F4" w:rsidRDefault="006002F4" w:rsidP="006002F4">
            <w:pPr>
              <w:autoSpaceDE w:val="0"/>
              <w:autoSpaceDN w:val="0"/>
              <w:adjustRightInd w:val="0"/>
              <w:rPr>
                <w:sz w:val="18"/>
                <w:szCs w:val="18"/>
              </w:rPr>
            </w:pPr>
            <w:r w:rsidRPr="006002F4">
              <w:rPr>
                <w:sz w:val="18"/>
                <w:szCs w:val="18"/>
              </w:rPr>
              <w:t>бюджет Пензенской области</w:t>
            </w:r>
          </w:p>
        </w:tc>
        <w:tc>
          <w:tcPr>
            <w:tcW w:w="835"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r>
      <w:tr w:rsidR="006002F4" w:rsidRPr="006002F4" w:rsidTr="006002F4">
        <w:trPr>
          <w:trHeight w:val="206"/>
          <w:tblCellSpacing w:w="5" w:type="nil"/>
          <w:jc w:val="center"/>
        </w:trPr>
        <w:tc>
          <w:tcPr>
            <w:tcW w:w="462" w:type="dxa"/>
            <w:vMerge/>
          </w:tcPr>
          <w:p w:rsidR="006002F4" w:rsidRPr="006002F4" w:rsidRDefault="006002F4" w:rsidP="006002F4">
            <w:pPr>
              <w:autoSpaceDE w:val="0"/>
              <w:autoSpaceDN w:val="0"/>
              <w:adjustRightInd w:val="0"/>
              <w:jc w:val="center"/>
              <w:rPr>
                <w:sz w:val="18"/>
                <w:szCs w:val="18"/>
              </w:rPr>
            </w:pPr>
          </w:p>
        </w:tc>
        <w:tc>
          <w:tcPr>
            <w:tcW w:w="1134" w:type="dxa"/>
            <w:vMerge/>
          </w:tcPr>
          <w:p w:rsidR="006002F4" w:rsidRPr="006002F4" w:rsidRDefault="006002F4" w:rsidP="006002F4">
            <w:pPr>
              <w:autoSpaceDE w:val="0"/>
              <w:autoSpaceDN w:val="0"/>
              <w:adjustRightInd w:val="0"/>
              <w:jc w:val="center"/>
              <w:rPr>
                <w:sz w:val="18"/>
                <w:szCs w:val="18"/>
              </w:rPr>
            </w:pPr>
          </w:p>
        </w:tc>
        <w:tc>
          <w:tcPr>
            <w:tcW w:w="1560" w:type="dxa"/>
            <w:vMerge/>
          </w:tcPr>
          <w:p w:rsidR="006002F4" w:rsidRPr="006002F4" w:rsidRDefault="006002F4" w:rsidP="006002F4">
            <w:pPr>
              <w:autoSpaceDE w:val="0"/>
              <w:autoSpaceDN w:val="0"/>
              <w:adjustRightInd w:val="0"/>
              <w:jc w:val="center"/>
              <w:rPr>
                <w:sz w:val="18"/>
                <w:szCs w:val="18"/>
              </w:rPr>
            </w:pPr>
          </w:p>
        </w:tc>
        <w:tc>
          <w:tcPr>
            <w:tcW w:w="2126" w:type="dxa"/>
          </w:tcPr>
          <w:p w:rsidR="006002F4" w:rsidRPr="006002F4" w:rsidRDefault="006002F4" w:rsidP="006002F4">
            <w:pPr>
              <w:autoSpaceDE w:val="0"/>
              <w:autoSpaceDN w:val="0"/>
              <w:adjustRightInd w:val="0"/>
              <w:rPr>
                <w:sz w:val="18"/>
                <w:szCs w:val="18"/>
              </w:rPr>
            </w:pPr>
            <w:r w:rsidRPr="006002F4">
              <w:rPr>
                <w:sz w:val="18"/>
                <w:szCs w:val="18"/>
              </w:rPr>
              <w:t>федеральный бюджет</w:t>
            </w:r>
          </w:p>
        </w:tc>
        <w:tc>
          <w:tcPr>
            <w:tcW w:w="835"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r>
      <w:tr w:rsidR="006002F4" w:rsidRPr="006002F4" w:rsidTr="006002F4">
        <w:trPr>
          <w:tblCellSpacing w:w="5" w:type="nil"/>
          <w:jc w:val="center"/>
        </w:trPr>
        <w:tc>
          <w:tcPr>
            <w:tcW w:w="462" w:type="dxa"/>
            <w:vMerge/>
          </w:tcPr>
          <w:p w:rsidR="006002F4" w:rsidRPr="006002F4" w:rsidRDefault="006002F4" w:rsidP="006002F4">
            <w:pPr>
              <w:autoSpaceDE w:val="0"/>
              <w:autoSpaceDN w:val="0"/>
              <w:adjustRightInd w:val="0"/>
              <w:jc w:val="center"/>
              <w:rPr>
                <w:sz w:val="18"/>
                <w:szCs w:val="18"/>
              </w:rPr>
            </w:pPr>
          </w:p>
        </w:tc>
        <w:tc>
          <w:tcPr>
            <w:tcW w:w="1134" w:type="dxa"/>
            <w:vMerge/>
          </w:tcPr>
          <w:p w:rsidR="006002F4" w:rsidRPr="006002F4" w:rsidRDefault="006002F4" w:rsidP="006002F4">
            <w:pPr>
              <w:autoSpaceDE w:val="0"/>
              <w:autoSpaceDN w:val="0"/>
              <w:adjustRightInd w:val="0"/>
              <w:jc w:val="center"/>
              <w:rPr>
                <w:sz w:val="18"/>
                <w:szCs w:val="18"/>
              </w:rPr>
            </w:pPr>
          </w:p>
        </w:tc>
        <w:tc>
          <w:tcPr>
            <w:tcW w:w="1560" w:type="dxa"/>
            <w:vMerge/>
          </w:tcPr>
          <w:p w:rsidR="006002F4" w:rsidRPr="006002F4" w:rsidRDefault="006002F4" w:rsidP="006002F4">
            <w:pPr>
              <w:autoSpaceDE w:val="0"/>
              <w:autoSpaceDN w:val="0"/>
              <w:adjustRightInd w:val="0"/>
              <w:jc w:val="center"/>
              <w:rPr>
                <w:sz w:val="18"/>
                <w:szCs w:val="18"/>
              </w:rPr>
            </w:pPr>
          </w:p>
        </w:tc>
        <w:tc>
          <w:tcPr>
            <w:tcW w:w="2126" w:type="dxa"/>
          </w:tcPr>
          <w:p w:rsidR="006002F4" w:rsidRPr="006002F4" w:rsidRDefault="006002F4" w:rsidP="006002F4">
            <w:pPr>
              <w:autoSpaceDE w:val="0"/>
              <w:autoSpaceDN w:val="0"/>
              <w:adjustRightInd w:val="0"/>
              <w:rPr>
                <w:sz w:val="18"/>
                <w:szCs w:val="18"/>
              </w:rPr>
            </w:pPr>
            <w:r w:rsidRPr="006002F4">
              <w:rPr>
                <w:sz w:val="18"/>
                <w:szCs w:val="18"/>
              </w:rPr>
              <w:t>внебюджетные источники</w:t>
            </w:r>
          </w:p>
        </w:tc>
        <w:tc>
          <w:tcPr>
            <w:tcW w:w="835"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c>
          <w:tcPr>
            <w:tcW w:w="836" w:type="dxa"/>
          </w:tcPr>
          <w:p w:rsidR="006002F4" w:rsidRPr="006002F4" w:rsidRDefault="006002F4" w:rsidP="006002F4">
            <w:pPr>
              <w:autoSpaceDE w:val="0"/>
              <w:autoSpaceDN w:val="0"/>
              <w:adjustRightInd w:val="0"/>
              <w:jc w:val="center"/>
              <w:rPr>
                <w:sz w:val="18"/>
                <w:szCs w:val="18"/>
              </w:rPr>
            </w:pPr>
          </w:p>
        </w:tc>
      </w:tr>
    </w:tbl>
    <w:p w:rsidR="006002F4" w:rsidRPr="006002F4" w:rsidRDefault="006002F4" w:rsidP="006002F4">
      <w:pPr>
        <w:autoSpaceDE w:val="0"/>
        <w:autoSpaceDN w:val="0"/>
        <w:adjustRightInd w:val="0"/>
        <w:rPr>
          <w:sz w:val="18"/>
          <w:szCs w:val="18"/>
        </w:rPr>
      </w:pPr>
      <w:r w:rsidRPr="006002F4">
        <w:rPr>
          <w:sz w:val="18"/>
          <w:szCs w:val="18"/>
        </w:rPr>
        <w:t xml:space="preserve"> </w:t>
      </w:r>
    </w:p>
    <w:p w:rsidR="006002F4" w:rsidRPr="006002F4" w:rsidRDefault="006002F4" w:rsidP="006002F4">
      <w:pPr>
        <w:ind w:left="425" w:right="-31"/>
        <w:jc w:val="center"/>
        <w:rPr>
          <w:sz w:val="18"/>
          <w:szCs w:val="18"/>
        </w:rPr>
      </w:pPr>
      <w:r w:rsidRPr="006002F4">
        <w:rPr>
          <w:sz w:val="18"/>
          <w:szCs w:val="18"/>
        </w:rPr>
        <w:t>Приложение № 2</w:t>
      </w:r>
      <w:r>
        <w:rPr>
          <w:sz w:val="18"/>
          <w:szCs w:val="18"/>
        </w:rPr>
        <w:t xml:space="preserve"> </w:t>
      </w:r>
      <w:r w:rsidRPr="006002F4">
        <w:rPr>
          <w:sz w:val="18"/>
          <w:szCs w:val="18"/>
        </w:rPr>
        <w:t>к постановлению администрации</w:t>
      </w:r>
      <w:r>
        <w:rPr>
          <w:sz w:val="18"/>
          <w:szCs w:val="18"/>
        </w:rPr>
        <w:t xml:space="preserve"> </w:t>
      </w:r>
      <w:r w:rsidRPr="006002F4">
        <w:rPr>
          <w:sz w:val="18"/>
          <w:szCs w:val="18"/>
        </w:rPr>
        <w:t>Мошковского сельсовета</w:t>
      </w:r>
      <w:r>
        <w:rPr>
          <w:sz w:val="18"/>
          <w:szCs w:val="18"/>
        </w:rPr>
        <w:t xml:space="preserve"> </w:t>
      </w:r>
      <w:r w:rsidRPr="006002F4">
        <w:rPr>
          <w:sz w:val="18"/>
          <w:szCs w:val="18"/>
        </w:rPr>
        <w:t>от 20.02.2020 № 12</w:t>
      </w:r>
    </w:p>
    <w:p w:rsidR="006002F4" w:rsidRPr="00F90C93" w:rsidRDefault="006002F4" w:rsidP="006002F4">
      <w:pPr>
        <w:autoSpaceDE w:val="0"/>
        <w:autoSpaceDN w:val="0"/>
        <w:adjustRightInd w:val="0"/>
        <w:jc w:val="center"/>
        <w:rPr>
          <w:rStyle w:val="aff1"/>
          <w:b w:val="0"/>
          <w:i w:val="0"/>
          <w:sz w:val="18"/>
          <w:szCs w:val="18"/>
          <w:lang w:val="ru-RU"/>
        </w:rPr>
      </w:pPr>
      <w:r w:rsidRPr="00F90C93">
        <w:rPr>
          <w:rStyle w:val="aff1"/>
          <w:b w:val="0"/>
          <w:i w:val="0"/>
          <w:sz w:val="18"/>
          <w:szCs w:val="18"/>
          <w:lang w:val="ru-RU"/>
        </w:rPr>
        <w:t>Приложение № 3 к муниципальной программе</w:t>
      </w:r>
    </w:p>
    <w:p w:rsidR="006002F4" w:rsidRPr="006002F4" w:rsidRDefault="006002F4" w:rsidP="006002F4">
      <w:pPr>
        <w:autoSpaceDE w:val="0"/>
        <w:autoSpaceDN w:val="0"/>
        <w:adjustRightInd w:val="0"/>
        <w:jc w:val="center"/>
        <w:rPr>
          <w:sz w:val="18"/>
          <w:szCs w:val="18"/>
        </w:rPr>
      </w:pPr>
      <w:r w:rsidRPr="006002F4">
        <w:rPr>
          <w:sz w:val="18"/>
          <w:szCs w:val="18"/>
        </w:rPr>
        <w:t xml:space="preserve">Ресурсное обеспечение реализации муниципальной программы </w:t>
      </w:r>
      <w:r w:rsidRPr="006002F4">
        <w:rPr>
          <w:color w:val="000000"/>
          <w:sz w:val="18"/>
          <w:szCs w:val="18"/>
        </w:rPr>
        <w:t>Мошковского</w:t>
      </w:r>
      <w:r w:rsidRPr="006002F4">
        <w:rPr>
          <w:sz w:val="18"/>
          <w:szCs w:val="18"/>
        </w:rPr>
        <w:t xml:space="preserve"> сельсовета Бековского района Пензенской области «Развитие культуры </w:t>
      </w:r>
      <w:r w:rsidRPr="006002F4">
        <w:rPr>
          <w:color w:val="000000"/>
          <w:sz w:val="18"/>
          <w:szCs w:val="18"/>
        </w:rPr>
        <w:t>Мошковского</w:t>
      </w:r>
      <w:r w:rsidRPr="006002F4">
        <w:rPr>
          <w:sz w:val="18"/>
          <w:szCs w:val="18"/>
        </w:rPr>
        <w:t xml:space="preserve"> сельсовета Бековского района Пензенской области» за счет средств бюджета </w:t>
      </w:r>
      <w:r w:rsidRPr="006002F4">
        <w:rPr>
          <w:color w:val="000000"/>
          <w:sz w:val="18"/>
          <w:szCs w:val="18"/>
        </w:rPr>
        <w:t>Мошковского</w:t>
      </w:r>
      <w:r w:rsidRPr="006002F4">
        <w:rPr>
          <w:sz w:val="18"/>
          <w:szCs w:val="18"/>
        </w:rPr>
        <w:t xml:space="preserve"> сельсовета Бековского района Пензенской области</w:t>
      </w:r>
    </w:p>
    <w:tbl>
      <w:tblPr>
        <w:tblpPr w:leftFromText="180" w:rightFromText="180" w:vertAnchor="text" w:horzAnchor="margin" w:tblpXSpec="center" w:tblpY="212"/>
        <w:tblW w:w="10412"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59"/>
        <w:gridCol w:w="708"/>
        <w:gridCol w:w="993"/>
        <w:gridCol w:w="992"/>
        <w:gridCol w:w="567"/>
        <w:gridCol w:w="448"/>
        <w:gridCol w:w="459"/>
        <w:gridCol w:w="641"/>
        <w:gridCol w:w="425"/>
        <w:gridCol w:w="803"/>
        <w:gridCol w:w="803"/>
        <w:gridCol w:w="804"/>
        <w:gridCol w:w="803"/>
        <w:gridCol w:w="803"/>
        <w:gridCol w:w="804"/>
      </w:tblGrid>
      <w:tr w:rsidR="006002F4" w:rsidRPr="006002F4" w:rsidTr="00AB12BE">
        <w:trPr>
          <w:tblCellSpacing w:w="5" w:type="nil"/>
        </w:trPr>
        <w:tc>
          <w:tcPr>
            <w:tcW w:w="359"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 п/п</w:t>
            </w:r>
          </w:p>
        </w:tc>
        <w:tc>
          <w:tcPr>
            <w:tcW w:w="708"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Статус</w:t>
            </w:r>
          </w:p>
        </w:tc>
        <w:tc>
          <w:tcPr>
            <w:tcW w:w="993"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Наименование муниципальной программы, подпрограммы, основных мероприят</w:t>
            </w:r>
            <w:r w:rsidRPr="006002F4">
              <w:rPr>
                <w:sz w:val="18"/>
                <w:szCs w:val="18"/>
              </w:rPr>
              <w:lastRenderedPageBreak/>
              <w:t>ий</w:t>
            </w:r>
          </w:p>
        </w:tc>
        <w:tc>
          <w:tcPr>
            <w:tcW w:w="992"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lastRenderedPageBreak/>
              <w:t>Ответственный исполнитель, соисполнитель подпрограммы, основных мероприят</w:t>
            </w:r>
            <w:r w:rsidRPr="006002F4">
              <w:rPr>
                <w:sz w:val="18"/>
                <w:szCs w:val="18"/>
              </w:rPr>
              <w:lastRenderedPageBreak/>
              <w:t>ий</w:t>
            </w:r>
          </w:p>
        </w:tc>
        <w:tc>
          <w:tcPr>
            <w:tcW w:w="2540" w:type="dxa"/>
            <w:gridSpan w:val="5"/>
          </w:tcPr>
          <w:p w:rsidR="006002F4" w:rsidRPr="006002F4" w:rsidRDefault="006002F4" w:rsidP="006002F4">
            <w:pPr>
              <w:autoSpaceDE w:val="0"/>
              <w:autoSpaceDN w:val="0"/>
              <w:adjustRightInd w:val="0"/>
              <w:jc w:val="center"/>
              <w:rPr>
                <w:sz w:val="18"/>
                <w:szCs w:val="18"/>
              </w:rPr>
            </w:pPr>
            <w:r w:rsidRPr="006002F4">
              <w:rPr>
                <w:sz w:val="18"/>
                <w:szCs w:val="18"/>
              </w:rPr>
              <w:lastRenderedPageBreak/>
              <w:t>Код классификации расходов бюджета</w:t>
            </w:r>
          </w:p>
        </w:tc>
        <w:tc>
          <w:tcPr>
            <w:tcW w:w="4820" w:type="dxa"/>
            <w:gridSpan w:val="6"/>
          </w:tcPr>
          <w:p w:rsidR="006002F4" w:rsidRPr="006002F4" w:rsidRDefault="006002F4" w:rsidP="006002F4">
            <w:pPr>
              <w:jc w:val="center"/>
              <w:rPr>
                <w:sz w:val="18"/>
                <w:szCs w:val="18"/>
              </w:rPr>
            </w:pPr>
            <w:r w:rsidRPr="006002F4">
              <w:rPr>
                <w:color w:val="000000"/>
                <w:sz w:val="18"/>
                <w:szCs w:val="18"/>
              </w:rPr>
              <w:t>Расходы бюджета Мошковского</w:t>
            </w:r>
            <w:r w:rsidRPr="006002F4">
              <w:rPr>
                <w:sz w:val="18"/>
                <w:szCs w:val="18"/>
              </w:rPr>
              <w:t xml:space="preserve"> </w:t>
            </w:r>
            <w:r w:rsidRPr="006002F4">
              <w:rPr>
                <w:color w:val="000000"/>
                <w:sz w:val="18"/>
                <w:szCs w:val="18"/>
              </w:rPr>
              <w:t>сельсовета Бековского района Пензенской области</w:t>
            </w:r>
            <w:r w:rsidRPr="006002F4">
              <w:rPr>
                <w:sz w:val="18"/>
                <w:szCs w:val="18"/>
              </w:rPr>
              <w:t xml:space="preserve">/Источники финансирования дефицита бюджета </w:t>
            </w:r>
            <w:r w:rsidRPr="006002F4">
              <w:rPr>
                <w:color w:val="000000"/>
                <w:sz w:val="18"/>
                <w:szCs w:val="18"/>
              </w:rPr>
              <w:t>Мошковского</w:t>
            </w:r>
            <w:r w:rsidRPr="006002F4">
              <w:rPr>
                <w:sz w:val="18"/>
                <w:szCs w:val="18"/>
              </w:rPr>
              <w:t xml:space="preserve"> </w:t>
            </w:r>
            <w:r w:rsidRPr="006002F4">
              <w:rPr>
                <w:color w:val="000000"/>
                <w:sz w:val="18"/>
                <w:szCs w:val="18"/>
              </w:rPr>
              <w:t>сельсовета Бековского района Пензенской области, тыс. рублей</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tcPr>
          <w:p w:rsidR="006002F4" w:rsidRPr="006002F4" w:rsidRDefault="006002F4" w:rsidP="006002F4">
            <w:pPr>
              <w:autoSpaceDE w:val="0"/>
              <w:autoSpaceDN w:val="0"/>
              <w:adjustRightInd w:val="0"/>
              <w:jc w:val="center"/>
              <w:rPr>
                <w:sz w:val="18"/>
                <w:szCs w:val="18"/>
              </w:rPr>
            </w:pPr>
          </w:p>
        </w:tc>
        <w:tc>
          <w:tcPr>
            <w:tcW w:w="567" w:type="dxa"/>
          </w:tcPr>
          <w:p w:rsidR="006002F4" w:rsidRPr="006002F4" w:rsidRDefault="006002F4" w:rsidP="006002F4">
            <w:pPr>
              <w:jc w:val="center"/>
              <w:rPr>
                <w:color w:val="000000"/>
                <w:spacing w:val="-8"/>
                <w:sz w:val="18"/>
                <w:szCs w:val="18"/>
              </w:rPr>
            </w:pPr>
            <w:r w:rsidRPr="006002F4">
              <w:rPr>
                <w:sz w:val="18"/>
                <w:szCs w:val="18"/>
              </w:rPr>
              <w:t xml:space="preserve">Главный распорядитель  </w:t>
            </w:r>
            <w:r w:rsidRPr="006002F4">
              <w:rPr>
                <w:sz w:val="18"/>
                <w:szCs w:val="18"/>
              </w:rPr>
              <w:lastRenderedPageBreak/>
              <w:t>бюджетных средств</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lastRenderedPageBreak/>
              <w:t>Раздел</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Подраздел</w:t>
            </w:r>
          </w:p>
        </w:tc>
        <w:tc>
          <w:tcPr>
            <w:tcW w:w="641" w:type="dxa"/>
          </w:tcPr>
          <w:p w:rsidR="006002F4" w:rsidRPr="006002F4" w:rsidRDefault="006002F4" w:rsidP="006002F4">
            <w:pPr>
              <w:autoSpaceDE w:val="0"/>
              <w:autoSpaceDN w:val="0"/>
              <w:adjustRightInd w:val="0"/>
              <w:jc w:val="center"/>
              <w:rPr>
                <w:sz w:val="18"/>
                <w:szCs w:val="18"/>
              </w:rPr>
            </w:pPr>
            <w:r w:rsidRPr="006002F4">
              <w:rPr>
                <w:sz w:val="18"/>
                <w:szCs w:val="18"/>
              </w:rPr>
              <w:t>Целевая статья</w:t>
            </w:r>
          </w:p>
        </w:tc>
        <w:tc>
          <w:tcPr>
            <w:tcW w:w="425" w:type="dxa"/>
          </w:tcPr>
          <w:p w:rsidR="006002F4" w:rsidRPr="006002F4" w:rsidRDefault="006002F4" w:rsidP="006002F4">
            <w:pPr>
              <w:jc w:val="center"/>
              <w:rPr>
                <w:color w:val="000000"/>
                <w:sz w:val="18"/>
                <w:szCs w:val="18"/>
              </w:rPr>
            </w:pPr>
            <w:r w:rsidRPr="006002F4">
              <w:rPr>
                <w:sz w:val="18"/>
                <w:szCs w:val="18"/>
              </w:rPr>
              <w:t>Вид расходов</w:t>
            </w:r>
          </w:p>
        </w:tc>
        <w:tc>
          <w:tcPr>
            <w:tcW w:w="803"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2019 год</w:t>
            </w:r>
          </w:p>
        </w:tc>
        <w:tc>
          <w:tcPr>
            <w:tcW w:w="803"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2020 год</w:t>
            </w:r>
          </w:p>
        </w:tc>
        <w:tc>
          <w:tcPr>
            <w:tcW w:w="804"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2021 год</w:t>
            </w:r>
          </w:p>
        </w:tc>
        <w:tc>
          <w:tcPr>
            <w:tcW w:w="803"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2022 год</w:t>
            </w:r>
          </w:p>
        </w:tc>
        <w:tc>
          <w:tcPr>
            <w:tcW w:w="803"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2023 год</w:t>
            </w:r>
          </w:p>
        </w:tc>
        <w:tc>
          <w:tcPr>
            <w:tcW w:w="804"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2024 год</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tcPr>
          <w:p w:rsidR="006002F4" w:rsidRPr="006002F4" w:rsidRDefault="006002F4" w:rsidP="006002F4">
            <w:pPr>
              <w:autoSpaceDE w:val="0"/>
              <w:autoSpaceDN w:val="0"/>
              <w:adjustRightInd w:val="0"/>
              <w:jc w:val="center"/>
              <w:rPr>
                <w:sz w:val="18"/>
                <w:szCs w:val="18"/>
              </w:rPr>
            </w:pPr>
          </w:p>
        </w:tc>
        <w:tc>
          <w:tcPr>
            <w:tcW w:w="2540" w:type="dxa"/>
            <w:gridSpan w:val="5"/>
          </w:tcPr>
          <w:p w:rsidR="006002F4" w:rsidRPr="006002F4" w:rsidRDefault="006002F4" w:rsidP="006002F4">
            <w:pPr>
              <w:tabs>
                <w:tab w:val="left" w:pos="780"/>
              </w:tabs>
              <w:jc w:val="center"/>
              <w:rPr>
                <w:sz w:val="18"/>
                <w:szCs w:val="18"/>
              </w:rPr>
            </w:pPr>
            <w:r w:rsidRPr="006002F4">
              <w:rPr>
                <w:sz w:val="18"/>
                <w:szCs w:val="18"/>
              </w:rPr>
              <w:t>Код классификации источников финансирования дефицита бюджета</w:t>
            </w:r>
          </w:p>
        </w:tc>
        <w:tc>
          <w:tcPr>
            <w:tcW w:w="803" w:type="dxa"/>
            <w:vMerge/>
          </w:tcPr>
          <w:p w:rsidR="006002F4" w:rsidRPr="006002F4" w:rsidRDefault="006002F4" w:rsidP="006002F4">
            <w:pPr>
              <w:autoSpaceDE w:val="0"/>
              <w:autoSpaceDN w:val="0"/>
              <w:adjustRightInd w:val="0"/>
              <w:jc w:val="center"/>
              <w:rPr>
                <w:sz w:val="18"/>
                <w:szCs w:val="18"/>
              </w:rPr>
            </w:pPr>
          </w:p>
        </w:tc>
        <w:tc>
          <w:tcPr>
            <w:tcW w:w="803" w:type="dxa"/>
            <w:vMerge/>
          </w:tcPr>
          <w:p w:rsidR="006002F4" w:rsidRPr="006002F4" w:rsidRDefault="006002F4" w:rsidP="006002F4">
            <w:pPr>
              <w:autoSpaceDE w:val="0"/>
              <w:autoSpaceDN w:val="0"/>
              <w:adjustRightInd w:val="0"/>
              <w:jc w:val="center"/>
              <w:rPr>
                <w:sz w:val="18"/>
                <w:szCs w:val="18"/>
              </w:rPr>
            </w:pPr>
          </w:p>
        </w:tc>
        <w:tc>
          <w:tcPr>
            <w:tcW w:w="804" w:type="dxa"/>
            <w:vMerge/>
          </w:tcPr>
          <w:p w:rsidR="006002F4" w:rsidRPr="006002F4" w:rsidRDefault="006002F4" w:rsidP="006002F4">
            <w:pPr>
              <w:autoSpaceDE w:val="0"/>
              <w:autoSpaceDN w:val="0"/>
              <w:adjustRightInd w:val="0"/>
              <w:jc w:val="center"/>
              <w:rPr>
                <w:sz w:val="18"/>
                <w:szCs w:val="18"/>
              </w:rPr>
            </w:pPr>
          </w:p>
        </w:tc>
        <w:tc>
          <w:tcPr>
            <w:tcW w:w="803" w:type="dxa"/>
            <w:vMerge/>
          </w:tcPr>
          <w:p w:rsidR="006002F4" w:rsidRPr="006002F4" w:rsidRDefault="006002F4" w:rsidP="006002F4">
            <w:pPr>
              <w:autoSpaceDE w:val="0"/>
              <w:autoSpaceDN w:val="0"/>
              <w:adjustRightInd w:val="0"/>
              <w:jc w:val="center"/>
              <w:rPr>
                <w:sz w:val="18"/>
                <w:szCs w:val="18"/>
              </w:rPr>
            </w:pPr>
          </w:p>
        </w:tc>
        <w:tc>
          <w:tcPr>
            <w:tcW w:w="803" w:type="dxa"/>
            <w:vMerge/>
          </w:tcPr>
          <w:p w:rsidR="006002F4" w:rsidRPr="006002F4" w:rsidRDefault="006002F4" w:rsidP="006002F4">
            <w:pPr>
              <w:autoSpaceDE w:val="0"/>
              <w:autoSpaceDN w:val="0"/>
              <w:adjustRightInd w:val="0"/>
              <w:jc w:val="center"/>
              <w:rPr>
                <w:sz w:val="18"/>
                <w:szCs w:val="18"/>
              </w:rPr>
            </w:pPr>
          </w:p>
        </w:tc>
        <w:tc>
          <w:tcPr>
            <w:tcW w:w="804" w:type="dxa"/>
            <w:vMerge/>
          </w:tcPr>
          <w:p w:rsidR="006002F4" w:rsidRPr="006002F4" w:rsidRDefault="006002F4" w:rsidP="006002F4">
            <w:pPr>
              <w:autoSpaceDE w:val="0"/>
              <w:autoSpaceDN w:val="0"/>
              <w:adjustRightInd w:val="0"/>
              <w:jc w:val="center"/>
              <w:rPr>
                <w:sz w:val="18"/>
                <w:szCs w:val="18"/>
              </w:rPr>
            </w:pPr>
          </w:p>
        </w:tc>
      </w:tr>
      <w:tr w:rsidR="006002F4" w:rsidRPr="006002F4" w:rsidTr="00AB12BE">
        <w:trPr>
          <w:tblCellSpacing w:w="5" w:type="nil"/>
        </w:trPr>
        <w:tc>
          <w:tcPr>
            <w:tcW w:w="359" w:type="dxa"/>
          </w:tcPr>
          <w:p w:rsidR="006002F4" w:rsidRPr="006002F4" w:rsidRDefault="006002F4" w:rsidP="006002F4">
            <w:pPr>
              <w:autoSpaceDE w:val="0"/>
              <w:autoSpaceDN w:val="0"/>
              <w:adjustRightInd w:val="0"/>
              <w:jc w:val="center"/>
              <w:rPr>
                <w:sz w:val="18"/>
                <w:szCs w:val="18"/>
              </w:rPr>
            </w:pPr>
            <w:r w:rsidRPr="006002F4">
              <w:rPr>
                <w:sz w:val="18"/>
                <w:szCs w:val="18"/>
              </w:rPr>
              <w:t>1</w:t>
            </w:r>
          </w:p>
        </w:tc>
        <w:tc>
          <w:tcPr>
            <w:tcW w:w="708" w:type="dxa"/>
          </w:tcPr>
          <w:p w:rsidR="006002F4" w:rsidRPr="006002F4" w:rsidRDefault="006002F4" w:rsidP="006002F4">
            <w:pPr>
              <w:autoSpaceDE w:val="0"/>
              <w:autoSpaceDN w:val="0"/>
              <w:adjustRightInd w:val="0"/>
              <w:jc w:val="center"/>
              <w:rPr>
                <w:sz w:val="18"/>
                <w:szCs w:val="18"/>
              </w:rPr>
            </w:pPr>
            <w:r w:rsidRPr="006002F4">
              <w:rPr>
                <w:sz w:val="18"/>
                <w:szCs w:val="18"/>
              </w:rPr>
              <w:t>2</w:t>
            </w:r>
          </w:p>
        </w:tc>
        <w:tc>
          <w:tcPr>
            <w:tcW w:w="993" w:type="dxa"/>
          </w:tcPr>
          <w:p w:rsidR="006002F4" w:rsidRPr="006002F4" w:rsidRDefault="006002F4" w:rsidP="006002F4">
            <w:pPr>
              <w:autoSpaceDE w:val="0"/>
              <w:autoSpaceDN w:val="0"/>
              <w:adjustRightInd w:val="0"/>
              <w:jc w:val="center"/>
              <w:rPr>
                <w:sz w:val="18"/>
                <w:szCs w:val="18"/>
              </w:rPr>
            </w:pPr>
            <w:r w:rsidRPr="006002F4">
              <w:rPr>
                <w:sz w:val="18"/>
                <w:szCs w:val="18"/>
              </w:rPr>
              <w:t>3</w:t>
            </w:r>
          </w:p>
        </w:tc>
        <w:tc>
          <w:tcPr>
            <w:tcW w:w="992" w:type="dxa"/>
          </w:tcPr>
          <w:p w:rsidR="006002F4" w:rsidRPr="006002F4" w:rsidRDefault="006002F4" w:rsidP="006002F4">
            <w:pPr>
              <w:autoSpaceDE w:val="0"/>
              <w:autoSpaceDN w:val="0"/>
              <w:adjustRightInd w:val="0"/>
              <w:jc w:val="center"/>
              <w:rPr>
                <w:sz w:val="18"/>
                <w:szCs w:val="18"/>
              </w:rPr>
            </w:pPr>
            <w:r w:rsidRPr="006002F4">
              <w:rPr>
                <w:sz w:val="18"/>
                <w:szCs w:val="18"/>
              </w:rPr>
              <w:t>4</w:t>
            </w: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5</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6</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7</w:t>
            </w:r>
          </w:p>
        </w:tc>
        <w:tc>
          <w:tcPr>
            <w:tcW w:w="641" w:type="dxa"/>
          </w:tcPr>
          <w:p w:rsidR="006002F4" w:rsidRPr="006002F4" w:rsidRDefault="006002F4" w:rsidP="006002F4">
            <w:pPr>
              <w:autoSpaceDE w:val="0"/>
              <w:autoSpaceDN w:val="0"/>
              <w:adjustRightInd w:val="0"/>
              <w:jc w:val="center"/>
              <w:rPr>
                <w:sz w:val="18"/>
                <w:szCs w:val="18"/>
              </w:rPr>
            </w:pPr>
            <w:r w:rsidRPr="006002F4">
              <w:rPr>
                <w:sz w:val="18"/>
                <w:szCs w:val="18"/>
              </w:rPr>
              <w:t>8</w:t>
            </w:r>
          </w:p>
        </w:tc>
        <w:tc>
          <w:tcPr>
            <w:tcW w:w="425" w:type="dxa"/>
          </w:tcPr>
          <w:p w:rsidR="006002F4" w:rsidRPr="006002F4" w:rsidRDefault="006002F4" w:rsidP="006002F4">
            <w:pPr>
              <w:autoSpaceDE w:val="0"/>
              <w:autoSpaceDN w:val="0"/>
              <w:adjustRightInd w:val="0"/>
              <w:jc w:val="center"/>
              <w:rPr>
                <w:sz w:val="18"/>
                <w:szCs w:val="18"/>
              </w:rPr>
            </w:pPr>
            <w:r w:rsidRPr="006002F4">
              <w:rPr>
                <w:sz w:val="18"/>
                <w:szCs w:val="18"/>
              </w:rPr>
              <w:t>9</w:t>
            </w:r>
          </w:p>
        </w:tc>
        <w:tc>
          <w:tcPr>
            <w:tcW w:w="803" w:type="dxa"/>
          </w:tcPr>
          <w:p w:rsidR="006002F4" w:rsidRPr="006002F4" w:rsidRDefault="006002F4" w:rsidP="006002F4">
            <w:pPr>
              <w:autoSpaceDE w:val="0"/>
              <w:autoSpaceDN w:val="0"/>
              <w:adjustRightInd w:val="0"/>
              <w:jc w:val="center"/>
              <w:rPr>
                <w:sz w:val="18"/>
                <w:szCs w:val="18"/>
              </w:rPr>
            </w:pPr>
            <w:r w:rsidRPr="006002F4">
              <w:rPr>
                <w:sz w:val="18"/>
                <w:szCs w:val="18"/>
              </w:rPr>
              <w:t>10</w:t>
            </w:r>
          </w:p>
        </w:tc>
        <w:tc>
          <w:tcPr>
            <w:tcW w:w="803" w:type="dxa"/>
          </w:tcPr>
          <w:p w:rsidR="006002F4" w:rsidRPr="006002F4" w:rsidRDefault="006002F4" w:rsidP="006002F4">
            <w:pPr>
              <w:autoSpaceDE w:val="0"/>
              <w:autoSpaceDN w:val="0"/>
              <w:adjustRightInd w:val="0"/>
              <w:jc w:val="center"/>
              <w:rPr>
                <w:sz w:val="18"/>
                <w:szCs w:val="18"/>
              </w:rPr>
            </w:pPr>
            <w:r w:rsidRPr="006002F4">
              <w:rPr>
                <w:sz w:val="18"/>
                <w:szCs w:val="18"/>
              </w:rPr>
              <w:t>11</w:t>
            </w:r>
          </w:p>
        </w:tc>
        <w:tc>
          <w:tcPr>
            <w:tcW w:w="804" w:type="dxa"/>
          </w:tcPr>
          <w:p w:rsidR="006002F4" w:rsidRPr="006002F4" w:rsidRDefault="006002F4" w:rsidP="006002F4">
            <w:pPr>
              <w:autoSpaceDE w:val="0"/>
              <w:autoSpaceDN w:val="0"/>
              <w:adjustRightInd w:val="0"/>
              <w:jc w:val="center"/>
              <w:rPr>
                <w:sz w:val="18"/>
                <w:szCs w:val="18"/>
              </w:rPr>
            </w:pPr>
            <w:r w:rsidRPr="006002F4">
              <w:rPr>
                <w:sz w:val="18"/>
                <w:szCs w:val="18"/>
              </w:rPr>
              <w:t>12</w:t>
            </w:r>
          </w:p>
        </w:tc>
        <w:tc>
          <w:tcPr>
            <w:tcW w:w="803" w:type="dxa"/>
          </w:tcPr>
          <w:p w:rsidR="006002F4" w:rsidRPr="006002F4" w:rsidRDefault="006002F4" w:rsidP="006002F4">
            <w:pPr>
              <w:autoSpaceDE w:val="0"/>
              <w:autoSpaceDN w:val="0"/>
              <w:adjustRightInd w:val="0"/>
              <w:jc w:val="center"/>
              <w:rPr>
                <w:sz w:val="18"/>
                <w:szCs w:val="18"/>
              </w:rPr>
            </w:pPr>
            <w:r w:rsidRPr="006002F4">
              <w:rPr>
                <w:sz w:val="18"/>
                <w:szCs w:val="18"/>
              </w:rPr>
              <w:t>13</w:t>
            </w:r>
          </w:p>
        </w:tc>
        <w:tc>
          <w:tcPr>
            <w:tcW w:w="803" w:type="dxa"/>
          </w:tcPr>
          <w:p w:rsidR="006002F4" w:rsidRPr="006002F4" w:rsidRDefault="006002F4" w:rsidP="006002F4">
            <w:pPr>
              <w:autoSpaceDE w:val="0"/>
              <w:autoSpaceDN w:val="0"/>
              <w:adjustRightInd w:val="0"/>
              <w:jc w:val="center"/>
              <w:rPr>
                <w:sz w:val="18"/>
                <w:szCs w:val="18"/>
              </w:rPr>
            </w:pPr>
            <w:r w:rsidRPr="006002F4">
              <w:rPr>
                <w:sz w:val="18"/>
                <w:szCs w:val="18"/>
              </w:rPr>
              <w:t>14</w:t>
            </w:r>
          </w:p>
        </w:tc>
        <w:tc>
          <w:tcPr>
            <w:tcW w:w="804" w:type="dxa"/>
          </w:tcPr>
          <w:p w:rsidR="006002F4" w:rsidRPr="006002F4" w:rsidRDefault="006002F4" w:rsidP="006002F4">
            <w:pPr>
              <w:autoSpaceDE w:val="0"/>
              <w:autoSpaceDN w:val="0"/>
              <w:adjustRightInd w:val="0"/>
              <w:jc w:val="center"/>
              <w:rPr>
                <w:sz w:val="18"/>
                <w:szCs w:val="18"/>
              </w:rPr>
            </w:pPr>
            <w:r w:rsidRPr="006002F4">
              <w:rPr>
                <w:sz w:val="18"/>
                <w:szCs w:val="18"/>
              </w:rPr>
              <w:t>15</w:t>
            </w:r>
          </w:p>
        </w:tc>
      </w:tr>
      <w:tr w:rsidR="006002F4" w:rsidRPr="006002F4" w:rsidTr="00AB12BE">
        <w:trPr>
          <w:tblCellSpacing w:w="5" w:type="nil"/>
        </w:trPr>
        <w:tc>
          <w:tcPr>
            <w:tcW w:w="359"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1.</w:t>
            </w:r>
          </w:p>
        </w:tc>
        <w:tc>
          <w:tcPr>
            <w:tcW w:w="708" w:type="dxa"/>
            <w:vMerge w:val="restart"/>
          </w:tcPr>
          <w:p w:rsidR="006002F4" w:rsidRPr="006002F4" w:rsidRDefault="006002F4" w:rsidP="006002F4">
            <w:pPr>
              <w:autoSpaceDE w:val="0"/>
              <w:autoSpaceDN w:val="0"/>
              <w:adjustRightInd w:val="0"/>
              <w:rPr>
                <w:sz w:val="18"/>
                <w:szCs w:val="18"/>
              </w:rPr>
            </w:pPr>
            <w:r w:rsidRPr="006002F4">
              <w:rPr>
                <w:sz w:val="18"/>
                <w:szCs w:val="18"/>
              </w:rPr>
              <w:t xml:space="preserve">Муниципальная программа </w:t>
            </w:r>
          </w:p>
        </w:tc>
        <w:tc>
          <w:tcPr>
            <w:tcW w:w="993" w:type="dxa"/>
            <w:vMerge w:val="restart"/>
          </w:tcPr>
          <w:p w:rsidR="006002F4" w:rsidRPr="006002F4" w:rsidRDefault="006002F4" w:rsidP="006002F4">
            <w:pPr>
              <w:autoSpaceDE w:val="0"/>
              <w:autoSpaceDN w:val="0"/>
              <w:adjustRightInd w:val="0"/>
              <w:rPr>
                <w:sz w:val="18"/>
                <w:szCs w:val="18"/>
              </w:rPr>
            </w:pPr>
            <w:r w:rsidRPr="006002F4">
              <w:rPr>
                <w:sz w:val="18"/>
                <w:szCs w:val="18"/>
              </w:rPr>
              <w:t xml:space="preserve">Развитие культуры </w:t>
            </w:r>
            <w:r w:rsidRPr="006002F4">
              <w:rPr>
                <w:color w:val="000000"/>
                <w:sz w:val="18"/>
                <w:szCs w:val="18"/>
              </w:rPr>
              <w:t xml:space="preserve"> Мошковского</w:t>
            </w:r>
            <w:r w:rsidRPr="006002F4">
              <w:rPr>
                <w:sz w:val="18"/>
                <w:szCs w:val="18"/>
              </w:rPr>
              <w:t xml:space="preserve">  сельсовета Бековского района Пензенской области на 2019-2024 годы</w:t>
            </w:r>
          </w:p>
        </w:tc>
        <w:tc>
          <w:tcPr>
            <w:tcW w:w="992" w:type="dxa"/>
          </w:tcPr>
          <w:p w:rsidR="006002F4" w:rsidRPr="006002F4" w:rsidRDefault="006002F4" w:rsidP="006002F4">
            <w:pPr>
              <w:autoSpaceDE w:val="0"/>
              <w:autoSpaceDN w:val="0"/>
              <w:adjustRightInd w:val="0"/>
              <w:rPr>
                <w:sz w:val="18"/>
                <w:szCs w:val="18"/>
              </w:rPr>
            </w:pPr>
            <w:r w:rsidRPr="006002F4">
              <w:rPr>
                <w:sz w:val="18"/>
                <w:szCs w:val="18"/>
              </w:rPr>
              <w:t xml:space="preserve">всего </w:t>
            </w: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p>
        </w:tc>
        <w:tc>
          <w:tcPr>
            <w:tcW w:w="425" w:type="dxa"/>
          </w:tcPr>
          <w:p w:rsidR="006002F4" w:rsidRPr="006002F4" w:rsidRDefault="006002F4" w:rsidP="006002F4">
            <w:pPr>
              <w:autoSpaceDE w:val="0"/>
              <w:autoSpaceDN w:val="0"/>
              <w:adjustRightInd w:val="0"/>
              <w:jc w:val="center"/>
              <w:rPr>
                <w:sz w:val="18"/>
                <w:szCs w:val="18"/>
              </w:rPr>
            </w:pPr>
          </w:p>
        </w:tc>
        <w:tc>
          <w:tcPr>
            <w:tcW w:w="803" w:type="dxa"/>
          </w:tcPr>
          <w:p w:rsidR="006002F4" w:rsidRPr="006002F4" w:rsidRDefault="006002F4" w:rsidP="006002F4">
            <w:pPr>
              <w:jc w:val="center"/>
              <w:rPr>
                <w:color w:val="000000"/>
                <w:sz w:val="18"/>
                <w:szCs w:val="18"/>
              </w:rPr>
            </w:pPr>
            <w:r w:rsidRPr="006002F4">
              <w:rPr>
                <w:color w:val="000000"/>
                <w:sz w:val="18"/>
                <w:szCs w:val="18"/>
              </w:rPr>
              <w:t>584,138</w:t>
            </w:r>
          </w:p>
        </w:tc>
        <w:tc>
          <w:tcPr>
            <w:tcW w:w="803" w:type="dxa"/>
          </w:tcPr>
          <w:p w:rsidR="006002F4" w:rsidRPr="006002F4" w:rsidRDefault="006002F4" w:rsidP="006002F4">
            <w:pPr>
              <w:jc w:val="center"/>
              <w:rPr>
                <w:color w:val="000000"/>
                <w:sz w:val="18"/>
                <w:szCs w:val="18"/>
              </w:rPr>
            </w:pPr>
            <w:r w:rsidRPr="006002F4">
              <w:rPr>
                <w:color w:val="000000"/>
                <w:sz w:val="18"/>
                <w:szCs w:val="18"/>
              </w:rPr>
              <w:t>640,347</w:t>
            </w:r>
          </w:p>
        </w:tc>
        <w:tc>
          <w:tcPr>
            <w:tcW w:w="804" w:type="dxa"/>
          </w:tcPr>
          <w:p w:rsidR="006002F4" w:rsidRPr="006002F4" w:rsidRDefault="006002F4" w:rsidP="006002F4">
            <w:pPr>
              <w:jc w:val="center"/>
              <w:rPr>
                <w:color w:val="000000"/>
                <w:sz w:val="18"/>
                <w:szCs w:val="18"/>
              </w:rPr>
            </w:pPr>
            <w:r w:rsidRPr="006002F4">
              <w:rPr>
                <w:color w:val="000000"/>
                <w:sz w:val="18"/>
                <w:szCs w:val="18"/>
              </w:rPr>
              <w:t>556,839</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4" w:type="dxa"/>
          </w:tcPr>
          <w:p w:rsidR="006002F4" w:rsidRPr="006002F4" w:rsidRDefault="006002F4" w:rsidP="006002F4">
            <w:pPr>
              <w:jc w:val="center"/>
              <w:rPr>
                <w:color w:val="000000"/>
                <w:sz w:val="18"/>
                <w:szCs w:val="18"/>
              </w:rPr>
            </w:pPr>
            <w:r w:rsidRPr="006002F4">
              <w:rPr>
                <w:color w:val="000000"/>
                <w:sz w:val="18"/>
                <w:szCs w:val="18"/>
              </w:rPr>
              <w:t>583,635</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val="restart"/>
          </w:tcPr>
          <w:p w:rsidR="006002F4" w:rsidRPr="006002F4" w:rsidRDefault="006002F4" w:rsidP="006002F4">
            <w:pPr>
              <w:autoSpaceDE w:val="0"/>
              <w:autoSpaceDN w:val="0"/>
              <w:adjustRightInd w:val="0"/>
              <w:rPr>
                <w:sz w:val="18"/>
                <w:szCs w:val="18"/>
              </w:rPr>
            </w:pPr>
            <w:r w:rsidRPr="006002F4">
              <w:rPr>
                <w:sz w:val="18"/>
                <w:szCs w:val="18"/>
              </w:rPr>
              <w:t xml:space="preserve">Администрация </w:t>
            </w:r>
            <w:r w:rsidRPr="006002F4">
              <w:rPr>
                <w:color w:val="000000"/>
                <w:sz w:val="18"/>
                <w:szCs w:val="18"/>
              </w:rPr>
              <w:t xml:space="preserve"> Мошковского</w:t>
            </w:r>
            <w:r w:rsidRPr="006002F4">
              <w:rPr>
                <w:sz w:val="18"/>
                <w:szCs w:val="18"/>
              </w:rPr>
              <w:t xml:space="preserve"> сельсовета Бековского района Пензенской области </w:t>
            </w: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p>
        </w:tc>
        <w:tc>
          <w:tcPr>
            <w:tcW w:w="425" w:type="dxa"/>
          </w:tcPr>
          <w:p w:rsidR="006002F4" w:rsidRPr="006002F4" w:rsidRDefault="006002F4" w:rsidP="006002F4">
            <w:pPr>
              <w:autoSpaceDE w:val="0"/>
              <w:autoSpaceDN w:val="0"/>
              <w:adjustRightInd w:val="0"/>
              <w:jc w:val="center"/>
              <w:rPr>
                <w:sz w:val="18"/>
                <w:szCs w:val="18"/>
              </w:rPr>
            </w:pPr>
          </w:p>
        </w:tc>
        <w:tc>
          <w:tcPr>
            <w:tcW w:w="803" w:type="dxa"/>
          </w:tcPr>
          <w:p w:rsidR="006002F4" w:rsidRPr="006002F4" w:rsidRDefault="006002F4" w:rsidP="006002F4">
            <w:pPr>
              <w:jc w:val="center"/>
              <w:rPr>
                <w:color w:val="000000"/>
                <w:sz w:val="18"/>
                <w:szCs w:val="18"/>
              </w:rPr>
            </w:pPr>
            <w:r w:rsidRPr="006002F4">
              <w:rPr>
                <w:color w:val="000000"/>
                <w:sz w:val="18"/>
                <w:szCs w:val="18"/>
              </w:rPr>
              <w:t>584,138</w:t>
            </w:r>
          </w:p>
        </w:tc>
        <w:tc>
          <w:tcPr>
            <w:tcW w:w="803" w:type="dxa"/>
          </w:tcPr>
          <w:p w:rsidR="006002F4" w:rsidRPr="006002F4" w:rsidRDefault="006002F4" w:rsidP="006002F4">
            <w:pPr>
              <w:jc w:val="center"/>
              <w:rPr>
                <w:color w:val="000000"/>
                <w:sz w:val="18"/>
                <w:szCs w:val="18"/>
              </w:rPr>
            </w:pPr>
            <w:r w:rsidRPr="006002F4">
              <w:rPr>
                <w:color w:val="000000"/>
                <w:sz w:val="18"/>
                <w:szCs w:val="18"/>
              </w:rPr>
              <w:t>640,347</w:t>
            </w:r>
          </w:p>
        </w:tc>
        <w:tc>
          <w:tcPr>
            <w:tcW w:w="804" w:type="dxa"/>
          </w:tcPr>
          <w:p w:rsidR="006002F4" w:rsidRPr="006002F4" w:rsidRDefault="006002F4" w:rsidP="006002F4">
            <w:pPr>
              <w:jc w:val="center"/>
              <w:rPr>
                <w:color w:val="000000"/>
                <w:sz w:val="18"/>
                <w:szCs w:val="18"/>
              </w:rPr>
            </w:pPr>
            <w:r w:rsidRPr="006002F4">
              <w:rPr>
                <w:color w:val="000000"/>
                <w:sz w:val="18"/>
                <w:szCs w:val="18"/>
              </w:rPr>
              <w:t>556,839</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4" w:type="dxa"/>
          </w:tcPr>
          <w:p w:rsidR="006002F4" w:rsidRPr="006002F4" w:rsidRDefault="006002F4" w:rsidP="006002F4">
            <w:pPr>
              <w:jc w:val="center"/>
              <w:rPr>
                <w:color w:val="000000"/>
                <w:sz w:val="18"/>
                <w:szCs w:val="18"/>
              </w:rPr>
            </w:pPr>
            <w:r w:rsidRPr="006002F4">
              <w:rPr>
                <w:color w:val="000000"/>
                <w:sz w:val="18"/>
                <w:szCs w:val="18"/>
              </w:rPr>
              <w:t>583,635</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tcPr>
          <w:p w:rsidR="006002F4" w:rsidRPr="006002F4" w:rsidRDefault="006002F4" w:rsidP="006002F4">
            <w:pPr>
              <w:autoSpaceDE w:val="0"/>
              <w:autoSpaceDN w:val="0"/>
              <w:adjustRightInd w:val="0"/>
              <w:rPr>
                <w:sz w:val="18"/>
                <w:szCs w:val="18"/>
              </w:rPr>
            </w:pP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r w:rsidRPr="006002F4">
              <w:rPr>
                <w:sz w:val="18"/>
                <w:szCs w:val="18"/>
              </w:rPr>
              <w:t>0200105210</w:t>
            </w:r>
          </w:p>
        </w:tc>
        <w:tc>
          <w:tcPr>
            <w:tcW w:w="425" w:type="dxa"/>
          </w:tcPr>
          <w:p w:rsidR="006002F4" w:rsidRPr="006002F4" w:rsidRDefault="006002F4" w:rsidP="006002F4">
            <w:pPr>
              <w:autoSpaceDE w:val="0"/>
              <w:autoSpaceDN w:val="0"/>
              <w:adjustRightInd w:val="0"/>
              <w:jc w:val="center"/>
              <w:rPr>
                <w:sz w:val="18"/>
                <w:szCs w:val="18"/>
              </w:rPr>
            </w:pP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235,123</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104,678</w:t>
            </w:r>
          </w:p>
        </w:tc>
        <w:tc>
          <w:tcPr>
            <w:tcW w:w="804"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4"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tcPr>
          <w:p w:rsidR="006002F4" w:rsidRPr="006002F4" w:rsidRDefault="006002F4" w:rsidP="006002F4">
            <w:pPr>
              <w:autoSpaceDE w:val="0"/>
              <w:autoSpaceDN w:val="0"/>
              <w:adjustRightInd w:val="0"/>
              <w:rPr>
                <w:sz w:val="18"/>
                <w:szCs w:val="18"/>
              </w:rPr>
            </w:pP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r w:rsidRPr="006002F4">
              <w:rPr>
                <w:sz w:val="18"/>
                <w:szCs w:val="18"/>
              </w:rPr>
              <w:t>0200105210</w:t>
            </w:r>
          </w:p>
        </w:tc>
        <w:tc>
          <w:tcPr>
            <w:tcW w:w="425" w:type="dxa"/>
          </w:tcPr>
          <w:p w:rsidR="006002F4" w:rsidRPr="006002F4" w:rsidRDefault="006002F4" w:rsidP="006002F4">
            <w:pPr>
              <w:autoSpaceDE w:val="0"/>
              <w:autoSpaceDN w:val="0"/>
              <w:adjustRightInd w:val="0"/>
              <w:jc w:val="center"/>
              <w:rPr>
                <w:sz w:val="18"/>
                <w:szCs w:val="18"/>
              </w:rPr>
            </w:pPr>
            <w:r w:rsidRPr="006002F4">
              <w:rPr>
                <w:sz w:val="18"/>
                <w:szCs w:val="18"/>
              </w:rPr>
              <w:t>240</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235,123</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104,678</w:t>
            </w:r>
          </w:p>
        </w:tc>
        <w:tc>
          <w:tcPr>
            <w:tcW w:w="804"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4"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tcPr>
          <w:p w:rsidR="006002F4" w:rsidRPr="006002F4" w:rsidRDefault="006002F4" w:rsidP="006002F4">
            <w:pPr>
              <w:autoSpaceDE w:val="0"/>
              <w:autoSpaceDN w:val="0"/>
              <w:adjustRightInd w:val="0"/>
              <w:rPr>
                <w:sz w:val="18"/>
                <w:szCs w:val="18"/>
              </w:rPr>
            </w:pP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r w:rsidRPr="006002F4">
              <w:rPr>
                <w:sz w:val="18"/>
                <w:szCs w:val="18"/>
              </w:rPr>
              <w:t>0200164730</w:t>
            </w:r>
          </w:p>
        </w:tc>
        <w:tc>
          <w:tcPr>
            <w:tcW w:w="425" w:type="dxa"/>
          </w:tcPr>
          <w:p w:rsidR="006002F4" w:rsidRPr="006002F4" w:rsidRDefault="006002F4" w:rsidP="006002F4">
            <w:pPr>
              <w:autoSpaceDE w:val="0"/>
              <w:autoSpaceDN w:val="0"/>
              <w:adjustRightInd w:val="0"/>
              <w:jc w:val="center"/>
              <w:rPr>
                <w:sz w:val="18"/>
                <w:szCs w:val="18"/>
              </w:rPr>
            </w:pPr>
          </w:p>
        </w:tc>
        <w:tc>
          <w:tcPr>
            <w:tcW w:w="803" w:type="dxa"/>
            <w:vAlign w:val="center"/>
          </w:tcPr>
          <w:p w:rsidR="006002F4" w:rsidRPr="006002F4" w:rsidRDefault="006002F4" w:rsidP="006002F4">
            <w:pPr>
              <w:jc w:val="center"/>
              <w:outlineLvl w:val="6"/>
              <w:rPr>
                <w:color w:val="000000"/>
                <w:sz w:val="18"/>
                <w:szCs w:val="18"/>
              </w:rPr>
            </w:pPr>
            <w:r w:rsidRPr="006002F4">
              <w:rPr>
                <w:color w:val="000000"/>
                <w:sz w:val="18"/>
                <w:szCs w:val="18"/>
              </w:rPr>
              <w:t>349,015</w:t>
            </w:r>
          </w:p>
        </w:tc>
        <w:tc>
          <w:tcPr>
            <w:tcW w:w="803" w:type="dxa"/>
            <w:vAlign w:val="center"/>
          </w:tcPr>
          <w:p w:rsidR="006002F4" w:rsidRPr="006002F4" w:rsidRDefault="006002F4" w:rsidP="006002F4">
            <w:pPr>
              <w:jc w:val="center"/>
              <w:outlineLvl w:val="6"/>
              <w:rPr>
                <w:color w:val="000000"/>
                <w:sz w:val="18"/>
                <w:szCs w:val="18"/>
              </w:rPr>
            </w:pPr>
            <w:r w:rsidRPr="006002F4">
              <w:rPr>
                <w:color w:val="000000"/>
                <w:sz w:val="18"/>
                <w:szCs w:val="18"/>
              </w:rPr>
              <w:t>535,669</w:t>
            </w:r>
          </w:p>
        </w:tc>
        <w:tc>
          <w:tcPr>
            <w:tcW w:w="804" w:type="dxa"/>
          </w:tcPr>
          <w:p w:rsidR="006002F4" w:rsidRPr="006002F4" w:rsidRDefault="006002F4" w:rsidP="006002F4">
            <w:pPr>
              <w:jc w:val="center"/>
              <w:rPr>
                <w:color w:val="000000"/>
                <w:sz w:val="18"/>
                <w:szCs w:val="18"/>
              </w:rPr>
            </w:pPr>
            <w:r w:rsidRPr="006002F4">
              <w:rPr>
                <w:color w:val="000000"/>
                <w:sz w:val="18"/>
                <w:szCs w:val="18"/>
              </w:rPr>
              <w:t>556,839</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4" w:type="dxa"/>
          </w:tcPr>
          <w:p w:rsidR="006002F4" w:rsidRPr="006002F4" w:rsidRDefault="006002F4" w:rsidP="006002F4">
            <w:pPr>
              <w:jc w:val="center"/>
              <w:rPr>
                <w:color w:val="000000"/>
                <w:sz w:val="18"/>
                <w:szCs w:val="18"/>
              </w:rPr>
            </w:pPr>
            <w:r w:rsidRPr="006002F4">
              <w:rPr>
                <w:color w:val="000000"/>
                <w:sz w:val="18"/>
                <w:szCs w:val="18"/>
              </w:rPr>
              <w:t>583,635</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tcPr>
          <w:p w:rsidR="006002F4" w:rsidRPr="006002F4" w:rsidRDefault="006002F4" w:rsidP="006002F4">
            <w:pPr>
              <w:autoSpaceDE w:val="0"/>
              <w:autoSpaceDN w:val="0"/>
              <w:adjustRightInd w:val="0"/>
              <w:rPr>
                <w:sz w:val="18"/>
                <w:szCs w:val="18"/>
              </w:rPr>
            </w:pP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r w:rsidRPr="006002F4">
              <w:rPr>
                <w:sz w:val="18"/>
                <w:szCs w:val="18"/>
              </w:rPr>
              <w:t>0200164730</w:t>
            </w:r>
          </w:p>
        </w:tc>
        <w:tc>
          <w:tcPr>
            <w:tcW w:w="425" w:type="dxa"/>
          </w:tcPr>
          <w:p w:rsidR="006002F4" w:rsidRPr="006002F4" w:rsidRDefault="006002F4" w:rsidP="006002F4">
            <w:pPr>
              <w:autoSpaceDE w:val="0"/>
              <w:autoSpaceDN w:val="0"/>
              <w:adjustRightInd w:val="0"/>
              <w:jc w:val="center"/>
              <w:rPr>
                <w:sz w:val="18"/>
                <w:szCs w:val="18"/>
              </w:rPr>
            </w:pPr>
            <w:r w:rsidRPr="006002F4">
              <w:rPr>
                <w:sz w:val="18"/>
                <w:szCs w:val="18"/>
              </w:rPr>
              <w:t>540</w:t>
            </w:r>
          </w:p>
        </w:tc>
        <w:tc>
          <w:tcPr>
            <w:tcW w:w="803" w:type="dxa"/>
          </w:tcPr>
          <w:p w:rsidR="006002F4" w:rsidRPr="006002F4" w:rsidRDefault="006002F4" w:rsidP="006002F4">
            <w:pPr>
              <w:jc w:val="center"/>
              <w:outlineLvl w:val="6"/>
              <w:rPr>
                <w:color w:val="000000"/>
                <w:sz w:val="18"/>
                <w:szCs w:val="18"/>
              </w:rPr>
            </w:pPr>
            <w:r w:rsidRPr="006002F4">
              <w:rPr>
                <w:color w:val="000000"/>
                <w:sz w:val="18"/>
                <w:szCs w:val="18"/>
              </w:rPr>
              <w:t>349,015</w:t>
            </w:r>
          </w:p>
        </w:tc>
        <w:tc>
          <w:tcPr>
            <w:tcW w:w="803" w:type="dxa"/>
          </w:tcPr>
          <w:p w:rsidR="006002F4" w:rsidRPr="006002F4" w:rsidRDefault="006002F4" w:rsidP="006002F4">
            <w:pPr>
              <w:jc w:val="center"/>
              <w:outlineLvl w:val="6"/>
              <w:rPr>
                <w:color w:val="000000"/>
                <w:sz w:val="18"/>
                <w:szCs w:val="18"/>
              </w:rPr>
            </w:pPr>
            <w:r w:rsidRPr="006002F4">
              <w:rPr>
                <w:color w:val="000000"/>
                <w:sz w:val="18"/>
                <w:szCs w:val="18"/>
              </w:rPr>
              <w:t>535,669</w:t>
            </w:r>
          </w:p>
        </w:tc>
        <w:tc>
          <w:tcPr>
            <w:tcW w:w="804" w:type="dxa"/>
          </w:tcPr>
          <w:p w:rsidR="006002F4" w:rsidRPr="006002F4" w:rsidRDefault="006002F4" w:rsidP="006002F4">
            <w:pPr>
              <w:jc w:val="center"/>
              <w:rPr>
                <w:color w:val="000000"/>
                <w:sz w:val="18"/>
                <w:szCs w:val="18"/>
              </w:rPr>
            </w:pPr>
            <w:r w:rsidRPr="006002F4">
              <w:rPr>
                <w:color w:val="000000"/>
                <w:sz w:val="18"/>
                <w:szCs w:val="18"/>
              </w:rPr>
              <w:t>556,839</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4" w:type="dxa"/>
          </w:tcPr>
          <w:p w:rsidR="006002F4" w:rsidRPr="006002F4" w:rsidRDefault="006002F4" w:rsidP="006002F4">
            <w:pPr>
              <w:jc w:val="center"/>
              <w:rPr>
                <w:color w:val="000000"/>
                <w:sz w:val="18"/>
                <w:szCs w:val="18"/>
              </w:rPr>
            </w:pPr>
            <w:r w:rsidRPr="006002F4">
              <w:rPr>
                <w:color w:val="000000"/>
                <w:sz w:val="18"/>
                <w:szCs w:val="18"/>
              </w:rPr>
              <w:t>583,635</w:t>
            </w:r>
          </w:p>
        </w:tc>
      </w:tr>
      <w:tr w:rsidR="006002F4" w:rsidRPr="006002F4" w:rsidTr="00AB12BE">
        <w:trPr>
          <w:tblCellSpacing w:w="5" w:type="nil"/>
        </w:trPr>
        <w:tc>
          <w:tcPr>
            <w:tcW w:w="359" w:type="dxa"/>
            <w:vMerge w:val="restart"/>
          </w:tcPr>
          <w:p w:rsidR="006002F4" w:rsidRPr="006002F4" w:rsidRDefault="006002F4" w:rsidP="006002F4">
            <w:pPr>
              <w:autoSpaceDE w:val="0"/>
              <w:autoSpaceDN w:val="0"/>
              <w:adjustRightInd w:val="0"/>
              <w:jc w:val="center"/>
              <w:rPr>
                <w:sz w:val="18"/>
                <w:szCs w:val="18"/>
              </w:rPr>
            </w:pPr>
            <w:r w:rsidRPr="006002F4">
              <w:rPr>
                <w:sz w:val="18"/>
                <w:szCs w:val="18"/>
              </w:rPr>
              <w:t>1.1.</w:t>
            </w:r>
          </w:p>
        </w:tc>
        <w:tc>
          <w:tcPr>
            <w:tcW w:w="708" w:type="dxa"/>
            <w:vMerge w:val="restart"/>
          </w:tcPr>
          <w:p w:rsidR="006002F4" w:rsidRPr="006002F4" w:rsidRDefault="006002F4" w:rsidP="006002F4">
            <w:pPr>
              <w:rPr>
                <w:color w:val="000000"/>
                <w:sz w:val="18"/>
                <w:szCs w:val="18"/>
              </w:rPr>
            </w:pPr>
            <w:r w:rsidRPr="006002F4">
              <w:rPr>
                <w:color w:val="000000"/>
                <w:sz w:val="18"/>
                <w:szCs w:val="18"/>
              </w:rPr>
              <w:t>Основное мероприятие</w:t>
            </w:r>
          </w:p>
        </w:tc>
        <w:tc>
          <w:tcPr>
            <w:tcW w:w="993" w:type="dxa"/>
            <w:vMerge w:val="restart"/>
          </w:tcPr>
          <w:p w:rsidR="006002F4" w:rsidRPr="006002F4" w:rsidRDefault="006002F4" w:rsidP="006002F4">
            <w:pPr>
              <w:autoSpaceDE w:val="0"/>
              <w:autoSpaceDN w:val="0"/>
              <w:adjustRightInd w:val="0"/>
              <w:rPr>
                <w:sz w:val="18"/>
                <w:szCs w:val="18"/>
              </w:rPr>
            </w:pPr>
            <w:r w:rsidRPr="006002F4">
              <w:rPr>
                <w:sz w:val="18"/>
                <w:szCs w:val="18"/>
              </w:rPr>
              <w:t>Создание условий для организации досуга и обеспечения жителей поселения услугами организации досуга.</w:t>
            </w:r>
          </w:p>
        </w:tc>
        <w:tc>
          <w:tcPr>
            <w:tcW w:w="992" w:type="dxa"/>
          </w:tcPr>
          <w:p w:rsidR="006002F4" w:rsidRPr="006002F4" w:rsidRDefault="006002F4" w:rsidP="006002F4">
            <w:pPr>
              <w:autoSpaceDE w:val="0"/>
              <w:autoSpaceDN w:val="0"/>
              <w:adjustRightInd w:val="0"/>
              <w:rPr>
                <w:sz w:val="18"/>
                <w:szCs w:val="18"/>
              </w:rPr>
            </w:pPr>
            <w:r w:rsidRPr="006002F4">
              <w:rPr>
                <w:sz w:val="18"/>
                <w:szCs w:val="18"/>
              </w:rPr>
              <w:t xml:space="preserve">всего </w:t>
            </w: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p>
        </w:tc>
        <w:tc>
          <w:tcPr>
            <w:tcW w:w="425" w:type="dxa"/>
          </w:tcPr>
          <w:p w:rsidR="006002F4" w:rsidRPr="006002F4" w:rsidRDefault="006002F4" w:rsidP="006002F4">
            <w:pPr>
              <w:autoSpaceDE w:val="0"/>
              <w:autoSpaceDN w:val="0"/>
              <w:adjustRightInd w:val="0"/>
              <w:jc w:val="center"/>
              <w:rPr>
                <w:sz w:val="18"/>
                <w:szCs w:val="18"/>
              </w:rPr>
            </w:pPr>
          </w:p>
        </w:tc>
        <w:tc>
          <w:tcPr>
            <w:tcW w:w="803" w:type="dxa"/>
          </w:tcPr>
          <w:p w:rsidR="006002F4" w:rsidRPr="006002F4" w:rsidRDefault="006002F4" w:rsidP="006002F4">
            <w:pPr>
              <w:jc w:val="center"/>
              <w:rPr>
                <w:color w:val="000000"/>
                <w:sz w:val="18"/>
                <w:szCs w:val="18"/>
              </w:rPr>
            </w:pPr>
            <w:r w:rsidRPr="006002F4">
              <w:rPr>
                <w:color w:val="000000"/>
                <w:sz w:val="18"/>
                <w:szCs w:val="18"/>
              </w:rPr>
              <w:t>584,138</w:t>
            </w:r>
          </w:p>
        </w:tc>
        <w:tc>
          <w:tcPr>
            <w:tcW w:w="803" w:type="dxa"/>
          </w:tcPr>
          <w:p w:rsidR="006002F4" w:rsidRPr="006002F4" w:rsidRDefault="006002F4" w:rsidP="006002F4">
            <w:pPr>
              <w:jc w:val="center"/>
              <w:rPr>
                <w:color w:val="000000"/>
                <w:sz w:val="18"/>
                <w:szCs w:val="18"/>
              </w:rPr>
            </w:pPr>
            <w:r w:rsidRPr="006002F4">
              <w:rPr>
                <w:color w:val="000000"/>
                <w:sz w:val="18"/>
                <w:szCs w:val="18"/>
              </w:rPr>
              <w:t>640,347</w:t>
            </w:r>
          </w:p>
        </w:tc>
        <w:tc>
          <w:tcPr>
            <w:tcW w:w="804" w:type="dxa"/>
          </w:tcPr>
          <w:p w:rsidR="006002F4" w:rsidRPr="006002F4" w:rsidRDefault="006002F4" w:rsidP="006002F4">
            <w:pPr>
              <w:jc w:val="center"/>
              <w:rPr>
                <w:color w:val="000000"/>
                <w:sz w:val="18"/>
                <w:szCs w:val="18"/>
              </w:rPr>
            </w:pPr>
            <w:r w:rsidRPr="006002F4">
              <w:rPr>
                <w:color w:val="000000"/>
                <w:sz w:val="18"/>
                <w:szCs w:val="18"/>
              </w:rPr>
              <w:t>556,839</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4" w:type="dxa"/>
          </w:tcPr>
          <w:p w:rsidR="006002F4" w:rsidRPr="006002F4" w:rsidRDefault="006002F4" w:rsidP="006002F4">
            <w:pPr>
              <w:jc w:val="center"/>
              <w:rPr>
                <w:color w:val="000000"/>
                <w:sz w:val="18"/>
                <w:szCs w:val="18"/>
              </w:rPr>
            </w:pPr>
            <w:r w:rsidRPr="006002F4">
              <w:rPr>
                <w:color w:val="000000"/>
                <w:sz w:val="18"/>
                <w:szCs w:val="18"/>
              </w:rPr>
              <w:t>583,635</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val="restart"/>
          </w:tcPr>
          <w:p w:rsidR="006002F4" w:rsidRPr="006002F4" w:rsidRDefault="006002F4" w:rsidP="006002F4">
            <w:pPr>
              <w:autoSpaceDE w:val="0"/>
              <w:autoSpaceDN w:val="0"/>
              <w:adjustRightInd w:val="0"/>
              <w:rPr>
                <w:sz w:val="18"/>
                <w:szCs w:val="18"/>
              </w:rPr>
            </w:pPr>
            <w:r w:rsidRPr="006002F4">
              <w:rPr>
                <w:sz w:val="18"/>
                <w:szCs w:val="18"/>
              </w:rPr>
              <w:t xml:space="preserve">Администрация </w:t>
            </w:r>
            <w:r w:rsidRPr="006002F4">
              <w:rPr>
                <w:color w:val="000000"/>
                <w:sz w:val="18"/>
                <w:szCs w:val="18"/>
              </w:rPr>
              <w:t xml:space="preserve"> Мошковского</w:t>
            </w:r>
            <w:r w:rsidRPr="006002F4">
              <w:rPr>
                <w:sz w:val="18"/>
                <w:szCs w:val="18"/>
              </w:rPr>
              <w:t xml:space="preserve">  сельсовета Бековского района Пензенской области </w:t>
            </w: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p>
        </w:tc>
        <w:tc>
          <w:tcPr>
            <w:tcW w:w="425" w:type="dxa"/>
          </w:tcPr>
          <w:p w:rsidR="006002F4" w:rsidRPr="006002F4" w:rsidRDefault="006002F4" w:rsidP="006002F4">
            <w:pPr>
              <w:autoSpaceDE w:val="0"/>
              <w:autoSpaceDN w:val="0"/>
              <w:adjustRightInd w:val="0"/>
              <w:jc w:val="center"/>
              <w:rPr>
                <w:sz w:val="18"/>
                <w:szCs w:val="18"/>
              </w:rPr>
            </w:pPr>
          </w:p>
        </w:tc>
        <w:tc>
          <w:tcPr>
            <w:tcW w:w="803" w:type="dxa"/>
          </w:tcPr>
          <w:p w:rsidR="006002F4" w:rsidRPr="006002F4" w:rsidRDefault="006002F4" w:rsidP="006002F4">
            <w:pPr>
              <w:jc w:val="center"/>
              <w:rPr>
                <w:color w:val="000000"/>
                <w:sz w:val="18"/>
                <w:szCs w:val="18"/>
              </w:rPr>
            </w:pPr>
            <w:r w:rsidRPr="006002F4">
              <w:rPr>
                <w:color w:val="000000"/>
                <w:sz w:val="18"/>
                <w:szCs w:val="18"/>
              </w:rPr>
              <w:t>584,138</w:t>
            </w:r>
          </w:p>
        </w:tc>
        <w:tc>
          <w:tcPr>
            <w:tcW w:w="803" w:type="dxa"/>
          </w:tcPr>
          <w:p w:rsidR="006002F4" w:rsidRPr="006002F4" w:rsidRDefault="006002F4" w:rsidP="006002F4">
            <w:pPr>
              <w:jc w:val="center"/>
              <w:rPr>
                <w:color w:val="000000"/>
                <w:sz w:val="18"/>
                <w:szCs w:val="18"/>
              </w:rPr>
            </w:pPr>
            <w:r w:rsidRPr="006002F4">
              <w:rPr>
                <w:color w:val="000000"/>
                <w:sz w:val="18"/>
                <w:szCs w:val="18"/>
              </w:rPr>
              <w:t>640,347</w:t>
            </w:r>
          </w:p>
        </w:tc>
        <w:tc>
          <w:tcPr>
            <w:tcW w:w="804" w:type="dxa"/>
          </w:tcPr>
          <w:p w:rsidR="006002F4" w:rsidRPr="006002F4" w:rsidRDefault="006002F4" w:rsidP="006002F4">
            <w:pPr>
              <w:jc w:val="center"/>
              <w:rPr>
                <w:color w:val="000000"/>
                <w:sz w:val="18"/>
                <w:szCs w:val="18"/>
              </w:rPr>
            </w:pPr>
            <w:r w:rsidRPr="006002F4">
              <w:rPr>
                <w:color w:val="000000"/>
                <w:sz w:val="18"/>
                <w:szCs w:val="18"/>
              </w:rPr>
              <w:t>556,839</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4" w:type="dxa"/>
          </w:tcPr>
          <w:p w:rsidR="006002F4" w:rsidRPr="006002F4" w:rsidRDefault="006002F4" w:rsidP="006002F4">
            <w:pPr>
              <w:jc w:val="center"/>
              <w:rPr>
                <w:color w:val="000000"/>
                <w:sz w:val="18"/>
                <w:szCs w:val="18"/>
              </w:rPr>
            </w:pPr>
            <w:r w:rsidRPr="006002F4">
              <w:rPr>
                <w:color w:val="000000"/>
                <w:sz w:val="18"/>
                <w:szCs w:val="18"/>
              </w:rPr>
              <w:t>583,635</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tcPr>
          <w:p w:rsidR="006002F4" w:rsidRPr="006002F4" w:rsidRDefault="006002F4" w:rsidP="006002F4">
            <w:pPr>
              <w:autoSpaceDE w:val="0"/>
              <w:autoSpaceDN w:val="0"/>
              <w:adjustRightInd w:val="0"/>
              <w:rPr>
                <w:sz w:val="18"/>
                <w:szCs w:val="18"/>
              </w:rPr>
            </w:pP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r w:rsidRPr="006002F4">
              <w:rPr>
                <w:sz w:val="18"/>
                <w:szCs w:val="18"/>
              </w:rPr>
              <w:t>0200105210</w:t>
            </w:r>
          </w:p>
        </w:tc>
        <w:tc>
          <w:tcPr>
            <w:tcW w:w="425" w:type="dxa"/>
          </w:tcPr>
          <w:p w:rsidR="006002F4" w:rsidRPr="006002F4" w:rsidRDefault="006002F4" w:rsidP="006002F4">
            <w:pPr>
              <w:autoSpaceDE w:val="0"/>
              <w:autoSpaceDN w:val="0"/>
              <w:adjustRightInd w:val="0"/>
              <w:jc w:val="center"/>
              <w:rPr>
                <w:sz w:val="18"/>
                <w:szCs w:val="18"/>
              </w:rPr>
            </w:pP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235,123</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104,678</w:t>
            </w:r>
          </w:p>
        </w:tc>
        <w:tc>
          <w:tcPr>
            <w:tcW w:w="804"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4"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tcPr>
          <w:p w:rsidR="006002F4" w:rsidRPr="006002F4" w:rsidRDefault="006002F4" w:rsidP="006002F4">
            <w:pPr>
              <w:autoSpaceDE w:val="0"/>
              <w:autoSpaceDN w:val="0"/>
              <w:adjustRightInd w:val="0"/>
              <w:rPr>
                <w:sz w:val="18"/>
                <w:szCs w:val="18"/>
              </w:rPr>
            </w:pP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r w:rsidRPr="006002F4">
              <w:rPr>
                <w:sz w:val="18"/>
                <w:szCs w:val="18"/>
              </w:rPr>
              <w:t>0200105210</w:t>
            </w:r>
          </w:p>
        </w:tc>
        <w:tc>
          <w:tcPr>
            <w:tcW w:w="425" w:type="dxa"/>
          </w:tcPr>
          <w:p w:rsidR="006002F4" w:rsidRPr="006002F4" w:rsidRDefault="006002F4" w:rsidP="006002F4">
            <w:pPr>
              <w:autoSpaceDE w:val="0"/>
              <w:autoSpaceDN w:val="0"/>
              <w:adjustRightInd w:val="0"/>
              <w:jc w:val="center"/>
              <w:rPr>
                <w:sz w:val="18"/>
                <w:szCs w:val="18"/>
              </w:rPr>
            </w:pPr>
            <w:r w:rsidRPr="006002F4">
              <w:rPr>
                <w:sz w:val="18"/>
                <w:szCs w:val="18"/>
              </w:rPr>
              <w:t>240</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235,123</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104,678</w:t>
            </w:r>
          </w:p>
        </w:tc>
        <w:tc>
          <w:tcPr>
            <w:tcW w:w="804"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3"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c>
          <w:tcPr>
            <w:tcW w:w="804" w:type="dxa"/>
          </w:tcPr>
          <w:p w:rsidR="006002F4" w:rsidRPr="006002F4" w:rsidRDefault="006002F4" w:rsidP="006002F4">
            <w:pPr>
              <w:autoSpaceDE w:val="0"/>
              <w:autoSpaceDN w:val="0"/>
              <w:adjustRightInd w:val="0"/>
              <w:jc w:val="center"/>
              <w:rPr>
                <w:color w:val="000000"/>
                <w:sz w:val="18"/>
                <w:szCs w:val="18"/>
              </w:rPr>
            </w:pPr>
            <w:r w:rsidRPr="006002F4">
              <w:rPr>
                <w:color w:val="000000"/>
                <w:sz w:val="18"/>
                <w:szCs w:val="18"/>
              </w:rPr>
              <w:t>0,000</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tcPr>
          <w:p w:rsidR="006002F4" w:rsidRPr="006002F4" w:rsidRDefault="006002F4" w:rsidP="006002F4">
            <w:pPr>
              <w:autoSpaceDE w:val="0"/>
              <w:autoSpaceDN w:val="0"/>
              <w:adjustRightInd w:val="0"/>
              <w:rPr>
                <w:sz w:val="18"/>
                <w:szCs w:val="18"/>
              </w:rPr>
            </w:pP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r w:rsidRPr="006002F4">
              <w:rPr>
                <w:sz w:val="18"/>
                <w:szCs w:val="18"/>
              </w:rPr>
              <w:t>0200164730</w:t>
            </w:r>
          </w:p>
        </w:tc>
        <w:tc>
          <w:tcPr>
            <w:tcW w:w="425" w:type="dxa"/>
          </w:tcPr>
          <w:p w:rsidR="006002F4" w:rsidRPr="006002F4" w:rsidRDefault="006002F4" w:rsidP="006002F4">
            <w:pPr>
              <w:autoSpaceDE w:val="0"/>
              <w:autoSpaceDN w:val="0"/>
              <w:adjustRightInd w:val="0"/>
              <w:jc w:val="center"/>
              <w:rPr>
                <w:sz w:val="18"/>
                <w:szCs w:val="18"/>
              </w:rPr>
            </w:pPr>
          </w:p>
        </w:tc>
        <w:tc>
          <w:tcPr>
            <w:tcW w:w="803" w:type="dxa"/>
            <w:vAlign w:val="center"/>
          </w:tcPr>
          <w:p w:rsidR="006002F4" w:rsidRPr="006002F4" w:rsidRDefault="006002F4" w:rsidP="006002F4">
            <w:pPr>
              <w:jc w:val="center"/>
              <w:outlineLvl w:val="6"/>
              <w:rPr>
                <w:color w:val="000000"/>
                <w:sz w:val="18"/>
                <w:szCs w:val="18"/>
              </w:rPr>
            </w:pPr>
            <w:r w:rsidRPr="006002F4">
              <w:rPr>
                <w:color w:val="000000"/>
                <w:sz w:val="18"/>
                <w:szCs w:val="18"/>
              </w:rPr>
              <w:t>349,015</w:t>
            </w:r>
          </w:p>
        </w:tc>
        <w:tc>
          <w:tcPr>
            <w:tcW w:w="803" w:type="dxa"/>
            <w:vAlign w:val="center"/>
          </w:tcPr>
          <w:p w:rsidR="006002F4" w:rsidRPr="006002F4" w:rsidRDefault="006002F4" w:rsidP="006002F4">
            <w:pPr>
              <w:jc w:val="center"/>
              <w:outlineLvl w:val="6"/>
              <w:rPr>
                <w:color w:val="000000"/>
                <w:sz w:val="18"/>
                <w:szCs w:val="18"/>
              </w:rPr>
            </w:pPr>
            <w:r w:rsidRPr="006002F4">
              <w:rPr>
                <w:color w:val="000000"/>
                <w:sz w:val="18"/>
                <w:szCs w:val="18"/>
              </w:rPr>
              <w:t>535,669</w:t>
            </w:r>
          </w:p>
        </w:tc>
        <w:tc>
          <w:tcPr>
            <w:tcW w:w="804" w:type="dxa"/>
          </w:tcPr>
          <w:p w:rsidR="006002F4" w:rsidRPr="006002F4" w:rsidRDefault="006002F4" w:rsidP="006002F4">
            <w:pPr>
              <w:jc w:val="center"/>
              <w:rPr>
                <w:color w:val="000000"/>
                <w:sz w:val="18"/>
                <w:szCs w:val="18"/>
              </w:rPr>
            </w:pPr>
            <w:r w:rsidRPr="006002F4">
              <w:rPr>
                <w:color w:val="000000"/>
                <w:sz w:val="18"/>
                <w:szCs w:val="18"/>
              </w:rPr>
              <w:t>556,839</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4" w:type="dxa"/>
          </w:tcPr>
          <w:p w:rsidR="006002F4" w:rsidRPr="006002F4" w:rsidRDefault="006002F4" w:rsidP="006002F4">
            <w:pPr>
              <w:jc w:val="center"/>
              <w:rPr>
                <w:color w:val="000000"/>
                <w:sz w:val="18"/>
                <w:szCs w:val="18"/>
              </w:rPr>
            </w:pPr>
            <w:r w:rsidRPr="006002F4">
              <w:rPr>
                <w:color w:val="000000"/>
                <w:sz w:val="18"/>
                <w:szCs w:val="18"/>
              </w:rPr>
              <w:t>583,635</w:t>
            </w:r>
          </w:p>
        </w:tc>
      </w:tr>
      <w:tr w:rsidR="006002F4" w:rsidRPr="006002F4" w:rsidTr="00AB12BE">
        <w:trPr>
          <w:tblCellSpacing w:w="5" w:type="nil"/>
        </w:trPr>
        <w:tc>
          <w:tcPr>
            <w:tcW w:w="359" w:type="dxa"/>
            <w:vMerge/>
          </w:tcPr>
          <w:p w:rsidR="006002F4" w:rsidRPr="006002F4" w:rsidRDefault="006002F4" w:rsidP="006002F4">
            <w:pPr>
              <w:autoSpaceDE w:val="0"/>
              <w:autoSpaceDN w:val="0"/>
              <w:adjustRightInd w:val="0"/>
              <w:jc w:val="center"/>
              <w:rPr>
                <w:sz w:val="18"/>
                <w:szCs w:val="18"/>
              </w:rPr>
            </w:pPr>
          </w:p>
        </w:tc>
        <w:tc>
          <w:tcPr>
            <w:tcW w:w="708" w:type="dxa"/>
            <w:vMerge/>
          </w:tcPr>
          <w:p w:rsidR="006002F4" w:rsidRPr="006002F4" w:rsidRDefault="006002F4" w:rsidP="006002F4">
            <w:pPr>
              <w:autoSpaceDE w:val="0"/>
              <w:autoSpaceDN w:val="0"/>
              <w:adjustRightInd w:val="0"/>
              <w:jc w:val="center"/>
              <w:rPr>
                <w:sz w:val="18"/>
                <w:szCs w:val="18"/>
              </w:rPr>
            </w:pPr>
          </w:p>
        </w:tc>
        <w:tc>
          <w:tcPr>
            <w:tcW w:w="993" w:type="dxa"/>
            <w:vMerge/>
          </w:tcPr>
          <w:p w:rsidR="006002F4" w:rsidRPr="006002F4" w:rsidRDefault="006002F4" w:rsidP="006002F4">
            <w:pPr>
              <w:autoSpaceDE w:val="0"/>
              <w:autoSpaceDN w:val="0"/>
              <w:adjustRightInd w:val="0"/>
              <w:jc w:val="center"/>
              <w:rPr>
                <w:sz w:val="18"/>
                <w:szCs w:val="18"/>
              </w:rPr>
            </w:pPr>
          </w:p>
        </w:tc>
        <w:tc>
          <w:tcPr>
            <w:tcW w:w="992" w:type="dxa"/>
            <w:vMerge/>
          </w:tcPr>
          <w:p w:rsidR="006002F4" w:rsidRPr="006002F4" w:rsidRDefault="006002F4" w:rsidP="006002F4">
            <w:pPr>
              <w:autoSpaceDE w:val="0"/>
              <w:autoSpaceDN w:val="0"/>
              <w:adjustRightInd w:val="0"/>
              <w:rPr>
                <w:sz w:val="18"/>
                <w:szCs w:val="18"/>
              </w:rPr>
            </w:pPr>
          </w:p>
        </w:tc>
        <w:tc>
          <w:tcPr>
            <w:tcW w:w="567" w:type="dxa"/>
          </w:tcPr>
          <w:p w:rsidR="006002F4" w:rsidRPr="006002F4" w:rsidRDefault="006002F4" w:rsidP="006002F4">
            <w:pPr>
              <w:autoSpaceDE w:val="0"/>
              <w:autoSpaceDN w:val="0"/>
              <w:adjustRightInd w:val="0"/>
              <w:jc w:val="center"/>
              <w:rPr>
                <w:sz w:val="18"/>
                <w:szCs w:val="18"/>
              </w:rPr>
            </w:pPr>
            <w:r w:rsidRPr="006002F4">
              <w:rPr>
                <w:sz w:val="18"/>
                <w:szCs w:val="18"/>
              </w:rPr>
              <w:t>901</w:t>
            </w:r>
          </w:p>
        </w:tc>
        <w:tc>
          <w:tcPr>
            <w:tcW w:w="448" w:type="dxa"/>
          </w:tcPr>
          <w:p w:rsidR="006002F4" w:rsidRPr="006002F4" w:rsidRDefault="006002F4" w:rsidP="006002F4">
            <w:pPr>
              <w:autoSpaceDE w:val="0"/>
              <w:autoSpaceDN w:val="0"/>
              <w:adjustRightInd w:val="0"/>
              <w:jc w:val="center"/>
              <w:rPr>
                <w:sz w:val="18"/>
                <w:szCs w:val="18"/>
              </w:rPr>
            </w:pPr>
            <w:r w:rsidRPr="006002F4">
              <w:rPr>
                <w:sz w:val="18"/>
                <w:szCs w:val="18"/>
              </w:rPr>
              <w:t>08</w:t>
            </w:r>
          </w:p>
        </w:tc>
        <w:tc>
          <w:tcPr>
            <w:tcW w:w="459" w:type="dxa"/>
          </w:tcPr>
          <w:p w:rsidR="006002F4" w:rsidRPr="006002F4" w:rsidRDefault="006002F4" w:rsidP="006002F4">
            <w:pPr>
              <w:autoSpaceDE w:val="0"/>
              <w:autoSpaceDN w:val="0"/>
              <w:adjustRightInd w:val="0"/>
              <w:jc w:val="center"/>
              <w:rPr>
                <w:sz w:val="18"/>
                <w:szCs w:val="18"/>
              </w:rPr>
            </w:pPr>
            <w:r w:rsidRPr="006002F4">
              <w:rPr>
                <w:sz w:val="18"/>
                <w:szCs w:val="18"/>
              </w:rPr>
              <w:t>01</w:t>
            </w:r>
          </w:p>
        </w:tc>
        <w:tc>
          <w:tcPr>
            <w:tcW w:w="641" w:type="dxa"/>
          </w:tcPr>
          <w:p w:rsidR="006002F4" w:rsidRPr="006002F4" w:rsidRDefault="006002F4" w:rsidP="006002F4">
            <w:pPr>
              <w:autoSpaceDE w:val="0"/>
              <w:autoSpaceDN w:val="0"/>
              <w:adjustRightInd w:val="0"/>
              <w:jc w:val="center"/>
              <w:rPr>
                <w:sz w:val="18"/>
                <w:szCs w:val="18"/>
              </w:rPr>
            </w:pPr>
            <w:r w:rsidRPr="006002F4">
              <w:rPr>
                <w:sz w:val="18"/>
                <w:szCs w:val="18"/>
              </w:rPr>
              <w:t>0200164730</w:t>
            </w:r>
          </w:p>
        </w:tc>
        <w:tc>
          <w:tcPr>
            <w:tcW w:w="425" w:type="dxa"/>
          </w:tcPr>
          <w:p w:rsidR="006002F4" w:rsidRPr="006002F4" w:rsidRDefault="006002F4" w:rsidP="006002F4">
            <w:pPr>
              <w:autoSpaceDE w:val="0"/>
              <w:autoSpaceDN w:val="0"/>
              <w:adjustRightInd w:val="0"/>
              <w:jc w:val="center"/>
              <w:rPr>
                <w:sz w:val="18"/>
                <w:szCs w:val="18"/>
              </w:rPr>
            </w:pPr>
            <w:r w:rsidRPr="006002F4">
              <w:rPr>
                <w:sz w:val="18"/>
                <w:szCs w:val="18"/>
              </w:rPr>
              <w:t>540</w:t>
            </w:r>
          </w:p>
        </w:tc>
        <w:tc>
          <w:tcPr>
            <w:tcW w:w="803" w:type="dxa"/>
          </w:tcPr>
          <w:p w:rsidR="006002F4" w:rsidRPr="006002F4" w:rsidRDefault="006002F4" w:rsidP="006002F4">
            <w:pPr>
              <w:jc w:val="center"/>
              <w:outlineLvl w:val="6"/>
              <w:rPr>
                <w:color w:val="000000"/>
                <w:sz w:val="18"/>
                <w:szCs w:val="18"/>
              </w:rPr>
            </w:pPr>
            <w:r w:rsidRPr="006002F4">
              <w:rPr>
                <w:color w:val="000000"/>
                <w:sz w:val="18"/>
                <w:szCs w:val="18"/>
              </w:rPr>
              <w:t>349,015</w:t>
            </w:r>
          </w:p>
        </w:tc>
        <w:tc>
          <w:tcPr>
            <w:tcW w:w="803" w:type="dxa"/>
          </w:tcPr>
          <w:p w:rsidR="006002F4" w:rsidRPr="006002F4" w:rsidRDefault="006002F4" w:rsidP="006002F4">
            <w:pPr>
              <w:jc w:val="center"/>
              <w:outlineLvl w:val="6"/>
              <w:rPr>
                <w:color w:val="000000"/>
                <w:sz w:val="18"/>
                <w:szCs w:val="18"/>
              </w:rPr>
            </w:pPr>
            <w:r w:rsidRPr="006002F4">
              <w:rPr>
                <w:color w:val="000000"/>
                <w:sz w:val="18"/>
                <w:szCs w:val="18"/>
              </w:rPr>
              <w:t>535,669</w:t>
            </w:r>
          </w:p>
        </w:tc>
        <w:tc>
          <w:tcPr>
            <w:tcW w:w="804" w:type="dxa"/>
          </w:tcPr>
          <w:p w:rsidR="006002F4" w:rsidRPr="006002F4" w:rsidRDefault="006002F4" w:rsidP="006002F4">
            <w:pPr>
              <w:jc w:val="center"/>
              <w:rPr>
                <w:color w:val="000000"/>
                <w:sz w:val="18"/>
                <w:szCs w:val="18"/>
              </w:rPr>
            </w:pPr>
            <w:r w:rsidRPr="006002F4">
              <w:rPr>
                <w:color w:val="000000"/>
                <w:sz w:val="18"/>
                <w:szCs w:val="18"/>
              </w:rPr>
              <w:t>556,839</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3" w:type="dxa"/>
          </w:tcPr>
          <w:p w:rsidR="006002F4" w:rsidRPr="006002F4" w:rsidRDefault="006002F4" w:rsidP="006002F4">
            <w:pPr>
              <w:jc w:val="center"/>
              <w:rPr>
                <w:color w:val="000000"/>
                <w:sz w:val="18"/>
                <w:szCs w:val="18"/>
              </w:rPr>
            </w:pPr>
            <w:r w:rsidRPr="006002F4">
              <w:rPr>
                <w:color w:val="000000"/>
                <w:sz w:val="18"/>
                <w:szCs w:val="18"/>
              </w:rPr>
              <w:t>583,635</w:t>
            </w:r>
          </w:p>
        </w:tc>
        <w:tc>
          <w:tcPr>
            <w:tcW w:w="804" w:type="dxa"/>
          </w:tcPr>
          <w:p w:rsidR="006002F4" w:rsidRPr="006002F4" w:rsidRDefault="006002F4" w:rsidP="006002F4">
            <w:pPr>
              <w:jc w:val="center"/>
              <w:rPr>
                <w:color w:val="000000"/>
                <w:sz w:val="18"/>
                <w:szCs w:val="18"/>
              </w:rPr>
            </w:pPr>
            <w:r w:rsidRPr="006002F4">
              <w:rPr>
                <w:color w:val="000000"/>
                <w:sz w:val="18"/>
                <w:szCs w:val="18"/>
              </w:rPr>
              <w:t>583,635</w:t>
            </w:r>
          </w:p>
        </w:tc>
      </w:tr>
    </w:tbl>
    <w:p w:rsidR="00AB12BE" w:rsidRDefault="00AB12BE" w:rsidP="00AB12BE">
      <w:pPr>
        <w:ind w:left="425" w:right="-31"/>
        <w:jc w:val="right"/>
        <w:rPr>
          <w:sz w:val="18"/>
          <w:szCs w:val="18"/>
        </w:rPr>
      </w:pPr>
    </w:p>
    <w:p w:rsidR="002743EC" w:rsidRDefault="002743EC" w:rsidP="00AB12BE">
      <w:pPr>
        <w:ind w:left="425" w:right="-31"/>
        <w:jc w:val="center"/>
        <w:rPr>
          <w:sz w:val="18"/>
          <w:szCs w:val="18"/>
        </w:rPr>
      </w:pPr>
    </w:p>
    <w:p w:rsidR="00AB12BE" w:rsidRPr="00AB12BE" w:rsidRDefault="00AB12BE" w:rsidP="00AB12BE">
      <w:pPr>
        <w:ind w:left="425" w:right="-31"/>
        <w:jc w:val="center"/>
        <w:rPr>
          <w:sz w:val="18"/>
          <w:szCs w:val="18"/>
        </w:rPr>
      </w:pPr>
      <w:r w:rsidRPr="00AB12BE">
        <w:rPr>
          <w:sz w:val="18"/>
          <w:szCs w:val="18"/>
        </w:rPr>
        <w:t>Приложение № 3</w:t>
      </w:r>
      <w:r>
        <w:rPr>
          <w:sz w:val="18"/>
          <w:szCs w:val="18"/>
        </w:rPr>
        <w:t xml:space="preserve"> </w:t>
      </w:r>
      <w:r w:rsidRPr="00AB12BE">
        <w:rPr>
          <w:sz w:val="18"/>
          <w:szCs w:val="18"/>
        </w:rPr>
        <w:t xml:space="preserve">к постановлению </w:t>
      </w:r>
      <w:r w:rsidR="002743EC" w:rsidRPr="00AB12BE">
        <w:rPr>
          <w:sz w:val="18"/>
          <w:szCs w:val="18"/>
        </w:rPr>
        <w:t>администрации Мошковского</w:t>
      </w:r>
      <w:r w:rsidRPr="00AB12BE">
        <w:rPr>
          <w:sz w:val="18"/>
          <w:szCs w:val="18"/>
        </w:rPr>
        <w:t xml:space="preserve"> сельсовета</w:t>
      </w:r>
      <w:r>
        <w:rPr>
          <w:sz w:val="18"/>
          <w:szCs w:val="18"/>
        </w:rPr>
        <w:t xml:space="preserve"> </w:t>
      </w:r>
      <w:r w:rsidRPr="00AB12BE">
        <w:rPr>
          <w:sz w:val="18"/>
          <w:szCs w:val="18"/>
        </w:rPr>
        <w:t>от 20.02.2020 № 12</w:t>
      </w:r>
    </w:p>
    <w:p w:rsidR="00AB12BE" w:rsidRPr="00AB12BE" w:rsidRDefault="00AB12BE" w:rsidP="00AB12BE">
      <w:pPr>
        <w:autoSpaceDE w:val="0"/>
        <w:autoSpaceDN w:val="0"/>
        <w:adjustRightInd w:val="0"/>
        <w:jc w:val="center"/>
        <w:rPr>
          <w:rStyle w:val="aff1"/>
          <w:b w:val="0"/>
          <w:i w:val="0"/>
          <w:sz w:val="18"/>
          <w:szCs w:val="18"/>
          <w:lang w:val="ru-RU"/>
        </w:rPr>
      </w:pPr>
      <w:r w:rsidRPr="00AB12BE">
        <w:rPr>
          <w:rStyle w:val="aff1"/>
          <w:b w:val="0"/>
          <w:i w:val="0"/>
          <w:sz w:val="18"/>
          <w:szCs w:val="18"/>
          <w:lang w:val="ru-RU"/>
        </w:rPr>
        <w:t>Приложение № 4 к муниципальной программе</w:t>
      </w:r>
    </w:p>
    <w:p w:rsidR="00AB12BE" w:rsidRPr="00AB12BE" w:rsidRDefault="00AB12BE" w:rsidP="00AB12BE">
      <w:pPr>
        <w:jc w:val="center"/>
        <w:rPr>
          <w:sz w:val="18"/>
          <w:szCs w:val="18"/>
        </w:rPr>
      </w:pPr>
      <w:r w:rsidRPr="00AB12BE">
        <w:rPr>
          <w:color w:val="000000"/>
          <w:sz w:val="18"/>
          <w:szCs w:val="18"/>
        </w:rPr>
        <w:t xml:space="preserve">Мероприятия </w:t>
      </w:r>
      <w:r w:rsidRPr="00AB12BE">
        <w:rPr>
          <w:bCs/>
          <w:color w:val="000000"/>
          <w:sz w:val="18"/>
          <w:szCs w:val="18"/>
        </w:rPr>
        <w:t xml:space="preserve">муниципальной программы </w:t>
      </w:r>
      <w:r w:rsidRPr="00AB12BE">
        <w:rPr>
          <w:color w:val="000000"/>
          <w:sz w:val="18"/>
          <w:szCs w:val="18"/>
        </w:rPr>
        <w:t>Мошковского</w:t>
      </w:r>
      <w:r w:rsidRPr="00AB12BE">
        <w:rPr>
          <w:sz w:val="18"/>
          <w:szCs w:val="18"/>
        </w:rPr>
        <w:t xml:space="preserve"> сельсовета Бековского района Пензенской области «Развитие культуры </w:t>
      </w:r>
      <w:r w:rsidRPr="00AB12BE">
        <w:rPr>
          <w:color w:val="000000"/>
          <w:sz w:val="18"/>
          <w:szCs w:val="18"/>
        </w:rPr>
        <w:t>Мошковского</w:t>
      </w:r>
      <w:r w:rsidRPr="00AB12BE">
        <w:rPr>
          <w:sz w:val="18"/>
          <w:szCs w:val="18"/>
        </w:rPr>
        <w:t xml:space="preserve"> сельсовета Бековского района Пензенской области»</w:t>
      </w:r>
    </w:p>
    <w:p w:rsidR="00AB12BE" w:rsidRPr="00AB12BE" w:rsidRDefault="00AB12BE" w:rsidP="00AB12BE">
      <w:pPr>
        <w:autoSpaceDE w:val="0"/>
        <w:autoSpaceDN w:val="0"/>
        <w:adjustRightInd w:val="0"/>
        <w:jc w:val="center"/>
        <w:rPr>
          <w:b/>
          <w:sz w:val="18"/>
          <w:szCs w:val="18"/>
        </w:rPr>
      </w:pPr>
    </w:p>
    <w:tbl>
      <w:tblPr>
        <w:tblW w:w="10260" w:type="dxa"/>
        <w:jc w:val="center"/>
        <w:tblCellSpacing w:w="5" w:type="nil"/>
        <w:tblLayout w:type="fixed"/>
        <w:tblCellMar>
          <w:left w:w="75" w:type="dxa"/>
          <w:right w:w="75" w:type="dxa"/>
        </w:tblCellMar>
        <w:tblLook w:val="0000" w:firstRow="0" w:lastRow="0" w:firstColumn="0" w:lastColumn="0" w:noHBand="0" w:noVBand="0"/>
      </w:tblPr>
      <w:tblGrid>
        <w:gridCol w:w="477"/>
        <w:gridCol w:w="1724"/>
        <w:gridCol w:w="1239"/>
        <w:gridCol w:w="122"/>
        <w:gridCol w:w="722"/>
        <w:gridCol w:w="944"/>
        <w:gridCol w:w="972"/>
        <w:gridCol w:w="912"/>
        <w:gridCol w:w="854"/>
        <w:gridCol w:w="964"/>
        <w:gridCol w:w="1330"/>
      </w:tblGrid>
      <w:tr w:rsidR="00AB12BE" w:rsidRPr="00AB12BE" w:rsidTr="008C50F3">
        <w:trPr>
          <w:tblCellSpacing w:w="5" w:type="nil"/>
          <w:jc w:val="center"/>
        </w:trPr>
        <w:tc>
          <w:tcPr>
            <w:tcW w:w="477" w:type="dxa"/>
            <w:vMerge w:val="restart"/>
            <w:tcBorders>
              <w:top w:val="single" w:sz="8"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 п/п</w:t>
            </w:r>
          </w:p>
        </w:tc>
        <w:tc>
          <w:tcPr>
            <w:tcW w:w="1724" w:type="dxa"/>
            <w:vMerge w:val="restart"/>
            <w:tcBorders>
              <w:top w:val="single" w:sz="8"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Наименование основного мероприятия</w:t>
            </w:r>
          </w:p>
        </w:tc>
        <w:tc>
          <w:tcPr>
            <w:tcW w:w="1239" w:type="dxa"/>
            <w:vMerge w:val="restart"/>
            <w:tcBorders>
              <w:top w:val="single" w:sz="8"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Исполнители</w:t>
            </w:r>
          </w:p>
        </w:tc>
        <w:tc>
          <w:tcPr>
            <w:tcW w:w="844" w:type="dxa"/>
            <w:gridSpan w:val="2"/>
            <w:vMerge w:val="restart"/>
            <w:tcBorders>
              <w:top w:val="single" w:sz="8"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Срок исполнения (год)</w:t>
            </w:r>
          </w:p>
        </w:tc>
        <w:tc>
          <w:tcPr>
            <w:tcW w:w="4646" w:type="dxa"/>
            <w:gridSpan w:val="5"/>
            <w:tcBorders>
              <w:top w:val="single" w:sz="8"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Объем финансирования, тыс. рублей</w:t>
            </w:r>
          </w:p>
        </w:tc>
        <w:tc>
          <w:tcPr>
            <w:tcW w:w="1330" w:type="dxa"/>
            <w:tcBorders>
              <w:top w:val="single" w:sz="8"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Показатели результата мероприятия по годам (ожидаемый непосредственный результат)</w:t>
            </w:r>
          </w:p>
        </w:tc>
      </w:tr>
      <w:tr w:rsidR="00AB12BE" w:rsidRPr="00AB12BE" w:rsidTr="007B0BEB">
        <w:trPr>
          <w:tblCellSpacing w:w="5" w:type="nil"/>
          <w:jc w:val="center"/>
        </w:trPr>
        <w:tc>
          <w:tcPr>
            <w:tcW w:w="477" w:type="dxa"/>
            <w:vMerge/>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left w:val="single" w:sz="8" w:space="0" w:color="auto"/>
              <w:bottom w:val="single" w:sz="4"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1239" w:type="dxa"/>
            <w:vMerge/>
            <w:tcBorders>
              <w:left w:val="single" w:sz="8" w:space="0" w:color="auto"/>
              <w:bottom w:val="single" w:sz="4"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844" w:type="dxa"/>
            <w:gridSpan w:val="2"/>
            <w:vMerge/>
            <w:tcBorders>
              <w:left w:val="single" w:sz="8" w:space="0" w:color="auto"/>
              <w:bottom w:val="single" w:sz="4"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944" w:type="dxa"/>
            <w:tcBorders>
              <w:left w:val="single" w:sz="8" w:space="0" w:color="auto"/>
              <w:bottom w:val="single" w:sz="4"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всего</w:t>
            </w:r>
          </w:p>
        </w:tc>
        <w:tc>
          <w:tcPr>
            <w:tcW w:w="972"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местный бюджет</w:t>
            </w:r>
          </w:p>
        </w:tc>
        <w:tc>
          <w:tcPr>
            <w:tcW w:w="912"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областной бюджет</w:t>
            </w:r>
          </w:p>
        </w:tc>
        <w:tc>
          <w:tcPr>
            <w:tcW w:w="854"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федеральный бюджет</w:t>
            </w:r>
          </w:p>
        </w:tc>
        <w:tc>
          <w:tcPr>
            <w:tcW w:w="964"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внебюджетные средства</w:t>
            </w:r>
          </w:p>
        </w:tc>
        <w:tc>
          <w:tcPr>
            <w:tcW w:w="1330"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tcBorders>
              <w:left w:val="single" w:sz="8" w:space="0" w:color="auto"/>
              <w:bottom w:val="single" w:sz="8" w:space="0" w:color="auto"/>
              <w:right w:val="single" w:sz="4"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1</w:t>
            </w:r>
          </w:p>
        </w:tc>
        <w:tc>
          <w:tcPr>
            <w:tcW w:w="172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2</w:t>
            </w:r>
          </w:p>
        </w:tc>
        <w:tc>
          <w:tcPr>
            <w:tcW w:w="1239"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3</w:t>
            </w:r>
          </w:p>
        </w:tc>
        <w:tc>
          <w:tcPr>
            <w:tcW w:w="844" w:type="dxa"/>
            <w:gridSpan w:val="2"/>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4</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5</w:t>
            </w:r>
          </w:p>
        </w:tc>
        <w:tc>
          <w:tcPr>
            <w:tcW w:w="972" w:type="dxa"/>
            <w:tcBorders>
              <w:left w:val="single" w:sz="4"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6</w:t>
            </w:r>
          </w:p>
        </w:tc>
        <w:tc>
          <w:tcPr>
            <w:tcW w:w="912"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7</w:t>
            </w:r>
          </w:p>
        </w:tc>
        <w:tc>
          <w:tcPr>
            <w:tcW w:w="854"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8</w:t>
            </w:r>
          </w:p>
        </w:tc>
        <w:tc>
          <w:tcPr>
            <w:tcW w:w="964"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9</w:t>
            </w:r>
          </w:p>
        </w:tc>
        <w:tc>
          <w:tcPr>
            <w:tcW w:w="1330"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10</w:t>
            </w:r>
          </w:p>
        </w:tc>
      </w:tr>
      <w:tr w:rsidR="00AB12BE" w:rsidRPr="00AB12BE" w:rsidTr="008C50F3">
        <w:trPr>
          <w:tblCellSpacing w:w="5" w:type="nil"/>
          <w:jc w:val="center"/>
        </w:trPr>
        <w:tc>
          <w:tcPr>
            <w:tcW w:w="10260" w:type="dxa"/>
            <w:gridSpan w:val="11"/>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b/>
                <w:sz w:val="18"/>
                <w:szCs w:val="18"/>
              </w:rPr>
            </w:pPr>
            <w:r w:rsidRPr="00AB12BE">
              <w:rPr>
                <w:sz w:val="18"/>
                <w:szCs w:val="18"/>
              </w:rPr>
              <w:t>Цель муниципальной программы</w:t>
            </w:r>
            <w:r w:rsidRPr="00AB12BE">
              <w:rPr>
                <w:b/>
                <w:sz w:val="18"/>
                <w:szCs w:val="18"/>
              </w:rPr>
              <w:t xml:space="preserve">: </w:t>
            </w:r>
            <w:r w:rsidRPr="00AB12BE">
              <w:rPr>
                <w:sz w:val="18"/>
                <w:szCs w:val="18"/>
              </w:rPr>
              <w:t>Обеспечение прав граждан на участие в культурной жизни поселения.</w:t>
            </w:r>
          </w:p>
        </w:tc>
      </w:tr>
      <w:tr w:rsidR="00AB12BE" w:rsidRPr="00AB12BE" w:rsidTr="008C50F3">
        <w:trPr>
          <w:tblCellSpacing w:w="5" w:type="nil"/>
          <w:jc w:val="center"/>
        </w:trPr>
        <w:tc>
          <w:tcPr>
            <w:tcW w:w="10260" w:type="dxa"/>
            <w:gridSpan w:val="11"/>
            <w:tcBorders>
              <w:top w:val="single" w:sz="4" w:space="0" w:color="auto"/>
              <w:left w:val="single" w:sz="8" w:space="0" w:color="auto"/>
              <w:bottom w:val="single" w:sz="8" w:space="0" w:color="auto"/>
              <w:right w:val="single" w:sz="8" w:space="0" w:color="auto"/>
            </w:tcBorders>
          </w:tcPr>
          <w:p w:rsidR="00AB12BE" w:rsidRPr="00AB12BE" w:rsidRDefault="00AB12BE" w:rsidP="0066603A">
            <w:pPr>
              <w:rPr>
                <w:b/>
                <w:sz w:val="18"/>
                <w:szCs w:val="18"/>
              </w:rPr>
            </w:pPr>
            <w:r w:rsidRPr="00AB12BE">
              <w:rPr>
                <w:sz w:val="18"/>
                <w:szCs w:val="18"/>
              </w:rPr>
              <w:t xml:space="preserve"> Задача 1.</w:t>
            </w:r>
            <w:r w:rsidRPr="00AB12BE">
              <w:rPr>
                <w:b/>
                <w:sz w:val="18"/>
                <w:szCs w:val="18"/>
              </w:rPr>
              <w:t xml:space="preserve"> </w:t>
            </w:r>
          </w:p>
          <w:p w:rsidR="00AB12BE" w:rsidRPr="00AB12BE" w:rsidRDefault="00AB12BE" w:rsidP="0066603A">
            <w:pPr>
              <w:rPr>
                <w:sz w:val="18"/>
                <w:szCs w:val="18"/>
              </w:rPr>
            </w:pPr>
            <w:r w:rsidRPr="00AB12BE">
              <w:rPr>
                <w:sz w:val="18"/>
                <w:szCs w:val="18"/>
              </w:rPr>
              <w:t xml:space="preserve">- сохранение исторического и культурного наследия </w:t>
            </w:r>
            <w:r w:rsidRPr="00AB12BE">
              <w:rPr>
                <w:color w:val="000000"/>
                <w:sz w:val="18"/>
                <w:szCs w:val="18"/>
              </w:rPr>
              <w:t>Мошковского</w:t>
            </w:r>
            <w:r w:rsidRPr="00AB12BE">
              <w:rPr>
                <w:sz w:val="18"/>
                <w:szCs w:val="18"/>
              </w:rPr>
              <w:t xml:space="preserve"> сельсовета Бековского района Пензенской области;</w:t>
            </w:r>
          </w:p>
          <w:p w:rsidR="00AB12BE" w:rsidRPr="00AB12BE" w:rsidRDefault="00AB12BE" w:rsidP="0066603A">
            <w:pPr>
              <w:rPr>
                <w:sz w:val="18"/>
                <w:szCs w:val="18"/>
              </w:rPr>
            </w:pPr>
            <w:r w:rsidRPr="00AB12BE">
              <w:rPr>
                <w:sz w:val="18"/>
                <w:szCs w:val="18"/>
              </w:rPr>
              <w:t>- создание благоприятных условий для устойчивого развития сферы культуры;</w:t>
            </w:r>
          </w:p>
        </w:tc>
      </w:tr>
      <w:tr w:rsidR="00AB12BE" w:rsidRPr="00AB12BE" w:rsidTr="007B0BEB">
        <w:trPr>
          <w:tblCellSpacing w:w="5" w:type="nil"/>
          <w:jc w:val="center"/>
        </w:trPr>
        <w:tc>
          <w:tcPr>
            <w:tcW w:w="477" w:type="dxa"/>
            <w:vMerge w:val="restart"/>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t>1.1.</w:t>
            </w:r>
          </w:p>
          <w:p w:rsidR="00AB12BE" w:rsidRPr="00AB12BE" w:rsidRDefault="00AB12BE" w:rsidP="0066603A">
            <w:pPr>
              <w:autoSpaceDE w:val="0"/>
              <w:autoSpaceDN w:val="0"/>
              <w:adjustRightInd w:val="0"/>
              <w:jc w:val="center"/>
              <w:rPr>
                <w:sz w:val="18"/>
                <w:szCs w:val="18"/>
              </w:rPr>
            </w:pPr>
          </w:p>
        </w:tc>
        <w:tc>
          <w:tcPr>
            <w:tcW w:w="1724" w:type="dxa"/>
            <w:vMerge w:val="restart"/>
            <w:tcBorders>
              <w:top w:val="single" w:sz="4" w:space="0" w:color="auto"/>
              <w:left w:val="single" w:sz="4" w:space="0" w:color="auto"/>
              <w:bottom w:val="single" w:sz="4" w:space="0" w:color="auto"/>
              <w:right w:val="single" w:sz="4" w:space="0" w:color="auto"/>
            </w:tcBorders>
          </w:tcPr>
          <w:p w:rsidR="00AB12BE" w:rsidRPr="00AB12BE" w:rsidRDefault="00AB12BE" w:rsidP="0066603A">
            <w:pPr>
              <w:pStyle w:val="aa"/>
              <w:spacing w:before="0" w:beforeAutospacing="0" w:after="0" w:afterAutospacing="0"/>
              <w:rPr>
                <w:sz w:val="18"/>
                <w:szCs w:val="18"/>
              </w:rPr>
            </w:pPr>
            <w:r w:rsidRPr="00AB12BE">
              <w:rPr>
                <w:sz w:val="18"/>
                <w:szCs w:val="18"/>
              </w:rPr>
              <w:t>Создание условий для организации досуга и обеспечения жителей поселения услугами организации досуга. (Расходы на содержание сельских домов культуры)</w:t>
            </w:r>
          </w:p>
        </w:tc>
        <w:tc>
          <w:tcPr>
            <w:tcW w:w="1239" w:type="dxa"/>
            <w:vMerge w:val="restart"/>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 xml:space="preserve">Администрация </w:t>
            </w:r>
            <w:r w:rsidRPr="00AB12BE">
              <w:rPr>
                <w:color w:val="000000"/>
                <w:sz w:val="18"/>
                <w:szCs w:val="18"/>
              </w:rPr>
              <w:t>Мошковского</w:t>
            </w:r>
            <w:r w:rsidRPr="00AB12BE">
              <w:rPr>
                <w:sz w:val="18"/>
                <w:szCs w:val="18"/>
              </w:rPr>
              <w:t xml:space="preserve"> сельсовета Бековского района Пензенской области</w:t>
            </w:r>
          </w:p>
        </w:tc>
        <w:tc>
          <w:tcPr>
            <w:tcW w:w="844" w:type="dxa"/>
            <w:gridSpan w:val="2"/>
            <w:tcBorders>
              <w:left w:val="single" w:sz="4" w:space="0" w:color="auto"/>
              <w:bottom w:val="single" w:sz="8" w:space="0" w:color="auto"/>
              <w:right w:val="single" w:sz="8" w:space="0" w:color="auto"/>
            </w:tcBorders>
          </w:tcPr>
          <w:p w:rsidR="00AB12BE" w:rsidRPr="00AB12BE" w:rsidRDefault="00AB12BE" w:rsidP="0066603A">
            <w:pPr>
              <w:autoSpaceDE w:val="0"/>
              <w:autoSpaceDN w:val="0"/>
              <w:adjustRightInd w:val="0"/>
              <w:rPr>
                <w:sz w:val="18"/>
                <w:szCs w:val="18"/>
              </w:rPr>
            </w:pPr>
            <w:r w:rsidRPr="00AB12BE">
              <w:rPr>
                <w:sz w:val="18"/>
                <w:szCs w:val="18"/>
              </w:rPr>
              <w:t>2019</w:t>
            </w:r>
          </w:p>
        </w:tc>
        <w:tc>
          <w:tcPr>
            <w:tcW w:w="944"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235,123</w:t>
            </w:r>
          </w:p>
        </w:tc>
        <w:tc>
          <w:tcPr>
            <w:tcW w:w="972"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235,123</w:t>
            </w:r>
          </w:p>
        </w:tc>
        <w:tc>
          <w:tcPr>
            <w:tcW w:w="912"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854"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964"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1330" w:type="dxa"/>
            <w:tcBorders>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239"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44" w:type="dxa"/>
            <w:gridSpan w:val="2"/>
            <w:tcBorders>
              <w:left w:val="single" w:sz="4" w:space="0" w:color="auto"/>
              <w:bottom w:val="single" w:sz="4" w:space="0" w:color="auto"/>
              <w:right w:val="single" w:sz="8" w:space="0" w:color="auto"/>
            </w:tcBorders>
          </w:tcPr>
          <w:p w:rsidR="00AB12BE" w:rsidRPr="00AB12BE" w:rsidRDefault="00AB12BE" w:rsidP="0066603A">
            <w:pPr>
              <w:autoSpaceDE w:val="0"/>
              <w:autoSpaceDN w:val="0"/>
              <w:adjustRightInd w:val="0"/>
              <w:rPr>
                <w:sz w:val="18"/>
                <w:szCs w:val="18"/>
              </w:rPr>
            </w:pPr>
            <w:r w:rsidRPr="00AB12BE">
              <w:rPr>
                <w:sz w:val="18"/>
                <w:szCs w:val="18"/>
              </w:rPr>
              <w:t>2020</w:t>
            </w:r>
          </w:p>
        </w:tc>
        <w:tc>
          <w:tcPr>
            <w:tcW w:w="944" w:type="dxa"/>
            <w:tcBorders>
              <w:left w:val="single" w:sz="8" w:space="0" w:color="auto"/>
              <w:bottom w:val="single" w:sz="4"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104,678</w:t>
            </w:r>
          </w:p>
        </w:tc>
        <w:tc>
          <w:tcPr>
            <w:tcW w:w="972" w:type="dxa"/>
            <w:tcBorders>
              <w:left w:val="single" w:sz="8" w:space="0" w:color="auto"/>
              <w:bottom w:val="single" w:sz="4"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104,678</w:t>
            </w:r>
          </w:p>
        </w:tc>
        <w:tc>
          <w:tcPr>
            <w:tcW w:w="912" w:type="dxa"/>
            <w:tcBorders>
              <w:left w:val="single" w:sz="8" w:space="0" w:color="auto"/>
              <w:bottom w:val="single" w:sz="4"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854" w:type="dxa"/>
            <w:tcBorders>
              <w:left w:val="single" w:sz="8" w:space="0" w:color="auto"/>
              <w:bottom w:val="single" w:sz="4"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964" w:type="dxa"/>
            <w:tcBorders>
              <w:left w:val="single" w:sz="8" w:space="0" w:color="auto"/>
              <w:bottom w:val="single" w:sz="4"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1330" w:type="dxa"/>
            <w:tcBorders>
              <w:left w:val="single" w:sz="8" w:space="0" w:color="auto"/>
              <w:bottom w:val="single" w:sz="4" w:space="0" w:color="auto"/>
              <w:right w:val="single" w:sz="8"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239"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44" w:type="dxa"/>
            <w:gridSpan w:val="2"/>
            <w:tcBorders>
              <w:top w:val="single" w:sz="4" w:space="0" w:color="auto"/>
              <w:left w:val="single" w:sz="4" w:space="0" w:color="auto"/>
              <w:bottom w:val="single" w:sz="4" w:space="0" w:color="auto"/>
              <w:right w:val="single" w:sz="8" w:space="0" w:color="auto"/>
            </w:tcBorders>
          </w:tcPr>
          <w:p w:rsidR="00AB12BE" w:rsidRPr="00AB12BE" w:rsidRDefault="00AB12BE" w:rsidP="0066603A">
            <w:pPr>
              <w:autoSpaceDE w:val="0"/>
              <w:autoSpaceDN w:val="0"/>
              <w:adjustRightInd w:val="0"/>
              <w:rPr>
                <w:sz w:val="18"/>
                <w:szCs w:val="18"/>
              </w:rPr>
            </w:pPr>
            <w:r w:rsidRPr="00AB12BE">
              <w:rPr>
                <w:sz w:val="18"/>
                <w:szCs w:val="18"/>
              </w:rPr>
              <w:t>2021</w:t>
            </w:r>
          </w:p>
        </w:tc>
        <w:tc>
          <w:tcPr>
            <w:tcW w:w="94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0,000</w:t>
            </w:r>
          </w:p>
        </w:tc>
        <w:tc>
          <w:tcPr>
            <w:tcW w:w="972"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0,000</w:t>
            </w:r>
          </w:p>
        </w:tc>
        <w:tc>
          <w:tcPr>
            <w:tcW w:w="912"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239"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44" w:type="dxa"/>
            <w:gridSpan w:val="2"/>
            <w:tcBorders>
              <w:top w:val="single" w:sz="4" w:space="0" w:color="auto"/>
              <w:left w:val="single" w:sz="4" w:space="0" w:color="auto"/>
              <w:bottom w:val="single" w:sz="4" w:space="0" w:color="auto"/>
              <w:right w:val="single" w:sz="8" w:space="0" w:color="auto"/>
            </w:tcBorders>
          </w:tcPr>
          <w:p w:rsidR="00AB12BE" w:rsidRPr="00AB12BE" w:rsidRDefault="00AB12BE" w:rsidP="0066603A">
            <w:pPr>
              <w:autoSpaceDE w:val="0"/>
              <w:autoSpaceDN w:val="0"/>
              <w:adjustRightInd w:val="0"/>
              <w:rPr>
                <w:sz w:val="18"/>
                <w:szCs w:val="18"/>
              </w:rPr>
            </w:pPr>
            <w:r w:rsidRPr="00AB12BE">
              <w:rPr>
                <w:sz w:val="18"/>
                <w:szCs w:val="18"/>
              </w:rPr>
              <w:t>2022</w:t>
            </w:r>
          </w:p>
        </w:tc>
        <w:tc>
          <w:tcPr>
            <w:tcW w:w="94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0,000</w:t>
            </w:r>
          </w:p>
        </w:tc>
        <w:tc>
          <w:tcPr>
            <w:tcW w:w="972"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0,000</w:t>
            </w:r>
          </w:p>
        </w:tc>
        <w:tc>
          <w:tcPr>
            <w:tcW w:w="912"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239"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44" w:type="dxa"/>
            <w:gridSpan w:val="2"/>
            <w:tcBorders>
              <w:top w:val="single" w:sz="4" w:space="0" w:color="auto"/>
              <w:left w:val="single" w:sz="4" w:space="0" w:color="auto"/>
              <w:bottom w:val="single" w:sz="4" w:space="0" w:color="auto"/>
              <w:right w:val="single" w:sz="8" w:space="0" w:color="auto"/>
            </w:tcBorders>
          </w:tcPr>
          <w:p w:rsidR="00AB12BE" w:rsidRPr="00AB12BE" w:rsidRDefault="00AB12BE" w:rsidP="0066603A">
            <w:pPr>
              <w:autoSpaceDE w:val="0"/>
              <w:autoSpaceDN w:val="0"/>
              <w:adjustRightInd w:val="0"/>
              <w:rPr>
                <w:sz w:val="18"/>
                <w:szCs w:val="18"/>
              </w:rPr>
            </w:pPr>
            <w:r w:rsidRPr="00AB12BE">
              <w:rPr>
                <w:sz w:val="18"/>
                <w:szCs w:val="18"/>
              </w:rPr>
              <w:t>2023</w:t>
            </w:r>
          </w:p>
        </w:tc>
        <w:tc>
          <w:tcPr>
            <w:tcW w:w="94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0,000</w:t>
            </w:r>
          </w:p>
        </w:tc>
        <w:tc>
          <w:tcPr>
            <w:tcW w:w="972"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0,000</w:t>
            </w:r>
          </w:p>
        </w:tc>
        <w:tc>
          <w:tcPr>
            <w:tcW w:w="912"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239"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44" w:type="dxa"/>
            <w:gridSpan w:val="2"/>
            <w:tcBorders>
              <w:top w:val="single" w:sz="4" w:space="0" w:color="auto"/>
              <w:left w:val="single" w:sz="4" w:space="0" w:color="auto"/>
              <w:bottom w:val="single" w:sz="4" w:space="0" w:color="auto"/>
              <w:right w:val="single" w:sz="8" w:space="0" w:color="auto"/>
            </w:tcBorders>
          </w:tcPr>
          <w:p w:rsidR="00AB12BE" w:rsidRPr="00AB12BE" w:rsidRDefault="00AB12BE" w:rsidP="0066603A">
            <w:pPr>
              <w:autoSpaceDE w:val="0"/>
              <w:autoSpaceDN w:val="0"/>
              <w:adjustRightInd w:val="0"/>
              <w:rPr>
                <w:sz w:val="18"/>
                <w:szCs w:val="18"/>
              </w:rPr>
            </w:pPr>
            <w:r w:rsidRPr="00AB12BE">
              <w:rPr>
                <w:sz w:val="18"/>
                <w:szCs w:val="18"/>
              </w:rPr>
              <w:t>2024</w:t>
            </w:r>
          </w:p>
        </w:tc>
        <w:tc>
          <w:tcPr>
            <w:tcW w:w="94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0,000</w:t>
            </w:r>
          </w:p>
        </w:tc>
        <w:tc>
          <w:tcPr>
            <w:tcW w:w="972"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color w:val="000000"/>
                <w:sz w:val="18"/>
                <w:szCs w:val="18"/>
              </w:rPr>
            </w:pPr>
            <w:r w:rsidRPr="00AB12BE">
              <w:rPr>
                <w:color w:val="000000"/>
                <w:sz w:val="18"/>
                <w:szCs w:val="18"/>
              </w:rPr>
              <w:t>0,000</w:t>
            </w:r>
          </w:p>
        </w:tc>
        <w:tc>
          <w:tcPr>
            <w:tcW w:w="912"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239" w:type="dxa"/>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44" w:type="dxa"/>
            <w:gridSpan w:val="2"/>
            <w:tcBorders>
              <w:top w:val="single" w:sz="4" w:space="0" w:color="auto"/>
              <w:left w:val="single" w:sz="4" w:space="0" w:color="auto"/>
              <w:bottom w:val="single" w:sz="4" w:space="0" w:color="auto"/>
              <w:right w:val="single" w:sz="8" w:space="0" w:color="auto"/>
            </w:tcBorders>
          </w:tcPr>
          <w:p w:rsidR="00AB12BE" w:rsidRPr="00AB12BE" w:rsidRDefault="00AB12BE" w:rsidP="0066603A">
            <w:pPr>
              <w:autoSpaceDE w:val="0"/>
              <w:autoSpaceDN w:val="0"/>
              <w:adjustRightInd w:val="0"/>
              <w:rPr>
                <w:sz w:val="18"/>
                <w:szCs w:val="18"/>
              </w:rPr>
            </w:pPr>
            <w:r w:rsidRPr="00AB12BE">
              <w:rPr>
                <w:sz w:val="18"/>
                <w:szCs w:val="18"/>
              </w:rPr>
              <w:t xml:space="preserve">Итого </w:t>
            </w:r>
          </w:p>
        </w:tc>
        <w:tc>
          <w:tcPr>
            <w:tcW w:w="94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jc w:val="center"/>
              <w:rPr>
                <w:color w:val="000000"/>
                <w:sz w:val="18"/>
                <w:szCs w:val="18"/>
              </w:rPr>
            </w:pPr>
            <w:r w:rsidRPr="00AB12BE">
              <w:rPr>
                <w:color w:val="000000"/>
                <w:sz w:val="18"/>
                <w:szCs w:val="18"/>
              </w:rPr>
              <w:t>339,801</w:t>
            </w:r>
          </w:p>
        </w:tc>
        <w:tc>
          <w:tcPr>
            <w:tcW w:w="972"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jc w:val="center"/>
              <w:rPr>
                <w:color w:val="000000"/>
                <w:sz w:val="18"/>
                <w:szCs w:val="18"/>
              </w:rPr>
            </w:pPr>
            <w:r w:rsidRPr="00AB12BE">
              <w:rPr>
                <w:color w:val="000000"/>
                <w:sz w:val="18"/>
                <w:szCs w:val="18"/>
              </w:rPr>
              <w:t>339,801</w:t>
            </w:r>
          </w:p>
        </w:tc>
        <w:tc>
          <w:tcPr>
            <w:tcW w:w="912"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8" w:space="0" w:color="auto"/>
              <w:bottom w:val="single" w:sz="8" w:space="0" w:color="auto"/>
              <w:right w:val="single" w:sz="8"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8C50F3">
        <w:trPr>
          <w:tblCellSpacing w:w="5" w:type="nil"/>
          <w:jc w:val="center"/>
        </w:trPr>
        <w:tc>
          <w:tcPr>
            <w:tcW w:w="10260" w:type="dxa"/>
            <w:gridSpan w:val="11"/>
            <w:tcBorders>
              <w:left w:val="single" w:sz="8" w:space="0" w:color="auto"/>
              <w:bottom w:val="single" w:sz="4" w:space="0" w:color="auto"/>
              <w:right w:val="single" w:sz="8" w:space="0" w:color="auto"/>
            </w:tcBorders>
          </w:tcPr>
          <w:p w:rsidR="00AB12BE" w:rsidRPr="00AB12BE" w:rsidRDefault="00AB12BE" w:rsidP="0066603A">
            <w:pPr>
              <w:rPr>
                <w:sz w:val="18"/>
                <w:szCs w:val="18"/>
              </w:rPr>
            </w:pPr>
            <w:r w:rsidRPr="00AB12BE">
              <w:rPr>
                <w:sz w:val="18"/>
                <w:szCs w:val="18"/>
              </w:rPr>
              <w:t xml:space="preserve">Задача 2. </w:t>
            </w:r>
          </w:p>
          <w:p w:rsidR="00AB12BE" w:rsidRPr="00AB12BE" w:rsidRDefault="00AB12BE" w:rsidP="0066603A">
            <w:pPr>
              <w:rPr>
                <w:sz w:val="18"/>
                <w:szCs w:val="18"/>
              </w:rPr>
            </w:pPr>
            <w:r w:rsidRPr="00AB12BE">
              <w:rPr>
                <w:sz w:val="18"/>
                <w:szCs w:val="18"/>
              </w:rPr>
              <w:t xml:space="preserve">- передача осуществления части полномочий по вопросам: «Создание условий для организации досуга и обеспечение жителей поселения услугами организации культуры», «Организация библиотечного обслуживания населения, комплектования и </w:t>
            </w:r>
            <w:r w:rsidRPr="00AB12BE">
              <w:rPr>
                <w:sz w:val="18"/>
                <w:szCs w:val="18"/>
              </w:rPr>
              <w:lastRenderedPageBreak/>
              <w:t xml:space="preserve">обеспечения сохранности библиотечных фондов библиотек поселения» </w:t>
            </w:r>
          </w:p>
        </w:tc>
      </w:tr>
      <w:tr w:rsidR="00AB12BE" w:rsidRPr="00AB12BE" w:rsidTr="007B0BEB">
        <w:trPr>
          <w:trHeight w:val="295"/>
          <w:tblCellSpacing w:w="5" w:type="nil"/>
          <w:jc w:val="center"/>
        </w:trPr>
        <w:tc>
          <w:tcPr>
            <w:tcW w:w="477" w:type="dxa"/>
            <w:vMerge w:val="restart"/>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r w:rsidRPr="00AB12BE">
              <w:rPr>
                <w:sz w:val="18"/>
                <w:szCs w:val="18"/>
              </w:rPr>
              <w:lastRenderedPageBreak/>
              <w:t>2.1.</w:t>
            </w:r>
          </w:p>
        </w:tc>
        <w:tc>
          <w:tcPr>
            <w:tcW w:w="1724" w:type="dxa"/>
            <w:vMerge w:val="restart"/>
            <w:tcBorders>
              <w:left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Создание условий для организации досуга и обеспечения жителей поселения услугами организации досуга. (Передача полномочий по созданию условий для организации досуга и обеспечения жителей поселения услугами организации досуга)</w:t>
            </w:r>
          </w:p>
        </w:tc>
        <w:tc>
          <w:tcPr>
            <w:tcW w:w="1361" w:type="dxa"/>
            <w:gridSpan w:val="2"/>
            <w:vMerge w:val="restart"/>
            <w:tcBorders>
              <w:left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 xml:space="preserve">Администрация </w:t>
            </w:r>
            <w:r w:rsidRPr="00AB12BE">
              <w:rPr>
                <w:color w:val="000000"/>
                <w:sz w:val="18"/>
                <w:szCs w:val="18"/>
              </w:rPr>
              <w:t>Мошковского</w:t>
            </w:r>
            <w:r w:rsidRPr="00AB12BE">
              <w:rPr>
                <w:sz w:val="18"/>
                <w:szCs w:val="18"/>
              </w:rPr>
              <w:t xml:space="preserve"> сельсовета Бековского района Пензенской области</w:t>
            </w: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2019</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349,015</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349,015</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left w:val="single" w:sz="4" w:space="0" w:color="auto"/>
              <w:right w:val="single" w:sz="4" w:space="0" w:color="auto"/>
            </w:tcBorders>
          </w:tcPr>
          <w:p w:rsidR="00AB12BE" w:rsidRPr="00AB12BE" w:rsidRDefault="00AB12BE" w:rsidP="0066603A">
            <w:pPr>
              <w:autoSpaceDE w:val="0"/>
              <w:autoSpaceDN w:val="0"/>
              <w:adjustRightInd w:val="0"/>
              <w:rPr>
                <w:sz w:val="18"/>
                <w:szCs w:val="18"/>
              </w:rPr>
            </w:pPr>
          </w:p>
        </w:tc>
        <w:tc>
          <w:tcPr>
            <w:tcW w:w="1361" w:type="dxa"/>
            <w:gridSpan w:val="2"/>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 xml:space="preserve">2020 </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535,669</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535,669</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left w:val="single" w:sz="4" w:space="0" w:color="auto"/>
              <w:right w:val="single" w:sz="4" w:space="0" w:color="auto"/>
            </w:tcBorders>
          </w:tcPr>
          <w:p w:rsidR="00AB12BE" w:rsidRPr="00AB12BE" w:rsidRDefault="00AB12BE" w:rsidP="0066603A">
            <w:pPr>
              <w:autoSpaceDE w:val="0"/>
              <w:autoSpaceDN w:val="0"/>
              <w:adjustRightInd w:val="0"/>
              <w:rPr>
                <w:sz w:val="18"/>
                <w:szCs w:val="18"/>
              </w:rPr>
            </w:pPr>
          </w:p>
        </w:tc>
        <w:tc>
          <w:tcPr>
            <w:tcW w:w="1361" w:type="dxa"/>
            <w:gridSpan w:val="2"/>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2021</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556,839</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556,839</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left w:val="single" w:sz="4" w:space="0" w:color="auto"/>
              <w:right w:val="single" w:sz="4" w:space="0" w:color="auto"/>
            </w:tcBorders>
          </w:tcPr>
          <w:p w:rsidR="00AB12BE" w:rsidRPr="00AB12BE" w:rsidRDefault="00AB12BE" w:rsidP="0066603A">
            <w:pPr>
              <w:autoSpaceDE w:val="0"/>
              <w:autoSpaceDN w:val="0"/>
              <w:adjustRightInd w:val="0"/>
              <w:rPr>
                <w:sz w:val="18"/>
                <w:szCs w:val="18"/>
              </w:rPr>
            </w:pPr>
          </w:p>
        </w:tc>
        <w:tc>
          <w:tcPr>
            <w:tcW w:w="1361" w:type="dxa"/>
            <w:gridSpan w:val="2"/>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2022</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583,635</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583,635</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61" w:type="dxa"/>
            <w:gridSpan w:val="2"/>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2023</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sz w:val="18"/>
                <w:szCs w:val="18"/>
              </w:rPr>
            </w:pPr>
            <w:r w:rsidRPr="00AB12BE">
              <w:rPr>
                <w:color w:val="000000"/>
                <w:sz w:val="18"/>
                <w:szCs w:val="18"/>
              </w:rPr>
              <w:t>583,635</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sz w:val="18"/>
                <w:szCs w:val="18"/>
              </w:rPr>
            </w:pPr>
            <w:r w:rsidRPr="00AB12BE">
              <w:rPr>
                <w:color w:val="000000"/>
                <w:sz w:val="18"/>
                <w:szCs w:val="18"/>
              </w:rPr>
              <w:t>583,635</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61" w:type="dxa"/>
            <w:gridSpan w:val="2"/>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2024</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sz w:val="18"/>
                <w:szCs w:val="18"/>
              </w:rPr>
            </w:pPr>
            <w:r w:rsidRPr="00AB12BE">
              <w:rPr>
                <w:color w:val="000000"/>
                <w:sz w:val="18"/>
                <w:szCs w:val="18"/>
              </w:rPr>
              <w:t>583,635</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sz w:val="18"/>
                <w:szCs w:val="18"/>
              </w:rPr>
            </w:pPr>
            <w:r w:rsidRPr="00AB12BE">
              <w:rPr>
                <w:color w:val="000000"/>
                <w:sz w:val="18"/>
                <w:szCs w:val="18"/>
              </w:rPr>
              <w:t>583,635</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477" w:type="dxa"/>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724" w:type="dxa"/>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61" w:type="dxa"/>
            <w:gridSpan w:val="2"/>
            <w:vMerge/>
            <w:tcBorders>
              <w:left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Итого</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3192,428</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3192,428</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3562" w:type="dxa"/>
            <w:gridSpan w:val="4"/>
            <w:vMerge w:val="restart"/>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Итого по мероприятиям:</w:t>
            </w: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2019</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584,138</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584,138</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3562" w:type="dxa"/>
            <w:gridSpan w:val="4"/>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 xml:space="preserve">2020 </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640,347</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640,347</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3562" w:type="dxa"/>
            <w:gridSpan w:val="4"/>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2021</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556,839</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556,839</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3562" w:type="dxa"/>
            <w:gridSpan w:val="4"/>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2022</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583,635</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color w:val="000000"/>
                <w:sz w:val="18"/>
                <w:szCs w:val="18"/>
              </w:rPr>
            </w:pPr>
            <w:r w:rsidRPr="00AB12BE">
              <w:rPr>
                <w:color w:val="000000"/>
                <w:sz w:val="18"/>
                <w:szCs w:val="18"/>
              </w:rPr>
              <w:t>583,635</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3562" w:type="dxa"/>
            <w:gridSpan w:val="4"/>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2023</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sz w:val="18"/>
                <w:szCs w:val="18"/>
              </w:rPr>
            </w:pPr>
            <w:r w:rsidRPr="00AB12BE">
              <w:rPr>
                <w:color w:val="000000"/>
                <w:sz w:val="18"/>
                <w:szCs w:val="18"/>
              </w:rPr>
              <w:t>583,635</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sz w:val="18"/>
                <w:szCs w:val="18"/>
              </w:rPr>
            </w:pPr>
            <w:r w:rsidRPr="00AB12BE">
              <w:rPr>
                <w:color w:val="000000"/>
                <w:sz w:val="18"/>
                <w:szCs w:val="18"/>
              </w:rPr>
              <w:t>583,635</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3562" w:type="dxa"/>
            <w:gridSpan w:val="4"/>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2024</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sz w:val="18"/>
                <w:szCs w:val="18"/>
              </w:rPr>
            </w:pPr>
            <w:r w:rsidRPr="00AB12BE">
              <w:rPr>
                <w:color w:val="000000"/>
                <w:sz w:val="18"/>
                <w:szCs w:val="18"/>
              </w:rPr>
              <w:t>583,635</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sz w:val="18"/>
                <w:szCs w:val="18"/>
              </w:rPr>
            </w:pPr>
            <w:r w:rsidRPr="00AB12BE">
              <w:rPr>
                <w:color w:val="000000"/>
                <w:sz w:val="18"/>
                <w:szCs w:val="18"/>
              </w:rPr>
              <w:t>583,635</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r w:rsidR="00AB12BE" w:rsidRPr="00AB12BE" w:rsidTr="007B0BEB">
        <w:trPr>
          <w:tblCellSpacing w:w="5" w:type="nil"/>
          <w:jc w:val="center"/>
        </w:trPr>
        <w:tc>
          <w:tcPr>
            <w:tcW w:w="3562" w:type="dxa"/>
            <w:gridSpan w:val="4"/>
            <w:vMerge/>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72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rPr>
                <w:sz w:val="18"/>
                <w:szCs w:val="18"/>
              </w:rPr>
            </w:pPr>
            <w:r w:rsidRPr="00AB12BE">
              <w:rPr>
                <w:sz w:val="18"/>
                <w:szCs w:val="18"/>
              </w:rPr>
              <w:t>Итого</w:t>
            </w:r>
          </w:p>
        </w:tc>
        <w:tc>
          <w:tcPr>
            <w:tcW w:w="94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sz w:val="18"/>
                <w:szCs w:val="18"/>
              </w:rPr>
            </w:pPr>
            <w:r w:rsidRPr="00AB12BE">
              <w:rPr>
                <w:color w:val="000000"/>
                <w:sz w:val="18"/>
                <w:szCs w:val="18"/>
              </w:rPr>
              <w:t>3532,229</w:t>
            </w:r>
          </w:p>
        </w:tc>
        <w:tc>
          <w:tcPr>
            <w:tcW w:w="97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jc w:val="center"/>
              <w:rPr>
                <w:sz w:val="18"/>
                <w:szCs w:val="18"/>
              </w:rPr>
            </w:pPr>
            <w:r w:rsidRPr="00AB12BE">
              <w:rPr>
                <w:color w:val="000000"/>
                <w:sz w:val="18"/>
                <w:szCs w:val="18"/>
              </w:rPr>
              <w:t>3532,229</w:t>
            </w:r>
          </w:p>
        </w:tc>
        <w:tc>
          <w:tcPr>
            <w:tcW w:w="912"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85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964"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c>
          <w:tcPr>
            <w:tcW w:w="1330" w:type="dxa"/>
            <w:tcBorders>
              <w:top w:val="single" w:sz="4" w:space="0" w:color="auto"/>
              <w:left w:val="single" w:sz="4" w:space="0" w:color="auto"/>
              <w:bottom w:val="single" w:sz="4" w:space="0" w:color="auto"/>
              <w:right w:val="single" w:sz="4" w:space="0" w:color="auto"/>
            </w:tcBorders>
          </w:tcPr>
          <w:p w:rsidR="00AB12BE" w:rsidRPr="00AB12BE" w:rsidRDefault="00AB12BE" w:rsidP="0066603A">
            <w:pPr>
              <w:autoSpaceDE w:val="0"/>
              <w:autoSpaceDN w:val="0"/>
              <w:adjustRightInd w:val="0"/>
              <w:jc w:val="center"/>
              <w:rPr>
                <w:sz w:val="18"/>
                <w:szCs w:val="18"/>
              </w:rPr>
            </w:pPr>
          </w:p>
        </w:tc>
      </w:tr>
    </w:tbl>
    <w:p w:rsidR="006002F4" w:rsidRDefault="008C50F3">
      <w:pPr>
        <w:tabs>
          <w:tab w:val="left" w:pos="6555"/>
        </w:tabs>
        <w:rPr>
          <w:b/>
          <w:sz w:val="18"/>
          <w:szCs w:val="18"/>
        </w:rPr>
      </w:pPr>
      <w:r>
        <w:rPr>
          <w:b/>
          <w:sz w:val="18"/>
          <w:szCs w:val="18"/>
        </w:rPr>
        <w:t>_________________________________________________________________________________________________________________</w:t>
      </w:r>
    </w:p>
    <w:p w:rsidR="008C50F3" w:rsidRDefault="008C50F3">
      <w:pPr>
        <w:tabs>
          <w:tab w:val="left" w:pos="6555"/>
        </w:tabs>
        <w:rPr>
          <w:sz w:val="18"/>
          <w:szCs w:val="18"/>
        </w:rPr>
      </w:pPr>
    </w:p>
    <w:p w:rsidR="008C50F3" w:rsidRDefault="008C50F3" w:rsidP="008C50F3">
      <w:pPr>
        <w:autoSpaceDE w:val="0"/>
        <w:autoSpaceDN w:val="0"/>
        <w:adjustRightInd w:val="0"/>
        <w:jc w:val="center"/>
        <w:rPr>
          <w:b/>
          <w:sz w:val="18"/>
          <w:szCs w:val="18"/>
        </w:rPr>
      </w:pPr>
      <w:r w:rsidRPr="008C50F3">
        <w:rPr>
          <w:b/>
          <w:sz w:val="18"/>
          <w:szCs w:val="18"/>
        </w:rPr>
        <w:t xml:space="preserve">Постановление администрации Мошковского сельсовета Бековского района Пензенской области от 20.20.2020 № 13 «О внесении изменений в муниципальную программу Мошковского сельсовета Бековского района Пензенской области </w:t>
      </w:r>
      <w:r w:rsidRPr="008C50F3">
        <w:rPr>
          <w:b/>
          <w:bCs/>
          <w:spacing w:val="-1"/>
          <w:sz w:val="18"/>
          <w:szCs w:val="18"/>
        </w:rPr>
        <w:t>«</w:t>
      </w:r>
      <w:r w:rsidRPr="008C50F3">
        <w:rPr>
          <w:b/>
          <w:spacing w:val="-2"/>
          <w:sz w:val="18"/>
          <w:szCs w:val="18"/>
        </w:rPr>
        <w:t>Организация муниципального управления в Мошковском сельсовете Бековского района Пензенской области»</w:t>
      </w:r>
      <w:r w:rsidRPr="008C50F3">
        <w:rPr>
          <w:b/>
          <w:sz w:val="18"/>
          <w:szCs w:val="18"/>
        </w:rPr>
        <w:t>, утвержденную постановлением администрации Мошковского сельсовета Бековского района Пензенской области от 28.09.2018 № 48»</w:t>
      </w:r>
    </w:p>
    <w:p w:rsidR="008C50F3" w:rsidRPr="008C50F3" w:rsidRDefault="008C50F3" w:rsidP="008C50F3">
      <w:pPr>
        <w:tabs>
          <w:tab w:val="left" w:pos="3213"/>
        </w:tabs>
        <w:jc w:val="both"/>
        <w:rPr>
          <w:sz w:val="18"/>
          <w:szCs w:val="18"/>
        </w:rPr>
      </w:pPr>
      <w:r w:rsidRPr="008C50F3">
        <w:rPr>
          <w:bCs/>
          <w:sz w:val="18"/>
          <w:szCs w:val="18"/>
        </w:rPr>
        <w:t>В соответствии</w:t>
      </w:r>
      <w:r w:rsidRPr="008C50F3">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8C50F3">
        <w:rPr>
          <w:bCs/>
          <w:sz w:val="18"/>
          <w:szCs w:val="18"/>
        </w:rPr>
        <w:t xml:space="preserve">Об утверждении Порядка разработки и реализации муниципальных программ </w:t>
      </w:r>
      <w:r w:rsidRPr="008C50F3">
        <w:rPr>
          <w:sz w:val="18"/>
          <w:szCs w:val="18"/>
        </w:rPr>
        <w:t>Мошковского</w:t>
      </w:r>
      <w:r w:rsidRPr="008C50F3">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8C50F3">
        <w:rPr>
          <w:sz w:val="18"/>
          <w:szCs w:val="18"/>
        </w:rPr>
        <w:t>, на основании статьи 23 Устава Мошковского сельсовета Бековского района Пензенской области</w:t>
      </w:r>
    </w:p>
    <w:p w:rsidR="008C50F3" w:rsidRPr="008C50F3" w:rsidRDefault="008C50F3" w:rsidP="008C50F3">
      <w:pPr>
        <w:autoSpaceDE w:val="0"/>
        <w:autoSpaceDN w:val="0"/>
        <w:adjustRightInd w:val="0"/>
        <w:jc w:val="center"/>
        <w:rPr>
          <w:sz w:val="18"/>
          <w:szCs w:val="18"/>
        </w:rPr>
      </w:pPr>
      <w:r w:rsidRPr="008C50F3">
        <w:rPr>
          <w:sz w:val="18"/>
          <w:szCs w:val="18"/>
        </w:rPr>
        <w:t xml:space="preserve">администрация Мошковского сельсовета </w:t>
      </w:r>
      <w:r w:rsidRPr="008C50F3">
        <w:rPr>
          <w:b/>
          <w:sz w:val="18"/>
          <w:szCs w:val="18"/>
        </w:rPr>
        <w:t>постановляет</w:t>
      </w:r>
      <w:r w:rsidRPr="008C50F3">
        <w:rPr>
          <w:sz w:val="18"/>
          <w:szCs w:val="18"/>
        </w:rPr>
        <w:t>:</w:t>
      </w:r>
    </w:p>
    <w:p w:rsidR="008C50F3" w:rsidRPr="008C50F3" w:rsidRDefault="008C50F3" w:rsidP="008C50F3">
      <w:pPr>
        <w:autoSpaceDE w:val="0"/>
        <w:autoSpaceDN w:val="0"/>
        <w:adjustRightInd w:val="0"/>
        <w:jc w:val="both"/>
        <w:rPr>
          <w:sz w:val="18"/>
          <w:szCs w:val="18"/>
        </w:rPr>
      </w:pPr>
      <w:r w:rsidRPr="008C50F3">
        <w:rPr>
          <w:bCs/>
          <w:sz w:val="18"/>
          <w:szCs w:val="18"/>
        </w:rPr>
        <w:t xml:space="preserve">1. Внести в </w:t>
      </w:r>
      <w:r w:rsidRPr="008C50F3">
        <w:rPr>
          <w:sz w:val="18"/>
          <w:szCs w:val="18"/>
        </w:rPr>
        <w:t>муниципальную программу Мошковского сельсовета Бековского района Пензенской области</w:t>
      </w:r>
      <w:r w:rsidRPr="008C50F3">
        <w:rPr>
          <w:bCs/>
          <w:spacing w:val="-1"/>
          <w:sz w:val="18"/>
          <w:szCs w:val="18"/>
        </w:rPr>
        <w:t xml:space="preserve"> «</w:t>
      </w:r>
      <w:r w:rsidRPr="008C50F3">
        <w:rPr>
          <w:spacing w:val="-2"/>
          <w:sz w:val="18"/>
          <w:szCs w:val="18"/>
        </w:rPr>
        <w:t>Организация муниципального управления в Мошковском сельсовете Бековского района Пензенской области</w:t>
      </w:r>
      <w:r w:rsidRPr="008C50F3">
        <w:rPr>
          <w:sz w:val="18"/>
          <w:szCs w:val="18"/>
        </w:rPr>
        <w:t>», утвержденную постановлением администрации Мошковского сельсовета Бековского района Пензенской области от 28.09.2018 № 48,</w:t>
      </w:r>
      <w:r w:rsidRPr="008C50F3">
        <w:rPr>
          <w:b/>
          <w:sz w:val="18"/>
          <w:szCs w:val="18"/>
        </w:rPr>
        <w:t xml:space="preserve"> </w:t>
      </w:r>
      <w:r w:rsidRPr="008C50F3">
        <w:rPr>
          <w:sz w:val="18"/>
          <w:szCs w:val="18"/>
        </w:rPr>
        <w:t>следующие изменения:</w:t>
      </w:r>
    </w:p>
    <w:p w:rsidR="008C50F3" w:rsidRPr="008C50F3" w:rsidRDefault="008C50F3" w:rsidP="008C50F3">
      <w:pPr>
        <w:pStyle w:val="ConsPlusTitle"/>
        <w:widowControl/>
        <w:jc w:val="both"/>
        <w:rPr>
          <w:rFonts w:ascii="Times New Roman" w:hAnsi="Times New Roman" w:cs="Times New Roman"/>
          <w:b w:val="0"/>
          <w:sz w:val="18"/>
          <w:szCs w:val="18"/>
        </w:rPr>
      </w:pPr>
      <w:r w:rsidRPr="008C50F3">
        <w:rPr>
          <w:rFonts w:ascii="Times New Roman" w:hAnsi="Times New Roman" w:cs="Times New Roman"/>
          <w:b w:val="0"/>
          <w:sz w:val="18"/>
          <w:szCs w:val="18"/>
        </w:rPr>
        <w:t>1.1. В паспорте муниципальной программы позицию «Объемы бюджетных ассигнований муниципальной программы (по годам и источникам финансирования)» изложить в следующей редакции:</w:t>
      </w:r>
    </w:p>
    <w:p w:rsidR="008C50F3" w:rsidRPr="008C50F3" w:rsidRDefault="008C50F3" w:rsidP="008C50F3">
      <w:pPr>
        <w:pStyle w:val="ConsPlusTitle"/>
        <w:widowControl/>
        <w:jc w:val="both"/>
        <w:rPr>
          <w:rFonts w:ascii="Times New Roman" w:hAnsi="Times New Roman" w:cs="Times New Roman"/>
          <w:b w:val="0"/>
          <w:sz w:val="18"/>
          <w:szCs w:val="18"/>
        </w:rPr>
      </w:pPr>
      <w:r w:rsidRPr="008C50F3">
        <w:rPr>
          <w:rFonts w:ascii="Times New Roman" w:hAnsi="Times New Roman" w:cs="Times New Roman"/>
          <w:b w:val="0"/>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8C50F3" w:rsidRPr="008C50F3" w:rsidTr="0066603A">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8C50F3" w:rsidRPr="008C50F3" w:rsidRDefault="008C50F3" w:rsidP="008C50F3">
            <w:pPr>
              <w:pStyle w:val="ConsPlusCell"/>
              <w:rPr>
                <w:rFonts w:ascii="Times New Roman" w:hAnsi="Times New Roman" w:cs="Times New Roman"/>
                <w:sz w:val="18"/>
                <w:szCs w:val="18"/>
              </w:rPr>
            </w:pPr>
            <w:r w:rsidRPr="008C50F3">
              <w:rPr>
                <w:rFonts w:ascii="Times New Roman" w:hAnsi="Times New Roman" w:cs="Times New Roman"/>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8C50F3" w:rsidRPr="008C50F3" w:rsidRDefault="008C50F3" w:rsidP="008C50F3">
            <w:pPr>
              <w:jc w:val="both"/>
              <w:rPr>
                <w:color w:val="000000"/>
                <w:sz w:val="18"/>
                <w:szCs w:val="18"/>
              </w:rPr>
            </w:pPr>
            <w:r w:rsidRPr="008C50F3">
              <w:rPr>
                <w:sz w:val="18"/>
                <w:szCs w:val="18"/>
              </w:rPr>
              <w:t xml:space="preserve">Объем бюджетных ассигнований на реализацию Программы за счет средств бюджета </w:t>
            </w:r>
            <w:r w:rsidRPr="008C50F3">
              <w:rPr>
                <w:bCs/>
                <w:sz w:val="18"/>
                <w:szCs w:val="18"/>
              </w:rPr>
              <w:t>Мошковского</w:t>
            </w:r>
            <w:r w:rsidRPr="008C50F3">
              <w:rPr>
                <w:sz w:val="18"/>
                <w:szCs w:val="18"/>
              </w:rPr>
              <w:t xml:space="preserve"> сельсовета Бековского района Пензенской области составляет </w:t>
            </w:r>
            <w:r w:rsidRPr="008C50F3">
              <w:rPr>
                <w:color w:val="000000"/>
                <w:sz w:val="18"/>
                <w:szCs w:val="18"/>
              </w:rPr>
              <w:t>6 039,914 тыс. рублей, в том числе:</w:t>
            </w:r>
          </w:p>
          <w:p w:rsidR="008C50F3" w:rsidRPr="008C50F3" w:rsidRDefault="008C50F3" w:rsidP="008C50F3">
            <w:pPr>
              <w:jc w:val="both"/>
              <w:rPr>
                <w:color w:val="000000"/>
                <w:sz w:val="18"/>
                <w:szCs w:val="18"/>
              </w:rPr>
            </w:pPr>
            <w:r w:rsidRPr="008C50F3">
              <w:rPr>
                <w:color w:val="000000"/>
                <w:sz w:val="18"/>
                <w:szCs w:val="18"/>
              </w:rPr>
              <w:t xml:space="preserve">2019 год – </w:t>
            </w:r>
            <w:r w:rsidRPr="008C50F3">
              <w:rPr>
                <w:bCs/>
                <w:iCs/>
                <w:color w:val="000000"/>
                <w:sz w:val="18"/>
                <w:szCs w:val="18"/>
              </w:rPr>
              <w:t xml:space="preserve">1 678,045 </w:t>
            </w:r>
            <w:r w:rsidRPr="008C50F3">
              <w:rPr>
                <w:color w:val="000000"/>
                <w:sz w:val="18"/>
                <w:szCs w:val="18"/>
              </w:rPr>
              <w:t>тыс. руб.;</w:t>
            </w:r>
          </w:p>
          <w:p w:rsidR="008C50F3" w:rsidRPr="008C50F3" w:rsidRDefault="008C50F3" w:rsidP="008C50F3">
            <w:pPr>
              <w:jc w:val="both"/>
              <w:rPr>
                <w:color w:val="000000"/>
                <w:sz w:val="18"/>
                <w:szCs w:val="18"/>
              </w:rPr>
            </w:pPr>
            <w:r w:rsidRPr="008C50F3">
              <w:rPr>
                <w:color w:val="000000"/>
                <w:sz w:val="18"/>
                <w:szCs w:val="18"/>
              </w:rPr>
              <w:t xml:space="preserve">2020 год – </w:t>
            </w:r>
            <w:r w:rsidRPr="008C50F3">
              <w:rPr>
                <w:bCs/>
                <w:iCs/>
                <w:color w:val="000000"/>
                <w:sz w:val="18"/>
                <w:szCs w:val="18"/>
              </w:rPr>
              <w:t xml:space="preserve">1 866,968 </w:t>
            </w:r>
            <w:r w:rsidRPr="008C50F3">
              <w:rPr>
                <w:color w:val="000000"/>
                <w:sz w:val="18"/>
                <w:szCs w:val="18"/>
              </w:rPr>
              <w:t>тыс. руб.;</w:t>
            </w:r>
          </w:p>
          <w:p w:rsidR="008C50F3" w:rsidRPr="008C50F3" w:rsidRDefault="008C50F3" w:rsidP="008C50F3">
            <w:pPr>
              <w:jc w:val="both"/>
              <w:rPr>
                <w:color w:val="000000"/>
                <w:sz w:val="18"/>
                <w:szCs w:val="18"/>
              </w:rPr>
            </w:pPr>
            <w:r w:rsidRPr="008C50F3">
              <w:rPr>
                <w:color w:val="000000"/>
                <w:sz w:val="18"/>
                <w:szCs w:val="18"/>
              </w:rPr>
              <w:t xml:space="preserve">2021 год – </w:t>
            </w:r>
            <w:r w:rsidRPr="008C50F3">
              <w:rPr>
                <w:bCs/>
                <w:iCs/>
                <w:color w:val="000000"/>
                <w:sz w:val="18"/>
                <w:szCs w:val="18"/>
              </w:rPr>
              <w:t xml:space="preserve">682,919 </w:t>
            </w:r>
            <w:r w:rsidRPr="008C50F3">
              <w:rPr>
                <w:color w:val="000000"/>
                <w:sz w:val="18"/>
                <w:szCs w:val="18"/>
              </w:rPr>
              <w:t>тыс. руб.;</w:t>
            </w:r>
          </w:p>
          <w:p w:rsidR="008C50F3" w:rsidRPr="008C50F3" w:rsidRDefault="008C50F3" w:rsidP="008C50F3">
            <w:pPr>
              <w:jc w:val="both"/>
              <w:rPr>
                <w:color w:val="000000"/>
                <w:sz w:val="18"/>
                <w:szCs w:val="18"/>
              </w:rPr>
            </w:pPr>
            <w:r w:rsidRPr="008C50F3">
              <w:rPr>
                <w:color w:val="000000"/>
                <w:sz w:val="18"/>
                <w:szCs w:val="18"/>
              </w:rPr>
              <w:t xml:space="preserve">2022 год – </w:t>
            </w:r>
            <w:r w:rsidRPr="008C50F3">
              <w:rPr>
                <w:bCs/>
                <w:iCs/>
                <w:color w:val="000000"/>
                <w:sz w:val="18"/>
                <w:szCs w:val="18"/>
              </w:rPr>
              <w:t xml:space="preserve">603,994 </w:t>
            </w:r>
            <w:r w:rsidRPr="008C50F3">
              <w:rPr>
                <w:color w:val="000000"/>
                <w:sz w:val="18"/>
                <w:szCs w:val="18"/>
              </w:rPr>
              <w:t>тыс. руб.;</w:t>
            </w:r>
          </w:p>
          <w:p w:rsidR="008C50F3" w:rsidRPr="008C50F3" w:rsidRDefault="008C50F3" w:rsidP="008C50F3">
            <w:pPr>
              <w:jc w:val="both"/>
              <w:rPr>
                <w:color w:val="000000"/>
                <w:sz w:val="18"/>
                <w:szCs w:val="18"/>
              </w:rPr>
            </w:pPr>
            <w:r w:rsidRPr="008C50F3">
              <w:rPr>
                <w:color w:val="000000"/>
                <w:sz w:val="18"/>
                <w:szCs w:val="18"/>
              </w:rPr>
              <w:t xml:space="preserve">2023 год – </w:t>
            </w:r>
            <w:r w:rsidRPr="008C50F3">
              <w:rPr>
                <w:bCs/>
                <w:iCs/>
                <w:color w:val="000000"/>
                <w:sz w:val="18"/>
                <w:szCs w:val="18"/>
              </w:rPr>
              <w:t xml:space="preserve">603,994 </w:t>
            </w:r>
            <w:r w:rsidRPr="008C50F3">
              <w:rPr>
                <w:color w:val="000000"/>
                <w:sz w:val="18"/>
                <w:szCs w:val="18"/>
              </w:rPr>
              <w:t>тыс. руб.;</w:t>
            </w:r>
          </w:p>
          <w:p w:rsidR="008C50F3" w:rsidRPr="008C50F3" w:rsidRDefault="008C50F3" w:rsidP="008C50F3">
            <w:pPr>
              <w:jc w:val="both"/>
              <w:rPr>
                <w:sz w:val="18"/>
                <w:szCs w:val="18"/>
              </w:rPr>
            </w:pPr>
            <w:r w:rsidRPr="008C50F3">
              <w:rPr>
                <w:color w:val="000000"/>
                <w:sz w:val="18"/>
                <w:szCs w:val="18"/>
              </w:rPr>
              <w:t xml:space="preserve">2024 год – </w:t>
            </w:r>
            <w:r w:rsidRPr="008C50F3">
              <w:rPr>
                <w:bCs/>
                <w:iCs/>
                <w:color w:val="000000"/>
                <w:sz w:val="18"/>
                <w:szCs w:val="18"/>
              </w:rPr>
              <w:t xml:space="preserve">603,994 </w:t>
            </w:r>
            <w:r w:rsidRPr="008C50F3">
              <w:rPr>
                <w:color w:val="000000"/>
                <w:sz w:val="18"/>
                <w:szCs w:val="18"/>
              </w:rPr>
              <w:t>тыс. руб.</w:t>
            </w:r>
          </w:p>
        </w:tc>
      </w:tr>
    </w:tbl>
    <w:p w:rsidR="008C50F3" w:rsidRPr="008C50F3" w:rsidRDefault="008C50F3" w:rsidP="008C50F3">
      <w:pPr>
        <w:pStyle w:val="ConsPlusTitle"/>
        <w:widowControl/>
        <w:jc w:val="right"/>
        <w:rPr>
          <w:rFonts w:ascii="Times New Roman" w:hAnsi="Times New Roman" w:cs="Times New Roman"/>
          <w:b w:val="0"/>
          <w:sz w:val="18"/>
          <w:szCs w:val="18"/>
        </w:rPr>
      </w:pPr>
      <w:r w:rsidRPr="008C50F3">
        <w:rPr>
          <w:rFonts w:ascii="Times New Roman" w:hAnsi="Times New Roman" w:cs="Times New Roman"/>
          <w:b w:val="0"/>
          <w:sz w:val="18"/>
          <w:szCs w:val="18"/>
        </w:rPr>
        <w:t>»;</w:t>
      </w:r>
    </w:p>
    <w:p w:rsidR="008C50F3" w:rsidRPr="008C50F3" w:rsidRDefault="008C50F3" w:rsidP="008C50F3">
      <w:pPr>
        <w:pStyle w:val="ConsPlusTitle"/>
        <w:widowControl/>
        <w:jc w:val="both"/>
        <w:rPr>
          <w:rFonts w:ascii="Times New Roman" w:hAnsi="Times New Roman" w:cs="Times New Roman"/>
          <w:b w:val="0"/>
          <w:sz w:val="18"/>
          <w:szCs w:val="18"/>
        </w:rPr>
      </w:pPr>
      <w:r w:rsidRPr="008C50F3">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8C50F3" w:rsidRPr="008C50F3" w:rsidRDefault="008C50F3" w:rsidP="008C50F3">
      <w:pPr>
        <w:pStyle w:val="21"/>
        <w:spacing w:after="0" w:line="240" w:lineRule="auto"/>
        <w:jc w:val="center"/>
        <w:rPr>
          <w:b/>
          <w:sz w:val="18"/>
          <w:szCs w:val="18"/>
        </w:rPr>
      </w:pPr>
      <w:r w:rsidRPr="008C50F3">
        <w:rPr>
          <w:b/>
          <w:sz w:val="18"/>
          <w:szCs w:val="18"/>
        </w:rPr>
        <w:t>«4. Ресурсное обеспечение и перечень мероприятий муниципальной программы</w:t>
      </w:r>
    </w:p>
    <w:p w:rsidR="008C50F3" w:rsidRPr="008C50F3" w:rsidRDefault="008C50F3" w:rsidP="008C50F3">
      <w:pPr>
        <w:jc w:val="both"/>
        <w:rPr>
          <w:sz w:val="18"/>
          <w:szCs w:val="18"/>
        </w:rPr>
      </w:pPr>
      <w:r w:rsidRPr="008C50F3">
        <w:rPr>
          <w:sz w:val="18"/>
          <w:szCs w:val="18"/>
        </w:rPr>
        <w:t>Общий объем финансирования муниципальной программы составляет 6 039,914 тыс. рублей, в том числе:</w:t>
      </w:r>
    </w:p>
    <w:p w:rsidR="008C50F3" w:rsidRPr="008C50F3" w:rsidRDefault="008C50F3" w:rsidP="008C50F3">
      <w:pPr>
        <w:jc w:val="both"/>
        <w:rPr>
          <w:color w:val="000000"/>
          <w:sz w:val="18"/>
          <w:szCs w:val="18"/>
        </w:rPr>
      </w:pPr>
      <w:r w:rsidRPr="008C50F3">
        <w:rPr>
          <w:color w:val="000000"/>
          <w:sz w:val="18"/>
          <w:szCs w:val="18"/>
        </w:rPr>
        <w:t xml:space="preserve">2019 год – </w:t>
      </w:r>
      <w:r w:rsidRPr="008C50F3">
        <w:rPr>
          <w:bCs/>
          <w:iCs/>
          <w:color w:val="000000"/>
          <w:sz w:val="18"/>
          <w:szCs w:val="18"/>
        </w:rPr>
        <w:t xml:space="preserve">1 678,045 </w:t>
      </w:r>
      <w:r w:rsidRPr="008C50F3">
        <w:rPr>
          <w:color w:val="000000"/>
          <w:sz w:val="18"/>
          <w:szCs w:val="18"/>
        </w:rPr>
        <w:t>тыс. руб.;</w:t>
      </w:r>
    </w:p>
    <w:p w:rsidR="008C50F3" w:rsidRPr="008C50F3" w:rsidRDefault="008C50F3" w:rsidP="008C50F3">
      <w:pPr>
        <w:jc w:val="both"/>
        <w:rPr>
          <w:color w:val="000000"/>
          <w:sz w:val="18"/>
          <w:szCs w:val="18"/>
        </w:rPr>
      </w:pPr>
      <w:r w:rsidRPr="008C50F3">
        <w:rPr>
          <w:color w:val="000000"/>
          <w:sz w:val="18"/>
          <w:szCs w:val="18"/>
        </w:rPr>
        <w:t xml:space="preserve">2020 год – </w:t>
      </w:r>
      <w:r w:rsidRPr="008C50F3">
        <w:rPr>
          <w:bCs/>
          <w:iCs/>
          <w:color w:val="000000"/>
          <w:sz w:val="18"/>
          <w:szCs w:val="18"/>
        </w:rPr>
        <w:t xml:space="preserve">1 866,967 </w:t>
      </w:r>
      <w:r w:rsidRPr="008C50F3">
        <w:rPr>
          <w:color w:val="000000"/>
          <w:sz w:val="18"/>
          <w:szCs w:val="18"/>
        </w:rPr>
        <w:t>тыс. руб.;</w:t>
      </w:r>
    </w:p>
    <w:p w:rsidR="008C50F3" w:rsidRPr="008C50F3" w:rsidRDefault="008C50F3" w:rsidP="008C50F3">
      <w:pPr>
        <w:jc w:val="both"/>
        <w:rPr>
          <w:color w:val="000000"/>
          <w:sz w:val="18"/>
          <w:szCs w:val="18"/>
        </w:rPr>
      </w:pPr>
      <w:r w:rsidRPr="008C50F3">
        <w:rPr>
          <w:color w:val="000000"/>
          <w:sz w:val="18"/>
          <w:szCs w:val="18"/>
        </w:rPr>
        <w:t xml:space="preserve">2021 год – </w:t>
      </w:r>
      <w:r w:rsidRPr="008C50F3">
        <w:rPr>
          <w:bCs/>
          <w:iCs/>
          <w:color w:val="000000"/>
          <w:sz w:val="18"/>
          <w:szCs w:val="18"/>
        </w:rPr>
        <w:t xml:space="preserve">682,919 </w:t>
      </w:r>
      <w:r w:rsidRPr="008C50F3">
        <w:rPr>
          <w:color w:val="000000"/>
          <w:sz w:val="18"/>
          <w:szCs w:val="18"/>
        </w:rPr>
        <w:t>тыс. руб.;</w:t>
      </w:r>
    </w:p>
    <w:p w:rsidR="008C50F3" w:rsidRPr="008C50F3" w:rsidRDefault="008C50F3" w:rsidP="008C50F3">
      <w:pPr>
        <w:jc w:val="both"/>
        <w:rPr>
          <w:color w:val="000000"/>
          <w:sz w:val="18"/>
          <w:szCs w:val="18"/>
        </w:rPr>
      </w:pPr>
      <w:r w:rsidRPr="008C50F3">
        <w:rPr>
          <w:color w:val="000000"/>
          <w:sz w:val="18"/>
          <w:szCs w:val="18"/>
        </w:rPr>
        <w:t xml:space="preserve">2022 год – </w:t>
      </w:r>
      <w:r w:rsidRPr="008C50F3">
        <w:rPr>
          <w:bCs/>
          <w:iCs/>
          <w:color w:val="000000"/>
          <w:sz w:val="18"/>
          <w:szCs w:val="18"/>
        </w:rPr>
        <w:t xml:space="preserve">603,994 </w:t>
      </w:r>
      <w:r w:rsidRPr="008C50F3">
        <w:rPr>
          <w:color w:val="000000"/>
          <w:sz w:val="18"/>
          <w:szCs w:val="18"/>
        </w:rPr>
        <w:t>тыс. руб.;</w:t>
      </w:r>
    </w:p>
    <w:p w:rsidR="008C50F3" w:rsidRPr="008C50F3" w:rsidRDefault="008C50F3" w:rsidP="008C50F3">
      <w:pPr>
        <w:jc w:val="both"/>
        <w:rPr>
          <w:color w:val="000000"/>
          <w:sz w:val="18"/>
          <w:szCs w:val="18"/>
        </w:rPr>
      </w:pPr>
      <w:r w:rsidRPr="008C50F3">
        <w:rPr>
          <w:color w:val="000000"/>
          <w:sz w:val="18"/>
          <w:szCs w:val="18"/>
        </w:rPr>
        <w:t xml:space="preserve">2023 год – </w:t>
      </w:r>
      <w:r w:rsidRPr="008C50F3">
        <w:rPr>
          <w:bCs/>
          <w:iCs/>
          <w:color w:val="000000"/>
          <w:sz w:val="18"/>
          <w:szCs w:val="18"/>
        </w:rPr>
        <w:t xml:space="preserve">603,994 </w:t>
      </w:r>
      <w:r w:rsidRPr="008C50F3">
        <w:rPr>
          <w:color w:val="000000"/>
          <w:sz w:val="18"/>
          <w:szCs w:val="18"/>
        </w:rPr>
        <w:t>тыс. руб.;</w:t>
      </w:r>
    </w:p>
    <w:p w:rsidR="008C50F3" w:rsidRPr="008C50F3" w:rsidRDefault="008C50F3" w:rsidP="008C50F3">
      <w:pPr>
        <w:autoSpaceDE w:val="0"/>
        <w:autoSpaceDN w:val="0"/>
        <w:adjustRightInd w:val="0"/>
        <w:jc w:val="both"/>
        <w:outlineLvl w:val="1"/>
        <w:rPr>
          <w:color w:val="000000"/>
          <w:sz w:val="18"/>
          <w:szCs w:val="18"/>
        </w:rPr>
      </w:pPr>
      <w:r w:rsidRPr="008C50F3">
        <w:rPr>
          <w:color w:val="000000"/>
          <w:sz w:val="18"/>
          <w:szCs w:val="18"/>
        </w:rPr>
        <w:t xml:space="preserve">2024 год – </w:t>
      </w:r>
      <w:r w:rsidRPr="008C50F3">
        <w:rPr>
          <w:bCs/>
          <w:iCs/>
          <w:color w:val="000000"/>
          <w:sz w:val="18"/>
          <w:szCs w:val="18"/>
        </w:rPr>
        <w:t xml:space="preserve">603,994 </w:t>
      </w:r>
      <w:r w:rsidRPr="008C50F3">
        <w:rPr>
          <w:color w:val="000000"/>
          <w:sz w:val="18"/>
          <w:szCs w:val="18"/>
        </w:rPr>
        <w:t>тыс. руб.</w:t>
      </w:r>
    </w:p>
    <w:p w:rsidR="008C50F3" w:rsidRPr="008C50F3" w:rsidRDefault="008C50F3" w:rsidP="008C50F3">
      <w:pPr>
        <w:autoSpaceDE w:val="0"/>
        <w:autoSpaceDN w:val="0"/>
        <w:adjustRightInd w:val="0"/>
        <w:jc w:val="both"/>
        <w:outlineLvl w:val="1"/>
        <w:rPr>
          <w:sz w:val="18"/>
          <w:szCs w:val="18"/>
          <w:lang w:eastAsia="ar-SA"/>
        </w:rPr>
      </w:pPr>
      <w:r w:rsidRPr="008C50F3">
        <w:rPr>
          <w:sz w:val="18"/>
          <w:szCs w:val="18"/>
          <w:lang w:eastAsia="ar-SA"/>
        </w:rPr>
        <w:t>Сведения о ресурсном обеспечении муниципальной программы за счет всех источников приводятся в приложении № 2 к муниципальной программе.</w:t>
      </w:r>
    </w:p>
    <w:p w:rsidR="008C50F3" w:rsidRPr="008C50F3" w:rsidRDefault="008C50F3" w:rsidP="008C50F3">
      <w:pPr>
        <w:tabs>
          <w:tab w:val="left" w:pos="709"/>
        </w:tabs>
        <w:suppressAutoHyphens/>
        <w:autoSpaceDE w:val="0"/>
        <w:autoSpaceDN w:val="0"/>
        <w:adjustRightInd w:val="0"/>
        <w:jc w:val="both"/>
        <w:rPr>
          <w:sz w:val="18"/>
          <w:szCs w:val="18"/>
          <w:lang w:eastAsia="ar-SA"/>
        </w:rPr>
      </w:pPr>
      <w:r w:rsidRPr="008C50F3">
        <w:rPr>
          <w:sz w:val="18"/>
          <w:szCs w:val="18"/>
          <w:lang w:eastAsia="ar-SA"/>
        </w:rPr>
        <w:t xml:space="preserve">Сведения о ресурсном обеспечении муниципальной программы за счет средств бюджета </w:t>
      </w:r>
      <w:r w:rsidRPr="008C50F3">
        <w:rPr>
          <w:sz w:val="18"/>
          <w:szCs w:val="18"/>
        </w:rPr>
        <w:t>Мошковского</w:t>
      </w:r>
      <w:r w:rsidRPr="008C50F3">
        <w:rPr>
          <w:sz w:val="18"/>
          <w:szCs w:val="18"/>
          <w:lang w:eastAsia="ar-SA"/>
        </w:rPr>
        <w:t xml:space="preserve"> сельсовета Бековского района Пензенской области приводятся в приложении № 3 к муниципальной программе. </w:t>
      </w:r>
    </w:p>
    <w:p w:rsidR="008C50F3" w:rsidRPr="008C50F3" w:rsidRDefault="008C50F3" w:rsidP="008C50F3">
      <w:pPr>
        <w:suppressAutoHyphens/>
        <w:autoSpaceDE w:val="0"/>
        <w:autoSpaceDN w:val="0"/>
        <w:adjustRightInd w:val="0"/>
        <w:jc w:val="both"/>
        <w:rPr>
          <w:sz w:val="18"/>
          <w:szCs w:val="18"/>
          <w:lang w:eastAsia="ar-SA"/>
        </w:rPr>
      </w:pPr>
      <w:r w:rsidRPr="008C50F3">
        <w:rPr>
          <w:sz w:val="18"/>
          <w:szCs w:val="18"/>
          <w:lang w:eastAsia="ar-SA"/>
        </w:rPr>
        <w:lastRenderedPageBreak/>
        <w:t xml:space="preserve">Ресурсное обеспечение реализации муниципальной программы за счет средств бюджета </w:t>
      </w:r>
      <w:r w:rsidRPr="008C50F3">
        <w:rPr>
          <w:sz w:val="18"/>
          <w:szCs w:val="18"/>
        </w:rPr>
        <w:t>Мошковского</w:t>
      </w:r>
      <w:r w:rsidRPr="008C50F3">
        <w:rPr>
          <w:sz w:val="18"/>
          <w:szCs w:val="18"/>
          <w:lang w:eastAsia="ar-SA"/>
        </w:rPr>
        <w:t xml:space="preserve">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8C50F3" w:rsidRPr="008C50F3" w:rsidRDefault="008C50F3" w:rsidP="008C50F3">
      <w:pPr>
        <w:jc w:val="both"/>
        <w:rPr>
          <w:sz w:val="18"/>
          <w:szCs w:val="18"/>
        </w:rPr>
      </w:pPr>
      <w:r w:rsidRPr="008C50F3">
        <w:rPr>
          <w:sz w:val="18"/>
          <w:szCs w:val="18"/>
          <w:lang w:eastAsia="ar-SA"/>
        </w:rPr>
        <w:t xml:space="preserve"> 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r w:rsidRPr="008C50F3">
        <w:rPr>
          <w:sz w:val="18"/>
          <w:szCs w:val="18"/>
        </w:rPr>
        <w:t>»;</w:t>
      </w:r>
    </w:p>
    <w:p w:rsidR="008C50F3" w:rsidRPr="008C50F3" w:rsidRDefault="008C50F3" w:rsidP="008C50F3">
      <w:pPr>
        <w:pStyle w:val="ConsPlusCell"/>
        <w:jc w:val="both"/>
        <w:rPr>
          <w:rFonts w:ascii="Times New Roman" w:hAnsi="Times New Roman" w:cs="Times New Roman"/>
          <w:snapToGrid w:val="0"/>
          <w:sz w:val="18"/>
          <w:szCs w:val="18"/>
        </w:rPr>
      </w:pPr>
      <w:r w:rsidRPr="008C50F3">
        <w:rPr>
          <w:rFonts w:ascii="Times New Roman" w:hAnsi="Times New Roman" w:cs="Times New Roman"/>
          <w:sz w:val="18"/>
          <w:szCs w:val="18"/>
        </w:rPr>
        <w:t>1.3. В паспорте подпрограммы «Обеспечение деятельности администрации Мошковского сельсовета Бековского района Пензенской области»</w:t>
      </w:r>
      <w:r w:rsidRPr="008C50F3">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8C50F3" w:rsidRPr="008C50F3" w:rsidRDefault="008C50F3" w:rsidP="008C50F3">
      <w:pPr>
        <w:pStyle w:val="ConsPlusCell"/>
        <w:jc w:val="both"/>
        <w:rPr>
          <w:rFonts w:ascii="Times New Roman" w:hAnsi="Times New Roman" w:cs="Times New Roman"/>
          <w:snapToGrid w:val="0"/>
          <w:sz w:val="18"/>
          <w:szCs w:val="18"/>
        </w:rPr>
      </w:pPr>
      <w:r w:rsidRPr="008C50F3">
        <w:rPr>
          <w:rFonts w:ascii="Times New Roman" w:hAnsi="Times New Roman" w:cs="Times New Roman"/>
          <w:snapToGrid w:val="0"/>
          <w:sz w:val="18"/>
          <w:szCs w:val="18"/>
        </w:rPr>
        <w:t>«</w:t>
      </w:r>
    </w:p>
    <w:tbl>
      <w:tblPr>
        <w:tblW w:w="9998" w:type="dxa"/>
        <w:jc w:val="center"/>
        <w:tblCellSpacing w:w="5" w:type="nil"/>
        <w:tblLayout w:type="fixed"/>
        <w:tblCellMar>
          <w:left w:w="75" w:type="dxa"/>
          <w:right w:w="75" w:type="dxa"/>
        </w:tblCellMar>
        <w:tblLook w:val="0000" w:firstRow="0" w:lastRow="0" w:firstColumn="0" w:lastColumn="0" w:noHBand="0" w:noVBand="0"/>
      </w:tblPr>
      <w:tblGrid>
        <w:gridCol w:w="3240"/>
        <w:gridCol w:w="6758"/>
      </w:tblGrid>
      <w:tr w:rsidR="008C50F3" w:rsidRPr="008C50F3" w:rsidTr="00F90C93">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8C50F3" w:rsidRPr="008C50F3" w:rsidRDefault="008C50F3" w:rsidP="008C50F3">
            <w:pPr>
              <w:rPr>
                <w:sz w:val="18"/>
                <w:szCs w:val="18"/>
              </w:rPr>
            </w:pPr>
            <w:r w:rsidRPr="008C50F3">
              <w:rPr>
                <w:sz w:val="18"/>
                <w:szCs w:val="18"/>
              </w:rPr>
              <w:t xml:space="preserve">Объем и источники финансирования подпрограммы (по годам) </w:t>
            </w:r>
          </w:p>
        </w:tc>
        <w:tc>
          <w:tcPr>
            <w:tcW w:w="6758" w:type="dxa"/>
            <w:tcBorders>
              <w:top w:val="single" w:sz="4" w:space="0" w:color="auto"/>
              <w:left w:val="single" w:sz="4" w:space="0" w:color="auto"/>
              <w:bottom w:val="single" w:sz="4" w:space="0" w:color="auto"/>
              <w:right w:val="single" w:sz="4" w:space="0" w:color="auto"/>
            </w:tcBorders>
          </w:tcPr>
          <w:p w:rsidR="008C50F3" w:rsidRPr="008C50F3" w:rsidRDefault="008C50F3" w:rsidP="008C50F3">
            <w:pPr>
              <w:jc w:val="both"/>
              <w:rPr>
                <w:color w:val="000000"/>
                <w:sz w:val="18"/>
                <w:szCs w:val="18"/>
              </w:rPr>
            </w:pPr>
            <w:r w:rsidRPr="008C50F3">
              <w:rPr>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 </w:t>
            </w:r>
            <w:r w:rsidRPr="008C50F3">
              <w:rPr>
                <w:color w:val="000000"/>
                <w:sz w:val="18"/>
                <w:szCs w:val="18"/>
              </w:rPr>
              <w:t>5 938,843 тыс. руб., в том числе:</w:t>
            </w:r>
          </w:p>
          <w:p w:rsidR="008C50F3" w:rsidRPr="008C50F3" w:rsidRDefault="008C50F3" w:rsidP="008C50F3">
            <w:pPr>
              <w:pStyle w:val="5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8C50F3">
              <w:rPr>
                <w:rFonts w:ascii="Times New Roman" w:hAnsi="Times New Roman"/>
                <w:color w:val="000000"/>
                <w:sz w:val="18"/>
                <w:szCs w:val="18"/>
              </w:rPr>
              <w:t xml:space="preserve">2019 год – </w:t>
            </w:r>
            <w:r w:rsidRPr="008C50F3">
              <w:rPr>
                <w:rFonts w:ascii="Times New Roman" w:hAnsi="Times New Roman"/>
                <w:bCs/>
                <w:iCs/>
                <w:color w:val="000000"/>
                <w:sz w:val="18"/>
                <w:szCs w:val="18"/>
              </w:rPr>
              <w:t xml:space="preserve">1 658,630 </w:t>
            </w:r>
            <w:r w:rsidRPr="008C50F3">
              <w:rPr>
                <w:rFonts w:ascii="Times New Roman" w:hAnsi="Times New Roman"/>
                <w:color w:val="000000"/>
                <w:sz w:val="18"/>
                <w:szCs w:val="18"/>
              </w:rPr>
              <w:t>тыс. руб.;</w:t>
            </w:r>
          </w:p>
          <w:p w:rsidR="008C50F3" w:rsidRPr="008C50F3" w:rsidRDefault="008C50F3" w:rsidP="008C50F3">
            <w:pPr>
              <w:pStyle w:val="5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8C50F3">
              <w:rPr>
                <w:rFonts w:ascii="Times New Roman" w:hAnsi="Times New Roman"/>
                <w:color w:val="000000"/>
                <w:sz w:val="18"/>
                <w:szCs w:val="18"/>
              </w:rPr>
              <w:t xml:space="preserve">2020 год – </w:t>
            </w:r>
            <w:r w:rsidRPr="008C50F3">
              <w:rPr>
                <w:rFonts w:ascii="Times New Roman" w:hAnsi="Times New Roman"/>
                <w:bCs/>
                <w:iCs/>
                <w:color w:val="000000"/>
                <w:sz w:val="18"/>
                <w:szCs w:val="18"/>
              </w:rPr>
              <w:t xml:space="preserve">1 838,710 </w:t>
            </w:r>
            <w:r w:rsidRPr="008C50F3">
              <w:rPr>
                <w:rFonts w:ascii="Times New Roman" w:hAnsi="Times New Roman"/>
                <w:color w:val="000000"/>
                <w:sz w:val="18"/>
                <w:szCs w:val="18"/>
              </w:rPr>
              <w:t>тыс. руб.;</w:t>
            </w:r>
          </w:p>
          <w:p w:rsidR="008C50F3" w:rsidRPr="008C50F3" w:rsidRDefault="008C50F3" w:rsidP="008C50F3">
            <w:pPr>
              <w:pStyle w:val="5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8C50F3">
              <w:rPr>
                <w:rFonts w:ascii="Times New Roman" w:hAnsi="Times New Roman"/>
                <w:color w:val="000000"/>
                <w:sz w:val="18"/>
                <w:szCs w:val="18"/>
              </w:rPr>
              <w:t xml:space="preserve">2021 год – </w:t>
            </w:r>
            <w:r w:rsidRPr="008C50F3">
              <w:rPr>
                <w:rFonts w:ascii="Times New Roman" w:hAnsi="Times New Roman"/>
                <w:bCs/>
                <w:iCs/>
                <w:color w:val="000000"/>
                <w:sz w:val="18"/>
                <w:szCs w:val="18"/>
              </w:rPr>
              <w:t xml:space="preserve">654,661 </w:t>
            </w:r>
            <w:r w:rsidRPr="008C50F3">
              <w:rPr>
                <w:rFonts w:ascii="Times New Roman" w:hAnsi="Times New Roman"/>
                <w:color w:val="000000"/>
                <w:sz w:val="18"/>
                <w:szCs w:val="18"/>
              </w:rPr>
              <w:t>тыс. руб.;</w:t>
            </w:r>
          </w:p>
          <w:p w:rsidR="008C50F3" w:rsidRPr="008C50F3" w:rsidRDefault="008C50F3" w:rsidP="008C50F3">
            <w:pPr>
              <w:pStyle w:val="5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8C50F3">
              <w:rPr>
                <w:rFonts w:ascii="Times New Roman" w:hAnsi="Times New Roman"/>
                <w:color w:val="000000"/>
                <w:sz w:val="18"/>
                <w:szCs w:val="18"/>
              </w:rPr>
              <w:t xml:space="preserve">2022 год – </w:t>
            </w:r>
            <w:r w:rsidRPr="008C50F3">
              <w:rPr>
                <w:rFonts w:ascii="Times New Roman" w:hAnsi="Times New Roman"/>
                <w:bCs/>
                <w:iCs/>
                <w:color w:val="000000"/>
                <w:sz w:val="18"/>
                <w:szCs w:val="18"/>
              </w:rPr>
              <w:t xml:space="preserve">595,614 </w:t>
            </w:r>
            <w:r w:rsidRPr="008C50F3">
              <w:rPr>
                <w:rFonts w:ascii="Times New Roman" w:hAnsi="Times New Roman"/>
                <w:color w:val="000000"/>
                <w:sz w:val="18"/>
                <w:szCs w:val="18"/>
              </w:rPr>
              <w:t>тыс. руб.;</w:t>
            </w:r>
          </w:p>
          <w:p w:rsidR="008C50F3" w:rsidRPr="008C50F3" w:rsidRDefault="008C50F3" w:rsidP="008C50F3">
            <w:pPr>
              <w:pStyle w:val="53"/>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8C50F3">
              <w:rPr>
                <w:rFonts w:ascii="Times New Roman" w:hAnsi="Times New Roman"/>
                <w:color w:val="000000"/>
                <w:sz w:val="18"/>
                <w:szCs w:val="18"/>
              </w:rPr>
              <w:t xml:space="preserve">2023 год – </w:t>
            </w:r>
            <w:r w:rsidRPr="008C50F3">
              <w:rPr>
                <w:rFonts w:ascii="Times New Roman" w:hAnsi="Times New Roman"/>
                <w:bCs/>
                <w:iCs/>
                <w:color w:val="000000"/>
                <w:sz w:val="18"/>
                <w:szCs w:val="18"/>
              </w:rPr>
              <w:t xml:space="preserve">595,614 </w:t>
            </w:r>
            <w:r w:rsidRPr="008C50F3">
              <w:rPr>
                <w:rFonts w:ascii="Times New Roman" w:hAnsi="Times New Roman"/>
                <w:color w:val="000000"/>
                <w:sz w:val="18"/>
                <w:szCs w:val="18"/>
              </w:rPr>
              <w:t>тыс. руб.;</w:t>
            </w:r>
          </w:p>
          <w:p w:rsidR="008C50F3" w:rsidRPr="008C50F3" w:rsidRDefault="008C50F3" w:rsidP="008C50F3">
            <w:pPr>
              <w:jc w:val="both"/>
              <w:rPr>
                <w:sz w:val="18"/>
                <w:szCs w:val="18"/>
              </w:rPr>
            </w:pPr>
            <w:r w:rsidRPr="008C50F3">
              <w:rPr>
                <w:color w:val="000000"/>
                <w:sz w:val="18"/>
                <w:szCs w:val="18"/>
              </w:rPr>
              <w:t xml:space="preserve">2024 год – </w:t>
            </w:r>
            <w:r w:rsidRPr="008C50F3">
              <w:rPr>
                <w:bCs/>
                <w:iCs/>
                <w:color w:val="000000"/>
                <w:sz w:val="18"/>
                <w:szCs w:val="18"/>
              </w:rPr>
              <w:t xml:space="preserve">595,614 </w:t>
            </w:r>
            <w:r w:rsidRPr="008C50F3">
              <w:rPr>
                <w:color w:val="000000"/>
                <w:sz w:val="18"/>
                <w:szCs w:val="18"/>
              </w:rPr>
              <w:t>тыс. руб.</w:t>
            </w:r>
          </w:p>
        </w:tc>
      </w:tr>
    </w:tbl>
    <w:p w:rsidR="008C50F3" w:rsidRPr="008C50F3" w:rsidRDefault="008C50F3" w:rsidP="008C50F3">
      <w:pPr>
        <w:widowControl w:val="0"/>
        <w:autoSpaceDE w:val="0"/>
        <w:autoSpaceDN w:val="0"/>
        <w:adjustRightInd w:val="0"/>
        <w:jc w:val="right"/>
        <w:outlineLvl w:val="1"/>
        <w:rPr>
          <w:sz w:val="18"/>
          <w:szCs w:val="18"/>
        </w:rPr>
      </w:pPr>
      <w:r w:rsidRPr="008C50F3">
        <w:rPr>
          <w:sz w:val="18"/>
          <w:szCs w:val="18"/>
        </w:rPr>
        <w:t>»;</w:t>
      </w:r>
    </w:p>
    <w:p w:rsidR="008C50F3" w:rsidRPr="008C50F3" w:rsidRDefault="008C50F3" w:rsidP="008C50F3">
      <w:pPr>
        <w:tabs>
          <w:tab w:val="left" w:pos="0"/>
        </w:tabs>
        <w:ind w:left="23"/>
        <w:jc w:val="both"/>
        <w:rPr>
          <w:snapToGrid w:val="0"/>
          <w:sz w:val="18"/>
          <w:szCs w:val="18"/>
        </w:rPr>
      </w:pPr>
      <w:r w:rsidRPr="008C50F3">
        <w:rPr>
          <w:snapToGrid w:val="0"/>
          <w:sz w:val="18"/>
          <w:szCs w:val="18"/>
        </w:rPr>
        <w:t xml:space="preserve">1.4. Раздел 5.1.5 </w:t>
      </w:r>
      <w:r w:rsidRPr="008C50F3">
        <w:rPr>
          <w:sz w:val="18"/>
          <w:szCs w:val="18"/>
        </w:rPr>
        <w:t xml:space="preserve">подпрограммы «Обеспечение деятельности администрации Мошковского сельсовета Бековского района Пензенской области» </w:t>
      </w:r>
      <w:r w:rsidRPr="008C50F3">
        <w:rPr>
          <w:snapToGrid w:val="0"/>
          <w:sz w:val="18"/>
          <w:szCs w:val="18"/>
        </w:rPr>
        <w:t>«Объем финансовых ресурсов, необходимых для реализации подпрограммы» изложить в следующей редакции:</w:t>
      </w:r>
    </w:p>
    <w:p w:rsidR="008C50F3" w:rsidRPr="008C50F3" w:rsidRDefault="008C50F3" w:rsidP="008C50F3">
      <w:pPr>
        <w:pStyle w:val="ConsPlusNormal2"/>
        <w:jc w:val="center"/>
        <w:rPr>
          <w:rFonts w:ascii="Times New Roman" w:hAnsi="Times New Roman"/>
          <w:b/>
          <w:sz w:val="18"/>
          <w:szCs w:val="18"/>
        </w:rPr>
      </w:pPr>
      <w:r w:rsidRPr="008C50F3">
        <w:rPr>
          <w:rFonts w:ascii="Times New Roman" w:hAnsi="Times New Roman"/>
          <w:b/>
          <w:sz w:val="18"/>
          <w:szCs w:val="18"/>
        </w:rPr>
        <w:t>«5.1.5. Объем финансовых ресурсов, необходимых для реализации подпрограммы</w:t>
      </w:r>
    </w:p>
    <w:p w:rsidR="008C50F3" w:rsidRPr="008C50F3" w:rsidRDefault="008C50F3" w:rsidP="008C50F3">
      <w:pPr>
        <w:pStyle w:val="53"/>
        <w:spacing w:after="0" w:line="240" w:lineRule="auto"/>
        <w:ind w:left="0"/>
        <w:jc w:val="both"/>
        <w:outlineLvl w:val="0"/>
        <w:rPr>
          <w:rFonts w:ascii="Times New Roman" w:hAnsi="Times New Roman"/>
          <w:color w:val="000000"/>
          <w:sz w:val="18"/>
          <w:szCs w:val="18"/>
        </w:rPr>
      </w:pPr>
      <w:r w:rsidRPr="008C50F3">
        <w:rPr>
          <w:rFonts w:ascii="Times New Roman" w:hAnsi="Times New Roman"/>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w:t>
      </w:r>
      <w:r w:rsidRPr="008C50F3">
        <w:rPr>
          <w:rFonts w:ascii="Times New Roman" w:hAnsi="Times New Roman"/>
          <w:color w:val="000000"/>
          <w:sz w:val="18"/>
          <w:szCs w:val="18"/>
        </w:rPr>
        <w:t>5 938,843 тыс. рублей, в том числе:</w:t>
      </w:r>
    </w:p>
    <w:p w:rsidR="008C50F3" w:rsidRPr="008C50F3" w:rsidRDefault="008C50F3" w:rsidP="008C50F3">
      <w:pPr>
        <w:pStyle w:val="53"/>
        <w:widowControl w:val="0"/>
        <w:autoSpaceDE w:val="0"/>
        <w:autoSpaceDN w:val="0"/>
        <w:adjustRightInd w:val="0"/>
        <w:spacing w:after="0" w:line="240" w:lineRule="auto"/>
        <w:ind w:left="0"/>
        <w:outlineLvl w:val="1"/>
        <w:rPr>
          <w:rFonts w:ascii="Times New Roman" w:hAnsi="Times New Roman"/>
          <w:color w:val="000000"/>
          <w:sz w:val="18"/>
          <w:szCs w:val="18"/>
        </w:rPr>
      </w:pPr>
      <w:r w:rsidRPr="008C50F3">
        <w:rPr>
          <w:rFonts w:ascii="Times New Roman" w:hAnsi="Times New Roman"/>
          <w:color w:val="000000"/>
          <w:sz w:val="18"/>
          <w:szCs w:val="18"/>
        </w:rPr>
        <w:t xml:space="preserve">2019 год – </w:t>
      </w:r>
      <w:r w:rsidRPr="008C50F3">
        <w:rPr>
          <w:rFonts w:ascii="Times New Roman" w:hAnsi="Times New Roman"/>
          <w:bCs/>
          <w:iCs/>
          <w:color w:val="000000"/>
          <w:sz w:val="18"/>
          <w:szCs w:val="18"/>
        </w:rPr>
        <w:t xml:space="preserve">1 658,630 </w:t>
      </w:r>
      <w:r w:rsidRPr="008C50F3">
        <w:rPr>
          <w:rFonts w:ascii="Times New Roman" w:hAnsi="Times New Roman"/>
          <w:color w:val="000000"/>
          <w:sz w:val="18"/>
          <w:szCs w:val="18"/>
        </w:rPr>
        <w:t>тыс. руб.;</w:t>
      </w:r>
    </w:p>
    <w:p w:rsidR="008C50F3" w:rsidRPr="008C50F3" w:rsidRDefault="008C50F3" w:rsidP="008C50F3">
      <w:pPr>
        <w:pStyle w:val="53"/>
        <w:widowControl w:val="0"/>
        <w:autoSpaceDE w:val="0"/>
        <w:autoSpaceDN w:val="0"/>
        <w:adjustRightInd w:val="0"/>
        <w:spacing w:after="0" w:line="240" w:lineRule="auto"/>
        <w:ind w:left="0"/>
        <w:outlineLvl w:val="1"/>
        <w:rPr>
          <w:rFonts w:ascii="Times New Roman" w:hAnsi="Times New Roman"/>
          <w:color w:val="000000"/>
          <w:sz w:val="18"/>
          <w:szCs w:val="18"/>
        </w:rPr>
      </w:pPr>
      <w:r w:rsidRPr="008C50F3">
        <w:rPr>
          <w:rFonts w:ascii="Times New Roman" w:hAnsi="Times New Roman"/>
          <w:color w:val="000000"/>
          <w:sz w:val="18"/>
          <w:szCs w:val="18"/>
        </w:rPr>
        <w:t xml:space="preserve">2020 год – </w:t>
      </w:r>
      <w:r w:rsidRPr="008C50F3">
        <w:rPr>
          <w:rFonts w:ascii="Times New Roman" w:hAnsi="Times New Roman"/>
          <w:bCs/>
          <w:iCs/>
          <w:color w:val="000000"/>
          <w:sz w:val="18"/>
          <w:szCs w:val="18"/>
        </w:rPr>
        <w:t xml:space="preserve">1 838,710 </w:t>
      </w:r>
      <w:r w:rsidRPr="008C50F3">
        <w:rPr>
          <w:rFonts w:ascii="Times New Roman" w:hAnsi="Times New Roman"/>
          <w:color w:val="000000"/>
          <w:sz w:val="18"/>
          <w:szCs w:val="18"/>
        </w:rPr>
        <w:t>тыс. руб.;</w:t>
      </w:r>
    </w:p>
    <w:p w:rsidR="008C50F3" w:rsidRPr="008C50F3" w:rsidRDefault="008C50F3" w:rsidP="008C50F3">
      <w:pPr>
        <w:pStyle w:val="53"/>
        <w:widowControl w:val="0"/>
        <w:autoSpaceDE w:val="0"/>
        <w:autoSpaceDN w:val="0"/>
        <w:adjustRightInd w:val="0"/>
        <w:spacing w:after="0" w:line="240" w:lineRule="auto"/>
        <w:ind w:left="0"/>
        <w:outlineLvl w:val="1"/>
        <w:rPr>
          <w:rFonts w:ascii="Times New Roman" w:hAnsi="Times New Roman"/>
          <w:color w:val="000000"/>
          <w:sz w:val="18"/>
          <w:szCs w:val="18"/>
        </w:rPr>
      </w:pPr>
      <w:r w:rsidRPr="008C50F3">
        <w:rPr>
          <w:rFonts w:ascii="Times New Roman" w:hAnsi="Times New Roman"/>
          <w:color w:val="000000"/>
          <w:sz w:val="18"/>
          <w:szCs w:val="18"/>
        </w:rPr>
        <w:t xml:space="preserve">2021 год – </w:t>
      </w:r>
      <w:r w:rsidRPr="008C50F3">
        <w:rPr>
          <w:rFonts w:ascii="Times New Roman" w:hAnsi="Times New Roman"/>
          <w:bCs/>
          <w:iCs/>
          <w:color w:val="000000"/>
          <w:sz w:val="18"/>
          <w:szCs w:val="18"/>
        </w:rPr>
        <w:t xml:space="preserve">654,661 </w:t>
      </w:r>
      <w:r w:rsidRPr="008C50F3">
        <w:rPr>
          <w:rFonts w:ascii="Times New Roman" w:hAnsi="Times New Roman"/>
          <w:color w:val="000000"/>
          <w:sz w:val="18"/>
          <w:szCs w:val="18"/>
        </w:rPr>
        <w:t>тыс. руб.;</w:t>
      </w:r>
    </w:p>
    <w:p w:rsidR="008C50F3" w:rsidRPr="008C50F3" w:rsidRDefault="008C50F3" w:rsidP="008C50F3">
      <w:pPr>
        <w:pStyle w:val="53"/>
        <w:widowControl w:val="0"/>
        <w:autoSpaceDE w:val="0"/>
        <w:autoSpaceDN w:val="0"/>
        <w:adjustRightInd w:val="0"/>
        <w:spacing w:after="0" w:line="240" w:lineRule="auto"/>
        <w:ind w:left="0"/>
        <w:outlineLvl w:val="1"/>
        <w:rPr>
          <w:rFonts w:ascii="Times New Roman" w:hAnsi="Times New Roman"/>
          <w:color w:val="000000"/>
          <w:sz w:val="18"/>
          <w:szCs w:val="18"/>
        </w:rPr>
      </w:pPr>
      <w:r w:rsidRPr="008C50F3">
        <w:rPr>
          <w:rFonts w:ascii="Times New Roman" w:hAnsi="Times New Roman"/>
          <w:color w:val="000000"/>
          <w:sz w:val="18"/>
          <w:szCs w:val="18"/>
        </w:rPr>
        <w:t xml:space="preserve">2022 год – </w:t>
      </w:r>
      <w:r w:rsidRPr="008C50F3">
        <w:rPr>
          <w:rFonts w:ascii="Times New Roman" w:hAnsi="Times New Roman"/>
          <w:bCs/>
          <w:iCs/>
          <w:color w:val="000000"/>
          <w:sz w:val="18"/>
          <w:szCs w:val="18"/>
        </w:rPr>
        <w:t xml:space="preserve">595,614 </w:t>
      </w:r>
      <w:r w:rsidRPr="008C50F3">
        <w:rPr>
          <w:rFonts w:ascii="Times New Roman" w:hAnsi="Times New Roman"/>
          <w:color w:val="000000"/>
          <w:sz w:val="18"/>
          <w:szCs w:val="18"/>
        </w:rPr>
        <w:t>тыс. руб.;</w:t>
      </w:r>
    </w:p>
    <w:p w:rsidR="008C50F3" w:rsidRPr="008C50F3" w:rsidRDefault="008C50F3" w:rsidP="008C50F3">
      <w:pPr>
        <w:pStyle w:val="53"/>
        <w:widowControl w:val="0"/>
        <w:autoSpaceDE w:val="0"/>
        <w:autoSpaceDN w:val="0"/>
        <w:adjustRightInd w:val="0"/>
        <w:spacing w:after="0" w:line="240" w:lineRule="auto"/>
        <w:ind w:left="0"/>
        <w:outlineLvl w:val="1"/>
        <w:rPr>
          <w:rFonts w:ascii="Times New Roman" w:hAnsi="Times New Roman"/>
          <w:color w:val="000000"/>
          <w:sz w:val="18"/>
          <w:szCs w:val="18"/>
        </w:rPr>
      </w:pPr>
      <w:r w:rsidRPr="008C50F3">
        <w:rPr>
          <w:rFonts w:ascii="Times New Roman" w:hAnsi="Times New Roman"/>
          <w:color w:val="000000"/>
          <w:sz w:val="18"/>
          <w:szCs w:val="18"/>
        </w:rPr>
        <w:t xml:space="preserve">2023 год – </w:t>
      </w:r>
      <w:r w:rsidRPr="008C50F3">
        <w:rPr>
          <w:rFonts w:ascii="Times New Roman" w:hAnsi="Times New Roman"/>
          <w:bCs/>
          <w:iCs/>
          <w:color w:val="000000"/>
          <w:sz w:val="18"/>
          <w:szCs w:val="18"/>
        </w:rPr>
        <w:t xml:space="preserve">595,614 </w:t>
      </w:r>
      <w:r w:rsidRPr="008C50F3">
        <w:rPr>
          <w:rFonts w:ascii="Times New Roman" w:hAnsi="Times New Roman"/>
          <w:color w:val="000000"/>
          <w:sz w:val="18"/>
          <w:szCs w:val="18"/>
        </w:rPr>
        <w:t>тыс. руб.;</w:t>
      </w:r>
    </w:p>
    <w:p w:rsidR="008C50F3" w:rsidRPr="008C50F3" w:rsidRDefault="008C50F3" w:rsidP="008C50F3">
      <w:pPr>
        <w:widowControl w:val="0"/>
        <w:autoSpaceDE w:val="0"/>
        <w:autoSpaceDN w:val="0"/>
        <w:adjustRightInd w:val="0"/>
        <w:rPr>
          <w:b/>
          <w:sz w:val="18"/>
          <w:szCs w:val="18"/>
        </w:rPr>
      </w:pPr>
      <w:r w:rsidRPr="008C50F3">
        <w:rPr>
          <w:color w:val="000000"/>
          <w:sz w:val="18"/>
          <w:szCs w:val="18"/>
        </w:rPr>
        <w:t>2024 год – 595,614</w:t>
      </w:r>
      <w:r w:rsidRPr="008C50F3">
        <w:rPr>
          <w:bCs/>
          <w:iCs/>
          <w:color w:val="000000"/>
          <w:sz w:val="18"/>
          <w:szCs w:val="18"/>
        </w:rPr>
        <w:t xml:space="preserve"> </w:t>
      </w:r>
      <w:r w:rsidRPr="008C50F3">
        <w:rPr>
          <w:color w:val="000000"/>
          <w:sz w:val="18"/>
          <w:szCs w:val="18"/>
        </w:rPr>
        <w:t>тыс. руб.</w:t>
      </w:r>
      <w:r w:rsidRPr="008C50F3">
        <w:rPr>
          <w:sz w:val="18"/>
          <w:szCs w:val="18"/>
        </w:rPr>
        <w:t>»;</w:t>
      </w:r>
    </w:p>
    <w:p w:rsidR="008C50F3" w:rsidRPr="008C50F3" w:rsidRDefault="008C50F3" w:rsidP="008C50F3">
      <w:pPr>
        <w:widowControl w:val="0"/>
        <w:autoSpaceDE w:val="0"/>
        <w:autoSpaceDN w:val="0"/>
        <w:adjustRightInd w:val="0"/>
        <w:jc w:val="both"/>
        <w:rPr>
          <w:sz w:val="18"/>
          <w:szCs w:val="18"/>
        </w:rPr>
      </w:pPr>
      <w:r w:rsidRPr="008C50F3">
        <w:rPr>
          <w:sz w:val="18"/>
          <w:szCs w:val="18"/>
        </w:rPr>
        <w:t xml:space="preserve">          1.5. Приложение № 2</w:t>
      </w:r>
      <w:r w:rsidRPr="008C50F3">
        <w:rPr>
          <w:bCs/>
          <w:color w:val="000000"/>
          <w:sz w:val="18"/>
          <w:szCs w:val="18"/>
        </w:rPr>
        <w:t xml:space="preserve"> «Ресурсное обеспечение </w:t>
      </w:r>
      <w:r w:rsidRPr="008C50F3">
        <w:rPr>
          <w:sz w:val="18"/>
          <w:szCs w:val="18"/>
        </w:rPr>
        <w:t xml:space="preserve">реализации муниципальной программы </w:t>
      </w:r>
      <w:r w:rsidRPr="008C50F3">
        <w:rPr>
          <w:spacing w:val="20"/>
          <w:sz w:val="18"/>
          <w:szCs w:val="18"/>
        </w:rPr>
        <w:t>«</w:t>
      </w:r>
      <w:r w:rsidRPr="008C50F3">
        <w:rPr>
          <w:spacing w:val="-2"/>
          <w:sz w:val="18"/>
          <w:szCs w:val="18"/>
        </w:rPr>
        <w:t>Организация муниципального управления в Мошковском сельсовете Бековского района Пензенской области</w:t>
      </w:r>
      <w:r w:rsidRPr="008C50F3">
        <w:rPr>
          <w:spacing w:val="20"/>
          <w:sz w:val="18"/>
          <w:szCs w:val="18"/>
        </w:rPr>
        <w:t>»</w:t>
      </w:r>
      <w:r w:rsidRPr="008C50F3">
        <w:rPr>
          <w:sz w:val="18"/>
          <w:szCs w:val="18"/>
        </w:rPr>
        <w:t xml:space="preserve"> за счет </w:t>
      </w:r>
      <w:r w:rsidRPr="008C50F3">
        <w:rPr>
          <w:bCs/>
          <w:sz w:val="18"/>
          <w:szCs w:val="18"/>
        </w:rPr>
        <w:t xml:space="preserve">всех источников финансирования </w:t>
      </w:r>
      <w:r w:rsidRPr="008C50F3">
        <w:rPr>
          <w:sz w:val="18"/>
          <w:szCs w:val="18"/>
        </w:rPr>
        <w:t>изложить в новой редакции согласно приложению № 1 к настоящему постановлению;</w:t>
      </w:r>
    </w:p>
    <w:p w:rsidR="008C50F3" w:rsidRPr="008C50F3" w:rsidRDefault="008C50F3" w:rsidP="008C50F3">
      <w:pPr>
        <w:autoSpaceDE w:val="0"/>
        <w:autoSpaceDN w:val="0"/>
        <w:adjustRightInd w:val="0"/>
        <w:jc w:val="both"/>
        <w:rPr>
          <w:sz w:val="18"/>
          <w:szCs w:val="18"/>
        </w:rPr>
      </w:pPr>
      <w:r w:rsidRPr="008C50F3">
        <w:rPr>
          <w:sz w:val="18"/>
          <w:szCs w:val="18"/>
        </w:rPr>
        <w:t xml:space="preserve">1.6. Приложение № 3 «Ресурсное обеспечение реализации муниципальной программы </w:t>
      </w:r>
      <w:r w:rsidRPr="008C50F3">
        <w:rPr>
          <w:bCs/>
          <w:spacing w:val="-1"/>
          <w:sz w:val="18"/>
          <w:szCs w:val="18"/>
        </w:rPr>
        <w:t>«</w:t>
      </w:r>
      <w:r w:rsidRPr="008C50F3">
        <w:rPr>
          <w:spacing w:val="-2"/>
          <w:sz w:val="18"/>
          <w:szCs w:val="18"/>
        </w:rPr>
        <w:t>Организация муниципального управления в Мошковском сельсовете Бековского района Пензенской области</w:t>
      </w:r>
      <w:r w:rsidRPr="008C50F3">
        <w:rPr>
          <w:sz w:val="18"/>
          <w:szCs w:val="18"/>
        </w:rPr>
        <w:t>»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8C50F3" w:rsidRPr="008C50F3" w:rsidRDefault="008C50F3" w:rsidP="008C50F3">
      <w:pPr>
        <w:autoSpaceDE w:val="0"/>
        <w:autoSpaceDN w:val="0"/>
        <w:adjustRightInd w:val="0"/>
        <w:jc w:val="both"/>
        <w:rPr>
          <w:sz w:val="18"/>
          <w:szCs w:val="18"/>
        </w:rPr>
      </w:pPr>
      <w:r w:rsidRPr="008C50F3">
        <w:rPr>
          <w:sz w:val="18"/>
          <w:szCs w:val="18"/>
        </w:rPr>
        <w:t xml:space="preserve">1.7. Приложение № 4 «Мероприятия муниципальной программы </w:t>
      </w:r>
      <w:r w:rsidRPr="008C50F3">
        <w:rPr>
          <w:bCs/>
          <w:spacing w:val="-1"/>
          <w:sz w:val="18"/>
          <w:szCs w:val="18"/>
        </w:rPr>
        <w:t>«</w:t>
      </w:r>
      <w:r w:rsidRPr="008C50F3">
        <w:rPr>
          <w:spacing w:val="-2"/>
          <w:sz w:val="18"/>
          <w:szCs w:val="18"/>
        </w:rPr>
        <w:t>Организация муниципального управления в Мошковском сельсовете Бековского района Пензенской области</w:t>
      </w:r>
      <w:r w:rsidRPr="008C50F3">
        <w:rPr>
          <w:sz w:val="18"/>
          <w:szCs w:val="18"/>
        </w:rPr>
        <w:t>» изложить в новой редакции согласно приложению № 3 к настоящему постановлению.</w:t>
      </w:r>
    </w:p>
    <w:p w:rsidR="008C50F3" w:rsidRPr="008C50F3" w:rsidRDefault="008C50F3" w:rsidP="008C50F3">
      <w:pPr>
        <w:jc w:val="both"/>
        <w:rPr>
          <w:sz w:val="18"/>
          <w:szCs w:val="18"/>
        </w:rPr>
      </w:pPr>
      <w:r w:rsidRPr="008C50F3">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8C50F3" w:rsidRPr="008C50F3" w:rsidRDefault="008C50F3" w:rsidP="008C50F3">
      <w:pPr>
        <w:autoSpaceDE w:val="0"/>
        <w:autoSpaceDN w:val="0"/>
        <w:adjustRightInd w:val="0"/>
        <w:jc w:val="both"/>
        <w:rPr>
          <w:sz w:val="18"/>
          <w:szCs w:val="18"/>
        </w:rPr>
      </w:pPr>
      <w:r w:rsidRPr="008C50F3">
        <w:rPr>
          <w:sz w:val="18"/>
          <w:szCs w:val="18"/>
        </w:rPr>
        <w:t>3. Опубликовать настоящее постановление в информационном бюллетене «Ведомости Мошковского сельсовета».</w:t>
      </w:r>
    </w:p>
    <w:p w:rsidR="008C50F3" w:rsidRPr="008C50F3" w:rsidRDefault="008C50F3" w:rsidP="008C50F3">
      <w:pPr>
        <w:autoSpaceDE w:val="0"/>
        <w:autoSpaceDN w:val="0"/>
        <w:adjustRightInd w:val="0"/>
        <w:jc w:val="both"/>
        <w:rPr>
          <w:sz w:val="18"/>
          <w:szCs w:val="18"/>
        </w:rPr>
      </w:pPr>
      <w:r w:rsidRPr="008C50F3">
        <w:rPr>
          <w:sz w:val="18"/>
          <w:szCs w:val="18"/>
        </w:rPr>
        <w:t xml:space="preserve">4. Настоящее постановление вступает в силу </w:t>
      </w:r>
      <w:r w:rsidRPr="008C50F3">
        <w:rPr>
          <w:bCs/>
          <w:sz w:val="18"/>
          <w:szCs w:val="18"/>
        </w:rPr>
        <w:t xml:space="preserve">после </w:t>
      </w:r>
      <w:r w:rsidRPr="008C50F3">
        <w:rPr>
          <w:sz w:val="18"/>
          <w:szCs w:val="18"/>
        </w:rPr>
        <w:t>его официального опубликования.</w:t>
      </w:r>
    </w:p>
    <w:p w:rsidR="008C50F3" w:rsidRPr="008C50F3" w:rsidRDefault="008C50F3" w:rsidP="008C50F3">
      <w:pPr>
        <w:autoSpaceDE w:val="0"/>
        <w:autoSpaceDN w:val="0"/>
        <w:adjustRightInd w:val="0"/>
        <w:jc w:val="both"/>
        <w:rPr>
          <w:sz w:val="18"/>
          <w:szCs w:val="18"/>
        </w:rPr>
      </w:pPr>
      <w:r w:rsidRPr="008C50F3">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8C50F3" w:rsidRPr="008C50F3" w:rsidRDefault="008C50F3" w:rsidP="008C50F3">
      <w:pPr>
        <w:autoSpaceDE w:val="0"/>
        <w:autoSpaceDN w:val="0"/>
        <w:adjustRightInd w:val="0"/>
        <w:jc w:val="both"/>
        <w:rPr>
          <w:sz w:val="18"/>
          <w:szCs w:val="18"/>
        </w:rPr>
      </w:pPr>
      <w:r w:rsidRPr="008C50F3">
        <w:rPr>
          <w:sz w:val="18"/>
          <w:szCs w:val="18"/>
        </w:rPr>
        <w:t>Глава администрации</w:t>
      </w:r>
    </w:p>
    <w:p w:rsidR="008C50F3" w:rsidRDefault="008C50F3" w:rsidP="008C50F3">
      <w:pPr>
        <w:autoSpaceDE w:val="0"/>
        <w:autoSpaceDN w:val="0"/>
        <w:adjustRightInd w:val="0"/>
        <w:rPr>
          <w:sz w:val="18"/>
          <w:szCs w:val="18"/>
        </w:rPr>
      </w:pPr>
      <w:r w:rsidRPr="008C50F3">
        <w:rPr>
          <w:sz w:val="18"/>
          <w:szCs w:val="18"/>
        </w:rPr>
        <w:t>Мошковского сельсовета                                                                      И.Б. Гнивковский</w:t>
      </w:r>
    </w:p>
    <w:p w:rsidR="008C50F3" w:rsidRDefault="008C50F3" w:rsidP="008C50F3">
      <w:pPr>
        <w:autoSpaceDE w:val="0"/>
        <w:autoSpaceDN w:val="0"/>
        <w:adjustRightInd w:val="0"/>
        <w:rPr>
          <w:sz w:val="18"/>
          <w:szCs w:val="18"/>
        </w:rPr>
      </w:pPr>
    </w:p>
    <w:p w:rsidR="008C50F3" w:rsidRDefault="008C50F3" w:rsidP="008C50F3">
      <w:pPr>
        <w:autoSpaceDE w:val="0"/>
        <w:autoSpaceDN w:val="0"/>
        <w:adjustRightInd w:val="0"/>
        <w:jc w:val="center"/>
        <w:rPr>
          <w:sz w:val="18"/>
          <w:szCs w:val="18"/>
        </w:rPr>
      </w:pPr>
      <w:r w:rsidRPr="008C50F3">
        <w:rPr>
          <w:sz w:val="18"/>
          <w:szCs w:val="18"/>
        </w:rPr>
        <w:t>Приложение № 1</w:t>
      </w:r>
      <w:r>
        <w:rPr>
          <w:sz w:val="18"/>
          <w:szCs w:val="18"/>
        </w:rPr>
        <w:t xml:space="preserve"> </w:t>
      </w:r>
      <w:r w:rsidRPr="008C50F3">
        <w:rPr>
          <w:sz w:val="18"/>
          <w:szCs w:val="18"/>
        </w:rPr>
        <w:t>к постановлению администрации</w:t>
      </w:r>
      <w:r>
        <w:rPr>
          <w:sz w:val="18"/>
          <w:szCs w:val="18"/>
        </w:rPr>
        <w:t xml:space="preserve"> </w:t>
      </w:r>
      <w:r w:rsidRPr="008C50F3">
        <w:rPr>
          <w:sz w:val="18"/>
          <w:szCs w:val="18"/>
        </w:rPr>
        <w:t>Мошковского сельсовета</w:t>
      </w:r>
      <w:r>
        <w:rPr>
          <w:sz w:val="18"/>
          <w:szCs w:val="18"/>
        </w:rPr>
        <w:t xml:space="preserve"> </w:t>
      </w:r>
      <w:r w:rsidRPr="008C50F3">
        <w:rPr>
          <w:sz w:val="18"/>
          <w:szCs w:val="18"/>
        </w:rPr>
        <w:t>от 20.02.2020 №</w:t>
      </w:r>
      <w:bookmarkStart w:id="3" w:name="Par417"/>
      <w:bookmarkEnd w:id="3"/>
      <w:r w:rsidRPr="008C50F3">
        <w:rPr>
          <w:sz w:val="18"/>
          <w:szCs w:val="18"/>
        </w:rPr>
        <w:t xml:space="preserve"> 13</w:t>
      </w:r>
    </w:p>
    <w:p w:rsidR="008C50F3" w:rsidRPr="008C50F3" w:rsidRDefault="008C50F3" w:rsidP="008C50F3">
      <w:pPr>
        <w:autoSpaceDE w:val="0"/>
        <w:autoSpaceDN w:val="0"/>
        <w:adjustRightInd w:val="0"/>
        <w:jc w:val="center"/>
        <w:rPr>
          <w:b/>
          <w:sz w:val="18"/>
          <w:szCs w:val="18"/>
        </w:rPr>
      </w:pPr>
      <w:r w:rsidRPr="008C50F3">
        <w:rPr>
          <w:sz w:val="18"/>
          <w:szCs w:val="18"/>
        </w:rPr>
        <w:t>Приложение № 2</w:t>
      </w:r>
      <w:r>
        <w:rPr>
          <w:sz w:val="18"/>
          <w:szCs w:val="18"/>
        </w:rPr>
        <w:t xml:space="preserve"> </w:t>
      </w:r>
      <w:r w:rsidRPr="008C50F3">
        <w:rPr>
          <w:sz w:val="18"/>
          <w:szCs w:val="18"/>
        </w:rPr>
        <w:t>к муниципальной программе</w:t>
      </w:r>
    </w:p>
    <w:p w:rsidR="008C50F3" w:rsidRPr="008C50F3" w:rsidRDefault="008C50F3" w:rsidP="008C50F3">
      <w:pPr>
        <w:jc w:val="center"/>
        <w:rPr>
          <w:b/>
          <w:spacing w:val="20"/>
          <w:sz w:val="18"/>
          <w:szCs w:val="18"/>
        </w:rPr>
      </w:pPr>
      <w:r>
        <w:rPr>
          <w:bCs/>
          <w:color w:val="000000"/>
          <w:sz w:val="18"/>
          <w:szCs w:val="18"/>
        </w:rPr>
        <w:t xml:space="preserve">Ресурсное обеспечение </w:t>
      </w:r>
      <w:r w:rsidRPr="008C50F3">
        <w:rPr>
          <w:sz w:val="18"/>
          <w:szCs w:val="18"/>
        </w:rPr>
        <w:t xml:space="preserve">реализации муниципальной программы Мошковского сельсовета </w:t>
      </w:r>
      <w:r w:rsidRPr="008C50F3">
        <w:rPr>
          <w:spacing w:val="-2"/>
          <w:sz w:val="18"/>
          <w:szCs w:val="18"/>
        </w:rPr>
        <w:t>Бековского района Пензенской области</w:t>
      </w:r>
      <w:r w:rsidRPr="008C50F3">
        <w:rPr>
          <w:spacing w:val="20"/>
          <w:sz w:val="18"/>
          <w:szCs w:val="18"/>
        </w:rPr>
        <w:t xml:space="preserve"> «</w:t>
      </w:r>
      <w:r w:rsidRPr="008C50F3">
        <w:rPr>
          <w:spacing w:val="-2"/>
          <w:sz w:val="18"/>
          <w:szCs w:val="18"/>
        </w:rPr>
        <w:t>Организация муниципального управления в Мошковском сельсовете Бековского района Пензенской области</w:t>
      </w:r>
      <w:r w:rsidRPr="008C50F3">
        <w:rPr>
          <w:spacing w:val="20"/>
          <w:sz w:val="18"/>
          <w:szCs w:val="18"/>
        </w:rPr>
        <w:t>»</w:t>
      </w:r>
      <w:r w:rsidRPr="008C50F3">
        <w:rPr>
          <w:sz w:val="18"/>
          <w:szCs w:val="18"/>
        </w:rPr>
        <w:t xml:space="preserve"> за счет </w:t>
      </w:r>
      <w:r w:rsidRPr="008C50F3">
        <w:rPr>
          <w:bCs/>
          <w:sz w:val="18"/>
          <w:szCs w:val="18"/>
        </w:rPr>
        <w:t>всех источников финансирования</w:t>
      </w:r>
    </w:p>
    <w:p w:rsidR="008C50F3" w:rsidRPr="008C50F3" w:rsidRDefault="008C50F3" w:rsidP="008C50F3">
      <w:pPr>
        <w:rPr>
          <w:color w:val="000000"/>
          <w:sz w:val="18"/>
          <w:szCs w:val="18"/>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62"/>
        <w:gridCol w:w="708"/>
        <w:gridCol w:w="1985"/>
        <w:gridCol w:w="2232"/>
        <w:gridCol w:w="798"/>
        <w:gridCol w:w="798"/>
        <w:gridCol w:w="798"/>
        <w:gridCol w:w="798"/>
        <w:gridCol w:w="798"/>
        <w:gridCol w:w="799"/>
      </w:tblGrid>
      <w:tr w:rsidR="008C50F3" w:rsidRPr="008C50F3" w:rsidTr="00F90C93">
        <w:trPr>
          <w:trHeight w:val="364"/>
          <w:jc w:val="center"/>
        </w:trPr>
        <w:tc>
          <w:tcPr>
            <w:tcW w:w="362" w:type="dxa"/>
            <w:tcBorders>
              <w:bottom w:val="nil"/>
            </w:tcBorders>
          </w:tcPr>
          <w:p w:rsidR="008C50F3" w:rsidRPr="008C50F3" w:rsidRDefault="008C50F3" w:rsidP="008C50F3">
            <w:pPr>
              <w:jc w:val="center"/>
              <w:rPr>
                <w:color w:val="000000"/>
                <w:sz w:val="18"/>
                <w:szCs w:val="18"/>
              </w:rPr>
            </w:pPr>
            <w:r w:rsidRPr="008C50F3">
              <w:rPr>
                <w:color w:val="000000"/>
                <w:sz w:val="18"/>
                <w:szCs w:val="18"/>
              </w:rPr>
              <w:t>№ п/п</w:t>
            </w:r>
          </w:p>
        </w:tc>
        <w:tc>
          <w:tcPr>
            <w:tcW w:w="708" w:type="dxa"/>
            <w:tcBorders>
              <w:bottom w:val="nil"/>
            </w:tcBorders>
          </w:tcPr>
          <w:p w:rsidR="008C50F3" w:rsidRPr="008C50F3" w:rsidRDefault="008C50F3" w:rsidP="008C50F3">
            <w:pPr>
              <w:jc w:val="center"/>
              <w:rPr>
                <w:color w:val="000000"/>
                <w:sz w:val="18"/>
                <w:szCs w:val="18"/>
              </w:rPr>
            </w:pPr>
            <w:r w:rsidRPr="008C50F3">
              <w:rPr>
                <w:color w:val="000000"/>
                <w:sz w:val="18"/>
                <w:szCs w:val="18"/>
              </w:rPr>
              <w:t>Статус</w:t>
            </w:r>
          </w:p>
        </w:tc>
        <w:tc>
          <w:tcPr>
            <w:tcW w:w="1985" w:type="dxa"/>
            <w:vMerge w:val="restart"/>
          </w:tcPr>
          <w:p w:rsidR="008C50F3" w:rsidRPr="008C50F3" w:rsidRDefault="008C50F3" w:rsidP="008C50F3">
            <w:pPr>
              <w:jc w:val="center"/>
              <w:rPr>
                <w:color w:val="000000"/>
                <w:sz w:val="18"/>
                <w:szCs w:val="18"/>
              </w:rPr>
            </w:pPr>
            <w:r w:rsidRPr="008C50F3">
              <w:rPr>
                <w:bCs/>
                <w:color w:val="000000"/>
                <w:sz w:val="18"/>
                <w:szCs w:val="18"/>
              </w:rPr>
              <w:t>Наименование муниципальной программы, подпрограммы, основных мероприятий</w:t>
            </w:r>
          </w:p>
        </w:tc>
        <w:tc>
          <w:tcPr>
            <w:tcW w:w="2232" w:type="dxa"/>
          </w:tcPr>
          <w:p w:rsidR="008C50F3" w:rsidRPr="008C50F3" w:rsidRDefault="008C50F3" w:rsidP="008C50F3">
            <w:pPr>
              <w:jc w:val="center"/>
              <w:rPr>
                <w:color w:val="000000"/>
                <w:sz w:val="18"/>
                <w:szCs w:val="18"/>
              </w:rPr>
            </w:pPr>
            <w:r w:rsidRPr="008C50F3">
              <w:rPr>
                <w:color w:val="000000"/>
                <w:sz w:val="18"/>
                <w:szCs w:val="18"/>
              </w:rPr>
              <w:t>Источник финансирования</w:t>
            </w:r>
          </w:p>
        </w:tc>
        <w:tc>
          <w:tcPr>
            <w:tcW w:w="4789" w:type="dxa"/>
            <w:gridSpan w:val="6"/>
          </w:tcPr>
          <w:p w:rsidR="008C50F3" w:rsidRPr="008C50F3" w:rsidRDefault="008C50F3" w:rsidP="008C50F3">
            <w:pPr>
              <w:jc w:val="center"/>
              <w:rPr>
                <w:color w:val="000000"/>
                <w:sz w:val="18"/>
                <w:szCs w:val="18"/>
              </w:rPr>
            </w:pPr>
            <w:r w:rsidRPr="008C50F3">
              <w:rPr>
                <w:color w:val="000000"/>
                <w:sz w:val="18"/>
                <w:szCs w:val="18"/>
              </w:rPr>
              <w:t>Оценка расходов, тыс. рублей</w:t>
            </w:r>
          </w:p>
        </w:tc>
      </w:tr>
      <w:tr w:rsidR="008C50F3" w:rsidRPr="008C50F3" w:rsidTr="00F90C93">
        <w:trPr>
          <w:trHeight w:val="395"/>
          <w:jc w:val="center"/>
        </w:trPr>
        <w:tc>
          <w:tcPr>
            <w:tcW w:w="362" w:type="dxa"/>
            <w:tcBorders>
              <w:top w:val="nil"/>
            </w:tcBorders>
          </w:tcPr>
          <w:p w:rsidR="008C50F3" w:rsidRPr="008C50F3" w:rsidRDefault="008C50F3" w:rsidP="008C50F3">
            <w:pPr>
              <w:jc w:val="center"/>
              <w:rPr>
                <w:color w:val="000000"/>
                <w:sz w:val="18"/>
                <w:szCs w:val="18"/>
              </w:rPr>
            </w:pPr>
          </w:p>
        </w:tc>
        <w:tc>
          <w:tcPr>
            <w:tcW w:w="708" w:type="dxa"/>
            <w:tcBorders>
              <w:top w:val="nil"/>
            </w:tcBorders>
          </w:tcPr>
          <w:p w:rsidR="008C50F3" w:rsidRPr="008C50F3" w:rsidRDefault="008C50F3" w:rsidP="008C50F3">
            <w:pPr>
              <w:jc w:val="center"/>
              <w:rPr>
                <w:color w:val="000000"/>
                <w:sz w:val="18"/>
                <w:szCs w:val="18"/>
              </w:rPr>
            </w:pPr>
          </w:p>
        </w:tc>
        <w:tc>
          <w:tcPr>
            <w:tcW w:w="1985" w:type="dxa"/>
            <w:vMerge/>
          </w:tcPr>
          <w:p w:rsidR="008C50F3" w:rsidRPr="008C50F3" w:rsidRDefault="008C50F3" w:rsidP="008C50F3">
            <w:pPr>
              <w:jc w:val="center"/>
              <w:rPr>
                <w:color w:val="000000"/>
                <w:sz w:val="18"/>
                <w:szCs w:val="18"/>
              </w:rPr>
            </w:pPr>
          </w:p>
        </w:tc>
        <w:tc>
          <w:tcPr>
            <w:tcW w:w="2232" w:type="dxa"/>
          </w:tcPr>
          <w:p w:rsidR="008C50F3" w:rsidRPr="008C50F3" w:rsidRDefault="008C50F3" w:rsidP="008C50F3">
            <w:pPr>
              <w:jc w:val="center"/>
              <w:rPr>
                <w:color w:val="000000"/>
                <w:sz w:val="18"/>
                <w:szCs w:val="18"/>
              </w:rPr>
            </w:pPr>
          </w:p>
        </w:tc>
        <w:tc>
          <w:tcPr>
            <w:tcW w:w="798" w:type="dxa"/>
          </w:tcPr>
          <w:p w:rsidR="008C50F3" w:rsidRPr="008C50F3" w:rsidRDefault="008C50F3" w:rsidP="008C50F3">
            <w:pPr>
              <w:jc w:val="center"/>
              <w:rPr>
                <w:bCs/>
                <w:sz w:val="18"/>
                <w:szCs w:val="18"/>
              </w:rPr>
            </w:pPr>
            <w:r w:rsidRPr="008C50F3">
              <w:rPr>
                <w:bCs/>
                <w:sz w:val="18"/>
                <w:szCs w:val="18"/>
              </w:rPr>
              <w:t>2019 год</w:t>
            </w:r>
          </w:p>
        </w:tc>
        <w:tc>
          <w:tcPr>
            <w:tcW w:w="798" w:type="dxa"/>
          </w:tcPr>
          <w:p w:rsidR="008C50F3" w:rsidRPr="008C50F3" w:rsidRDefault="008C50F3" w:rsidP="008C50F3">
            <w:pPr>
              <w:jc w:val="center"/>
              <w:rPr>
                <w:bCs/>
                <w:sz w:val="18"/>
                <w:szCs w:val="18"/>
              </w:rPr>
            </w:pPr>
            <w:r w:rsidRPr="008C50F3">
              <w:rPr>
                <w:bCs/>
                <w:sz w:val="18"/>
                <w:szCs w:val="18"/>
              </w:rPr>
              <w:t>2020 год</w:t>
            </w:r>
          </w:p>
        </w:tc>
        <w:tc>
          <w:tcPr>
            <w:tcW w:w="798" w:type="dxa"/>
          </w:tcPr>
          <w:p w:rsidR="008C50F3" w:rsidRPr="008C50F3" w:rsidRDefault="008C50F3" w:rsidP="008C50F3">
            <w:pPr>
              <w:jc w:val="center"/>
              <w:rPr>
                <w:bCs/>
                <w:sz w:val="18"/>
                <w:szCs w:val="18"/>
              </w:rPr>
            </w:pPr>
            <w:r w:rsidRPr="008C50F3">
              <w:rPr>
                <w:bCs/>
                <w:sz w:val="18"/>
                <w:szCs w:val="18"/>
              </w:rPr>
              <w:t>2021 год</w:t>
            </w:r>
          </w:p>
        </w:tc>
        <w:tc>
          <w:tcPr>
            <w:tcW w:w="798" w:type="dxa"/>
          </w:tcPr>
          <w:p w:rsidR="008C50F3" w:rsidRPr="008C50F3" w:rsidRDefault="008C50F3" w:rsidP="008C50F3">
            <w:pPr>
              <w:jc w:val="center"/>
              <w:rPr>
                <w:bCs/>
                <w:sz w:val="18"/>
                <w:szCs w:val="18"/>
              </w:rPr>
            </w:pPr>
            <w:r w:rsidRPr="008C50F3">
              <w:rPr>
                <w:bCs/>
                <w:sz w:val="18"/>
                <w:szCs w:val="18"/>
              </w:rPr>
              <w:t>2022 год</w:t>
            </w:r>
          </w:p>
        </w:tc>
        <w:tc>
          <w:tcPr>
            <w:tcW w:w="798" w:type="dxa"/>
          </w:tcPr>
          <w:p w:rsidR="008C50F3" w:rsidRPr="008C50F3" w:rsidRDefault="008C50F3" w:rsidP="008C50F3">
            <w:pPr>
              <w:jc w:val="center"/>
              <w:rPr>
                <w:bCs/>
                <w:sz w:val="18"/>
                <w:szCs w:val="18"/>
              </w:rPr>
            </w:pPr>
            <w:r w:rsidRPr="008C50F3">
              <w:rPr>
                <w:bCs/>
                <w:sz w:val="18"/>
                <w:szCs w:val="18"/>
              </w:rPr>
              <w:t>2023 год</w:t>
            </w:r>
          </w:p>
        </w:tc>
        <w:tc>
          <w:tcPr>
            <w:tcW w:w="799" w:type="dxa"/>
          </w:tcPr>
          <w:p w:rsidR="008C50F3" w:rsidRPr="008C50F3" w:rsidRDefault="008C50F3" w:rsidP="008C50F3">
            <w:pPr>
              <w:jc w:val="center"/>
              <w:rPr>
                <w:bCs/>
                <w:sz w:val="18"/>
                <w:szCs w:val="18"/>
              </w:rPr>
            </w:pPr>
            <w:r w:rsidRPr="008C50F3">
              <w:rPr>
                <w:bCs/>
                <w:sz w:val="18"/>
                <w:szCs w:val="18"/>
              </w:rPr>
              <w:t>2024 год</w:t>
            </w:r>
          </w:p>
        </w:tc>
      </w:tr>
      <w:tr w:rsidR="008C50F3" w:rsidRPr="008C50F3" w:rsidTr="00F90C93">
        <w:trPr>
          <w:tblHeader/>
          <w:jc w:val="center"/>
        </w:trPr>
        <w:tc>
          <w:tcPr>
            <w:tcW w:w="362" w:type="dxa"/>
          </w:tcPr>
          <w:p w:rsidR="008C50F3" w:rsidRPr="008C50F3" w:rsidRDefault="008C50F3" w:rsidP="008C50F3">
            <w:pPr>
              <w:jc w:val="center"/>
              <w:rPr>
                <w:color w:val="000000"/>
                <w:sz w:val="18"/>
                <w:szCs w:val="18"/>
              </w:rPr>
            </w:pPr>
            <w:r w:rsidRPr="008C50F3">
              <w:rPr>
                <w:color w:val="000000"/>
                <w:sz w:val="18"/>
                <w:szCs w:val="18"/>
              </w:rPr>
              <w:t>1</w:t>
            </w:r>
          </w:p>
        </w:tc>
        <w:tc>
          <w:tcPr>
            <w:tcW w:w="708" w:type="dxa"/>
          </w:tcPr>
          <w:p w:rsidR="008C50F3" w:rsidRPr="008C50F3" w:rsidRDefault="008C50F3" w:rsidP="008C50F3">
            <w:pPr>
              <w:jc w:val="center"/>
              <w:rPr>
                <w:color w:val="000000"/>
                <w:sz w:val="18"/>
                <w:szCs w:val="18"/>
              </w:rPr>
            </w:pPr>
            <w:r w:rsidRPr="008C50F3">
              <w:rPr>
                <w:color w:val="000000"/>
                <w:sz w:val="18"/>
                <w:szCs w:val="18"/>
              </w:rPr>
              <w:t>2</w:t>
            </w:r>
          </w:p>
        </w:tc>
        <w:tc>
          <w:tcPr>
            <w:tcW w:w="1985" w:type="dxa"/>
          </w:tcPr>
          <w:p w:rsidR="008C50F3" w:rsidRPr="008C50F3" w:rsidRDefault="008C50F3" w:rsidP="008C50F3">
            <w:pPr>
              <w:jc w:val="center"/>
              <w:rPr>
                <w:color w:val="000000"/>
                <w:sz w:val="18"/>
                <w:szCs w:val="18"/>
              </w:rPr>
            </w:pPr>
            <w:r w:rsidRPr="008C50F3">
              <w:rPr>
                <w:color w:val="000000"/>
                <w:sz w:val="18"/>
                <w:szCs w:val="18"/>
              </w:rPr>
              <w:t>3</w:t>
            </w:r>
          </w:p>
        </w:tc>
        <w:tc>
          <w:tcPr>
            <w:tcW w:w="2232" w:type="dxa"/>
          </w:tcPr>
          <w:p w:rsidR="008C50F3" w:rsidRPr="008C50F3" w:rsidRDefault="008C50F3" w:rsidP="008C50F3">
            <w:pPr>
              <w:jc w:val="center"/>
              <w:rPr>
                <w:color w:val="000000"/>
                <w:sz w:val="18"/>
                <w:szCs w:val="18"/>
              </w:rPr>
            </w:pPr>
            <w:r w:rsidRPr="008C50F3">
              <w:rPr>
                <w:color w:val="000000"/>
                <w:sz w:val="18"/>
                <w:szCs w:val="18"/>
              </w:rPr>
              <w:t>4</w:t>
            </w:r>
          </w:p>
        </w:tc>
        <w:tc>
          <w:tcPr>
            <w:tcW w:w="798" w:type="dxa"/>
          </w:tcPr>
          <w:p w:rsidR="008C50F3" w:rsidRPr="008C50F3" w:rsidRDefault="008C50F3" w:rsidP="008C50F3">
            <w:pPr>
              <w:jc w:val="center"/>
              <w:rPr>
                <w:color w:val="000000"/>
                <w:sz w:val="18"/>
                <w:szCs w:val="18"/>
              </w:rPr>
            </w:pPr>
            <w:r w:rsidRPr="008C50F3">
              <w:rPr>
                <w:color w:val="000000"/>
                <w:sz w:val="18"/>
                <w:szCs w:val="18"/>
              </w:rPr>
              <w:t>5</w:t>
            </w:r>
          </w:p>
        </w:tc>
        <w:tc>
          <w:tcPr>
            <w:tcW w:w="798" w:type="dxa"/>
          </w:tcPr>
          <w:p w:rsidR="008C50F3" w:rsidRPr="008C50F3" w:rsidRDefault="008C50F3" w:rsidP="008C50F3">
            <w:pPr>
              <w:jc w:val="center"/>
              <w:rPr>
                <w:color w:val="000000"/>
                <w:sz w:val="18"/>
                <w:szCs w:val="18"/>
              </w:rPr>
            </w:pPr>
            <w:r w:rsidRPr="008C50F3">
              <w:rPr>
                <w:color w:val="000000"/>
                <w:sz w:val="18"/>
                <w:szCs w:val="18"/>
              </w:rPr>
              <w:t>6</w:t>
            </w:r>
          </w:p>
        </w:tc>
        <w:tc>
          <w:tcPr>
            <w:tcW w:w="798" w:type="dxa"/>
          </w:tcPr>
          <w:p w:rsidR="008C50F3" w:rsidRPr="008C50F3" w:rsidRDefault="008C50F3" w:rsidP="008C50F3">
            <w:pPr>
              <w:jc w:val="center"/>
              <w:rPr>
                <w:color w:val="000000"/>
                <w:sz w:val="18"/>
                <w:szCs w:val="18"/>
              </w:rPr>
            </w:pPr>
            <w:r w:rsidRPr="008C50F3">
              <w:rPr>
                <w:color w:val="000000"/>
                <w:sz w:val="18"/>
                <w:szCs w:val="18"/>
              </w:rPr>
              <w:t>7</w:t>
            </w:r>
          </w:p>
        </w:tc>
        <w:tc>
          <w:tcPr>
            <w:tcW w:w="798" w:type="dxa"/>
          </w:tcPr>
          <w:p w:rsidR="008C50F3" w:rsidRPr="008C50F3" w:rsidRDefault="008C50F3" w:rsidP="008C50F3">
            <w:pPr>
              <w:jc w:val="center"/>
              <w:rPr>
                <w:color w:val="000000"/>
                <w:sz w:val="18"/>
                <w:szCs w:val="18"/>
              </w:rPr>
            </w:pPr>
            <w:r w:rsidRPr="008C50F3">
              <w:rPr>
                <w:color w:val="000000"/>
                <w:sz w:val="18"/>
                <w:szCs w:val="18"/>
              </w:rPr>
              <w:t>8</w:t>
            </w:r>
          </w:p>
        </w:tc>
        <w:tc>
          <w:tcPr>
            <w:tcW w:w="798" w:type="dxa"/>
          </w:tcPr>
          <w:p w:rsidR="008C50F3" w:rsidRPr="008C50F3" w:rsidRDefault="008C50F3" w:rsidP="008C50F3">
            <w:pPr>
              <w:jc w:val="center"/>
              <w:rPr>
                <w:color w:val="000000"/>
                <w:sz w:val="18"/>
                <w:szCs w:val="18"/>
              </w:rPr>
            </w:pPr>
            <w:r w:rsidRPr="008C50F3">
              <w:rPr>
                <w:color w:val="000000"/>
                <w:sz w:val="18"/>
                <w:szCs w:val="18"/>
              </w:rPr>
              <w:t>9</w:t>
            </w:r>
          </w:p>
        </w:tc>
        <w:tc>
          <w:tcPr>
            <w:tcW w:w="799" w:type="dxa"/>
          </w:tcPr>
          <w:p w:rsidR="008C50F3" w:rsidRPr="008C50F3" w:rsidRDefault="008C50F3" w:rsidP="008C50F3">
            <w:pPr>
              <w:jc w:val="center"/>
              <w:rPr>
                <w:color w:val="000000"/>
                <w:sz w:val="18"/>
                <w:szCs w:val="18"/>
              </w:rPr>
            </w:pPr>
            <w:r w:rsidRPr="008C50F3">
              <w:rPr>
                <w:color w:val="000000"/>
                <w:sz w:val="18"/>
                <w:szCs w:val="18"/>
              </w:rPr>
              <w:t>10</w:t>
            </w:r>
          </w:p>
        </w:tc>
      </w:tr>
      <w:tr w:rsidR="008C50F3" w:rsidRPr="008C50F3" w:rsidTr="00F90C93">
        <w:trPr>
          <w:trHeight w:val="185"/>
          <w:jc w:val="center"/>
        </w:trPr>
        <w:tc>
          <w:tcPr>
            <w:tcW w:w="362" w:type="dxa"/>
            <w:vMerge w:val="restart"/>
          </w:tcPr>
          <w:p w:rsidR="008C50F3" w:rsidRPr="008C50F3" w:rsidRDefault="008C50F3" w:rsidP="008C50F3">
            <w:pPr>
              <w:jc w:val="center"/>
              <w:rPr>
                <w:color w:val="000000"/>
                <w:sz w:val="18"/>
                <w:szCs w:val="18"/>
              </w:rPr>
            </w:pPr>
          </w:p>
        </w:tc>
        <w:tc>
          <w:tcPr>
            <w:tcW w:w="708" w:type="dxa"/>
            <w:vMerge w:val="restart"/>
          </w:tcPr>
          <w:p w:rsidR="008C50F3" w:rsidRPr="008C50F3" w:rsidRDefault="008C50F3" w:rsidP="008C50F3">
            <w:pPr>
              <w:rPr>
                <w:color w:val="000000"/>
                <w:sz w:val="18"/>
                <w:szCs w:val="18"/>
              </w:rPr>
            </w:pPr>
            <w:r w:rsidRPr="008C50F3">
              <w:rPr>
                <w:color w:val="000000"/>
                <w:sz w:val="18"/>
                <w:szCs w:val="18"/>
              </w:rPr>
              <w:t>Программа</w:t>
            </w:r>
          </w:p>
        </w:tc>
        <w:tc>
          <w:tcPr>
            <w:tcW w:w="1985" w:type="dxa"/>
            <w:vMerge w:val="restart"/>
          </w:tcPr>
          <w:p w:rsidR="008C50F3" w:rsidRPr="008C50F3" w:rsidRDefault="008C50F3" w:rsidP="008C50F3">
            <w:pPr>
              <w:widowControl w:val="0"/>
              <w:autoSpaceDE w:val="0"/>
              <w:autoSpaceDN w:val="0"/>
              <w:adjustRightInd w:val="0"/>
              <w:rPr>
                <w:color w:val="000000"/>
                <w:sz w:val="18"/>
                <w:szCs w:val="18"/>
              </w:rPr>
            </w:pPr>
            <w:r w:rsidRPr="008C50F3">
              <w:rPr>
                <w:spacing w:val="-2"/>
                <w:sz w:val="18"/>
                <w:szCs w:val="18"/>
              </w:rPr>
              <w:t>Организация муниципального управления в Мошковском сельсовете Бековского района Пензенской области</w:t>
            </w:r>
          </w:p>
        </w:tc>
        <w:tc>
          <w:tcPr>
            <w:tcW w:w="2232" w:type="dxa"/>
          </w:tcPr>
          <w:p w:rsidR="008C50F3" w:rsidRPr="008C50F3" w:rsidRDefault="008C50F3" w:rsidP="008C50F3">
            <w:pPr>
              <w:rPr>
                <w:color w:val="000000"/>
                <w:sz w:val="18"/>
                <w:szCs w:val="18"/>
              </w:rPr>
            </w:pPr>
            <w:r w:rsidRPr="008C50F3">
              <w:rPr>
                <w:color w:val="000000"/>
                <w:sz w:val="18"/>
                <w:szCs w:val="18"/>
              </w:rPr>
              <w:t>всего</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1678,045</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1 866,968</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682,919</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603,994</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603,994</w:t>
            </w:r>
          </w:p>
        </w:tc>
        <w:tc>
          <w:tcPr>
            <w:tcW w:w="799"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603,94</w:t>
            </w:r>
          </w:p>
        </w:tc>
      </w:tr>
      <w:tr w:rsidR="008C50F3" w:rsidRPr="008C50F3" w:rsidTr="00F90C93">
        <w:trPr>
          <w:jc w:val="center"/>
        </w:trPr>
        <w:tc>
          <w:tcPr>
            <w:tcW w:w="362" w:type="dxa"/>
            <w:vMerge/>
          </w:tcPr>
          <w:p w:rsidR="008C50F3" w:rsidRPr="008C50F3" w:rsidRDefault="008C50F3" w:rsidP="008C50F3">
            <w:pPr>
              <w:jc w:val="cente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jc w:val="cente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 xml:space="preserve">бюджет Мошковского сельсовета Бековского района Пензенской области </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1678,045</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1 866,968</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682,919</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603,994</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603,994</w:t>
            </w:r>
          </w:p>
        </w:tc>
        <w:tc>
          <w:tcPr>
            <w:tcW w:w="799"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603,94</w:t>
            </w:r>
          </w:p>
        </w:tc>
      </w:tr>
      <w:tr w:rsidR="008C50F3" w:rsidRPr="008C50F3" w:rsidTr="00F90C93">
        <w:trPr>
          <w:jc w:val="center"/>
        </w:trPr>
        <w:tc>
          <w:tcPr>
            <w:tcW w:w="362" w:type="dxa"/>
            <w:vMerge/>
          </w:tcPr>
          <w:p w:rsidR="008C50F3" w:rsidRPr="008C50F3" w:rsidRDefault="008C50F3" w:rsidP="008C50F3">
            <w:pPr>
              <w:jc w:val="cente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jc w:val="center"/>
              <w:rPr>
                <w:color w:val="000000"/>
                <w:sz w:val="18"/>
                <w:szCs w:val="18"/>
              </w:rPr>
            </w:pPr>
          </w:p>
        </w:tc>
        <w:tc>
          <w:tcPr>
            <w:tcW w:w="2232" w:type="dxa"/>
          </w:tcPr>
          <w:p w:rsidR="008C50F3" w:rsidRPr="008C50F3" w:rsidRDefault="008C50F3" w:rsidP="008C50F3">
            <w:pPr>
              <w:autoSpaceDE w:val="0"/>
              <w:autoSpaceDN w:val="0"/>
              <w:adjustRightInd w:val="0"/>
              <w:rPr>
                <w:sz w:val="18"/>
                <w:szCs w:val="18"/>
              </w:rPr>
            </w:pPr>
            <w:r w:rsidRPr="008C50F3">
              <w:rPr>
                <w:sz w:val="18"/>
                <w:szCs w:val="18"/>
              </w:rPr>
              <w:t>в том числе межбюджетные трансферты:</w:t>
            </w:r>
          </w:p>
          <w:p w:rsidR="008C50F3" w:rsidRPr="008C50F3" w:rsidRDefault="008C50F3" w:rsidP="008C50F3">
            <w:pPr>
              <w:autoSpaceDE w:val="0"/>
              <w:autoSpaceDN w:val="0"/>
              <w:adjustRightInd w:val="0"/>
              <w:rPr>
                <w:sz w:val="18"/>
                <w:szCs w:val="18"/>
              </w:rPr>
            </w:pPr>
            <w:r w:rsidRPr="008C50F3">
              <w:rPr>
                <w:sz w:val="18"/>
                <w:szCs w:val="18"/>
              </w:rPr>
              <w:t>- из федерального бюджета</w:t>
            </w:r>
          </w:p>
          <w:p w:rsidR="008C50F3" w:rsidRPr="008C50F3" w:rsidRDefault="008C50F3" w:rsidP="008C50F3">
            <w:pPr>
              <w:rPr>
                <w:color w:val="000000"/>
                <w:sz w:val="18"/>
                <w:szCs w:val="18"/>
              </w:rPr>
            </w:pPr>
            <w:r w:rsidRPr="008C50F3">
              <w:rPr>
                <w:sz w:val="18"/>
                <w:szCs w:val="18"/>
              </w:rPr>
              <w:t xml:space="preserve">- из бюджета Пензенской </w:t>
            </w:r>
            <w:r w:rsidRPr="008C50F3">
              <w:rPr>
                <w:sz w:val="18"/>
                <w:szCs w:val="18"/>
              </w:rPr>
              <w:lastRenderedPageBreak/>
              <w:t>области</w:t>
            </w: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9" w:type="dxa"/>
            <w:shd w:val="clear" w:color="auto" w:fill="auto"/>
          </w:tcPr>
          <w:p w:rsidR="008C50F3" w:rsidRPr="008C50F3" w:rsidRDefault="008C50F3" w:rsidP="008C50F3">
            <w:pPr>
              <w:jc w:val="center"/>
              <w:rPr>
                <w:sz w:val="18"/>
                <w:szCs w:val="18"/>
              </w:rPr>
            </w:pPr>
          </w:p>
        </w:tc>
      </w:tr>
      <w:tr w:rsidR="008C50F3" w:rsidRPr="008C50F3" w:rsidTr="00F90C93">
        <w:trPr>
          <w:trHeight w:val="323"/>
          <w:jc w:val="center"/>
        </w:trPr>
        <w:tc>
          <w:tcPr>
            <w:tcW w:w="362" w:type="dxa"/>
            <w:vMerge/>
          </w:tcPr>
          <w:p w:rsidR="008C50F3" w:rsidRPr="008C50F3" w:rsidRDefault="008C50F3" w:rsidP="008C50F3">
            <w:pPr>
              <w:jc w:val="cente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jc w:val="cente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иные источники</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9" w:type="dxa"/>
            <w:shd w:val="clear" w:color="auto" w:fill="auto"/>
          </w:tcPr>
          <w:p w:rsidR="008C50F3" w:rsidRPr="008C50F3" w:rsidRDefault="008C50F3" w:rsidP="008C50F3">
            <w:pPr>
              <w:jc w:val="center"/>
              <w:rPr>
                <w:sz w:val="18"/>
                <w:szCs w:val="18"/>
              </w:rPr>
            </w:pPr>
            <w:r w:rsidRPr="008C50F3">
              <w:rPr>
                <w:sz w:val="18"/>
                <w:szCs w:val="18"/>
              </w:rPr>
              <w:t>-</w:t>
            </w:r>
          </w:p>
        </w:tc>
      </w:tr>
      <w:tr w:rsidR="008C50F3" w:rsidRPr="008C50F3" w:rsidTr="00F90C93">
        <w:trPr>
          <w:trHeight w:hRule="exact" w:val="309"/>
          <w:jc w:val="center"/>
        </w:trPr>
        <w:tc>
          <w:tcPr>
            <w:tcW w:w="362" w:type="dxa"/>
            <w:vMerge w:val="restart"/>
          </w:tcPr>
          <w:p w:rsidR="008C50F3" w:rsidRPr="008C50F3" w:rsidRDefault="008C50F3" w:rsidP="008C50F3">
            <w:pPr>
              <w:jc w:val="center"/>
              <w:rPr>
                <w:color w:val="000000"/>
                <w:sz w:val="18"/>
                <w:szCs w:val="18"/>
              </w:rPr>
            </w:pPr>
            <w:r w:rsidRPr="008C50F3">
              <w:rPr>
                <w:color w:val="000000"/>
                <w:sz w:val="18"/>
                <w:szCs w:val="18"/>
              </w:rPr>
              <w:t>1.</w:t>
            </w:r>
          </w:p>
        </w:tc>
        <w:tc>
          <w:tcPr>
            <w:tcW w:w="708" w:type="dxa"/>
            <w:vMerge w:val="restart"/>
          </w:tcPr>
          <w:p w:rsidR="008C50F3" w:rsidRPr="008C50F3" w:rsidRDefault="008C50F3" w:rsidP="008C50F3">
            <w:pPr>
              <w:rPr>
                <w:color w:val="000000"/>
                <w:sz w:val="18"/>
                <w:szCs w:val="18"/>
              </w:rPr>
            </w:pPr>
            <w:r w:rsidRPr="008C50F3">
              <w:rPr>
                <w:color w:val="000000"/>
                <w:sz w:val="18"/>
                <w:szCs w:val="18"/>
              </w:rPr>
              <w:t>Подпрограмма 1</w:t>
            </w:r>
          </w:p>
        </w:tc>
        <w:tc>
          <w:tcPr>
            <w:tcW w:w="1985" w:type="dxa"/>
            <w:vMerge w:val="restart"/>
          </w:tcPr>
          <w:p w:rsidR="008C50F3" w:rsidRPr="008C50F3" w:rsidRDefault="008C50F3" w:rsidP="008C50F3">
            <w:pPr>
              <w:rPr>
                <w:color w:val="000000"/>
                <w:sz w:val="18"/>
                <w:szCs w:val="18"/>
              </w:rPr>
            </w:pPr>
            <w:r w:rsidRPr="008C50F3">
              <w:rPr>
                <w:sz w:val="18"/>
                <w:szCs w:val="18"/>
              </w:rPr>
              <w:t xml:space="preserve">Обеспечение деятельности администрации </w:t>
            </w:r>
            <w:r w:rsidRPr="008C50F3">
              <w:rPr>
                <w:color w:val="000000"/>
                <w:sz w:val="18"/>
                <w:szCs w:val="18"/>
              </w:rPr>
              <w:t>Мошковского</w:t>
            </w:r>
            <w:r w:rsidRPr="008C50F3">
              <w:rPr>
                <w:sz w:val="18"/>
                <w:szCs w:val="18"/>
              </w:rPr>
              <w:t xml:space="preserve"> сельсовета Бековского района Пензенской области</w:t>
            </w:r>
          </w:p>
        </w:tc>
        <w:tc>
          <w:tcPr>
            <w:tcW w:w="2232" w:type="dxa"/>
          </w:tcPr>
          <w:p w:rsidR="008C50F3" w:rsidRPr="008C50F3" w:rsidRDefault="008C50F3" w:rsidP="008C50F3">
            <w:pPr>
              <w:rPr>
                <w:color w:val="000000"/>
                <w:sz w:val="18"/>
                <w:szCs w:val="18"/>
              </w:rPr>
            </w:pPr>
            <w:r w:rsidRPr="008C50F3">
              <w:rPr>
                <w:color w:val="000000"/>
                <w:sz w:val="18"/>
                <w:szCs w:val="18"/>
              </w:rPr>
              <w:t>всего</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1658,630</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1 838,710</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654,661</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595,614</w:t>
            </w:r>
          </w:p>
        </w:tc>
        <w:tc>
          <w:tcPr>
            <w:tcW w:w="798"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595,614</w:t>
            </w:r>
          </w:p>
        </w:tc>
        <w:tc>
          <w:tcPr>
            <w:tcW w:w="799" w:type="dxa"/>
            <w:shd w:val="clear" w:color="auto" w:fill="auto"/>
          </w:tcPr>
          <w:p w:rsidR="008C50F3" w:rsidRPr="008C50F3" w:rsidRDefault="008C50F3" w:rsidP="008C50F3">
            <w:pPr>
              <w:jc w:val="center"/>
              <w:rPr>
                <w:bCs/>
                <w:iCs/>
                <w:color w:val="000000"/>
                <w:sz w:val="18"/>
                <w:szCs w:val="18"/>
              </w:rPr>
            </w:pPr>
            <w:r w:rsidRPr="008C50F3">
              <w:rPr>
                <w:bCs/>
                <w:iCs/>
                <w:color w:val="000000"/>
                <w:sz w:val="18"/>
                <w:szCs w:val="18"/>
              </w:rPr>
              <w:t>595,614</w:t>
            </w:r>
          </w:p>
        </w:tc>
      </w:tr>
      <w:tr w:rsidR="008C50F3" w:rsidRPr="008C50F3" w:rsidTr="00F90C93">
        <w:trPr>
          <w:jc w:val="center"/>
        </w:trPr>
        <w:tc>
          <w:tcPr>
            <w:tcW w:w="362" w:type="dxa"/>
            <w:vMerge/>
          </w:tcPr>
          <w:p w:rsidR="008C50F3" w:rsidRPr="008C50F3" w:rsidRDefault="008C50F3" w:rsidP="008C50F3">
            <w:pPr>
              <w:jc w:val="cente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jc w:val="right"/>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 xml:space="preserve">бюджет Мошковского сельсовета Бековского района Пензенской области </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1658,630</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1 838,710</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654,661</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595,614</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595,614</w:t>
            </w:r>
          </w:p>
        </w:tc>
        <w:tc>
          <w:tcPr>
            <w:tcW w:w="799"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595,614</w:t>
            </w:r>
          </w:p>
        </w:tc>
      </w:tr>
      <w:tr w:rsidR="008C50F3" w:rsidRPr="008C50F3" w:rsidTr="00F90C93">
        <w:trPr>
          <w:trHeight w:val="390"/>
          <w:jc w:val="center"/>
        </w:trPr>
        <w:tc>
          <w:tcPr>
            <w:tcW w:w="362" w:type="dxa"/>
            <w:vMerge/>
          </w:tcPr>
          <w:p w:rsidR="008C50F3" w:rsidRPr="008C50F3" w:rsidRDefault="008C50F3" w:rsidP="008C50F3">
            <w:pPr>
              <w:jc w:val="cente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jc w:val="right"/>
              <w:rPr>
                <w:color w:val="000000"/>
                <w:sz w:val="18"/>
                <w:szCs w:val="18"/>
              </w:rPr>
            </w:pPr>
          </w:p>
        </w:tc>
        <w:tc>
          <w:tcPr>
            <w:tcW w:w="2232" w:type="dxa"/>
          </w:tcPr>
          <w:p w:rsidR="008C50F3" w:rsidRPr="008C50F3" w:rsidRDefault="008C50F3" w:rsidP="008C50F3">
            <w:pPr>
              <w:autoSpaceDE w:val="0"/>
              <w:autoSpaceDN w:val="0"/>
              <w:adjustRightInd w:val="0"/>
              <w:rPr>
                <w:sz w:val="18"/>
                <w:szCs w:val="18"/>
              </w:rPr>
            </w:pPr>
            <w:r w:rsidRPr="008C50F3">
              <w:rPr>
                <w:sz w:val="18"/>
                <w:szCs w:val="18"/>
              </w:rPr>
              <w:t>в том числе межбюджетные трансферты:</w:t>
            </w:r>
          </w:p>
          <w:p w:rsidR="008C50F3" w:rsidRPr="008C50F3" w:rsidRDefault="008C50F3" w:rsidP="008C50F3">
            <w:pPr>
              <w:autoSpaceDE w:val="0"/>
              <w:autoSpaceDN w:val="0"/>
              <w:adjustRightInd w:val="0"/>
              <w:rPr>
                <w:sz w:val="18"/>
                <w:szCs w:val="18"/>
              </w:rPr>
            </w:pPr>
            <w:r w:rsidRPr="008C50F3">
              <w:rPr>
                <w:sz w:val="18"/>
                <w:szCs w:val="18"/>
              </w:rPr>
              <w:t>- из федерального бюджета</w:t>
            </w:r>
          </w:p>
          <w:p w:rsidR="008C50F3" w:rsidRPr="008C50F3" w:rsidRDefault="008C50F3" w:rsidP="008C50F3">
            <w:pPr>
              <w:rPr>
                <w:color w:val="000000"/>
                <w:sz w:val="18"/>
                <w:szCs w:val="18"/>
              </w:rPr>
            </w:pPr>
            <w:r w:rsidRPr="008C50F3">
              <w:rPr>
                <w:sz w:val="18"/>
                <w:szCs w:val="18"/>
              </w:rPr>
              <w:t>- из бюджета Пензенской области</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9" w:type="dxa"/>
            <w:shd w:val="clear" w:color="auto" w:fill="auto"/>
          </w:tcPr>
          <w:p w:rsidR="008C50F3" w:rsidRPr="008C50F3" w:rsidRDefault="008C50F3" w:rsidP="008C50F3">
            <w:pPr>
              <w:jc w:val="center"/>
              <w:rPr>
                <w:sz w:val="18"/>
                <w:szCs w:val="18"/>
              </w:rPr>
            </w:pPr>
            <w:r w:rsidRPr="008C50F3">
              <w:rPr>
                <w:sz w:val="18"/>
                <w:szCs w:val="18"/>
              </w:rPr>
              <w:t>-</w:t>
            </w:r>
          </w:p>
        </w:tc>
      </w:tr>
      <w:tr w:rsidR="008C50F3" w:rsidRPr="008C50F3" w:rsidTr="00F90C93">
        <w:trPr>
          <w:jc w:val="center"/>
        </w:trPr>
        <w:tc>
          <w:tcPr>
            <w:tcW w:w="362" w:type="dxa"/>
            <w:vMerge/>
          </w:tcPr>
          <w:p w:rsidR="008C50F3" w:rsidRPr="008C50F3" w:rsidRDefault="008C50F3" w:rsidP="008C50F3">
            <w:pPr>
              <w:jc w:val="cente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jc w:val="right"/>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иные источники</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9" w:type="dxa"/>
            <w:shd w:val="clear" w:color="auto" w:fill="auto"/>
          </w:tcPr>
          <w:p w:rsidR="008C50F3" w:rsidRPr="008C50F3" w:rsidRDefault="008C50F3" w:rsidP="008C50F3">
            <w:pPr>
              <w:jc w:val="center"/>
              <w:rPr>
                <w:sz w:val="18"/>
                <w:szCs w:val="18"/>
              </w:rPr>
            </w:pPr>
            <w:r w:rsidRPr="008C50F3">
              <w:rPr>
                <w:sz w:val="18"/>
                <w:szCs w:val="18"/>
              </w:rPr>
              <w:t>-</w:t>
            </w:r>
          </w:p>
        </w:tc>
      </w:tr>
      <w:tr w:rsidR="008C50F3" w:rsidRPr="008C50F3" w:rsidTr="00F90C93">
        <w:trPr>
          <w:trHeight w:hRule="exact" w:val="296"/>
          <w:jc w:val="center"/>
        </w:trPr>
        <w:tc>
          <w:tcPr>
            <w:tcW w:w="362" w:type="dxa"/>
            <w:vMerge w:val="restart"/>
          </w:tcPr>
          <w:p w:rsidR="008C50F3" w:rsidRPr="008C50F3" w:rsidRDefault="008C50F3" w:rsidP="008C50F3">
            <w:pPr>
              <w:jc w:val="center"/>
              <w:rPr>
                <w:color w:val="000000"/>
                <w:sz w:val="18"/>
                <w:szCs w:val="18"/>
              </w:rPr>
            </w:pPr>
            <w:r w:rsidRPr="008C50F3">
              <w:rPr>
                <w:color w:val="000000"/>
                <w:sz w:val="18"/>
                <w:szCs w:val="18"/>
              </w:rPr>
              <w:t>1.1.</w:t>
            </w:r>
          </w:p>
        </w:tc>
        <w:tc>
          <w:tcPr>
            <w:tcW w:w="708" w:type="dxa"/>
            <w:vMerge w:val="restart"/>
          </w:tcPr>
          <w:p w:rsidR="008C50F3" w:rsidRPr="008C50F3" w:rsidRDefault="008C50F3" w:rsidP="008C50F3">
            <w:pPr>
              <w:rPr>
                <w:color w:val="000000"/>
                <w:sz w:val="18"/>
                <w:szCs w:val="18"/>
              </w:rPr>
            </w:pPr>
            <w:r w:rsidRPr="008C50F3">
              <w:rPr>
                <w:color w:val="000000"/>
                <w:sz w:val="18"/>
                <w:szCs w:val="18"/>
              </w:rPr>
              <w:t>Основное мероприятие</w:t>
            </w:r>
          </w:p>
        </w:tc>
        <w:tc>
          <w:tcPr>
            <w:tcW w:w="1985" w:type="dxa"/>
            <w:vMerge w:val="restart"/>
          </w:tcPr>
          <w:p w:rsidR="008C50F3" w:rsidRPr="008C50F3" w:rsidRDefault="008C50F3" w:rsidP="008C50F3">
            <w:pPr>
              <w:rPr>
                <w:color w:val="000000"/>
                <w:sz w:val="18"/>
                <w:szCs w:val="18"/>
              </w:rPr>
            </w:pPr>
            <w:r w:rsidRPr="008C50F3">
              <w:rPr>
                <w:color w:val="000000"/>
                <w:sz w:val="18"/>
                <w:szCs w:val="18"/>
              </w:rPr>
              <w:t>Расходы на содержание органов местного самоуправления</w:t>
            </w:r>
          </w:p>
        </w:tc>
        <w:tc>
          <w:tcPr>
            <w:tcW w:w="2232" w:type="dxa"/>
          </w:tcPr>
          <w:p w:rsidR="008C50F3" w:rsidRPr="008C50F3" w:rsidRDefault="008C50F3" w:rsidP="008C50F3">
            <w:pPr>
              <w:rPr>
                <w:color w:val="000000"/>
                <w:sz w:val="18"/>
                <w:szCs w:val="18"/>
              </w:rPr>
            </w:pPr>
            <w:r w:rsidRPr="008C50F3">
              <w:rPr>
                <w:color w:val="000000"/>
                <w:sz w:val="18"/>
                <w:szCs w:val="18"/>
              </w:rPr>
              <w:t>всего</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1658,630</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1 838,710</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654,661</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595,614</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595,614</w:t>
            </w:r>
          </w:p>
        </w:tc>
        <w:tc>
          <w:tcPr>
            <w:tcW w:w="799"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595,614</w:t>
            </w:r>
          </w:p>
        </w:tc>
      </w:tr>
      <w:tr w:rsidR="008C50F3" w:rsidRPr="008C50F3" w:rsidTr="00F90C93">
        <w:trPr>
          <w:jc w:val="center"/>
        </w:trPr>
        <w:tc>
          <w:tcPr>
            <w:tcW w:w="362" w:type="dxa"/>
            <w:vMerge/>
          </w:tcPr>
          <w:p w:rsidR="008C50F3" w:rsidRPr="008C50F3" w:rsidRDefault="008C50F3" w:rsidP="008C50F3">
            <w:pPr>
              <w:jc w:val="cente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jc w:val="right"/>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 xml:space="preserve">бюджет Мошковского сельсовета Бековского района Пензенской области </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1658,630</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1 838,710</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654,661</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595,614</w:t>
            </w:r>
          </w:p>
        </w:tc>
        <w:tc>
          <w:tcPr>
            <w:tcW w:w="798"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595,614</w:t>
            </w:r>
          </w:p>
        </w:tc>
        <w:tc>
          <w:tcPr>
            <w:tcW w:w="799" w:type="dxa"/>
            <w:shd w:val="clear" w:color="auto" w:fill="auto"/>
            <w:vAlign w:val="bottom"/>
          </w:tcPr>
          <w:p w:rsidR="008C50F3" w:rsidRPr="008C50F3" w:rsidRDefault="008C50F3" w:rsidP="008C50F3">
            <w:pPr>
              <w:jc w:val="center"/>
              <w:rPr>
                <w:bCs/>
                <w:iCs/>
                <w:color w:val="000000"/>
                <w:sz w:val="18"/>
                <w:szCs w:val="18"/>
              </w:rPr>
            </w:pPr>
            <w:r w:rsidRPr="008C50F3">
              <w:rPr>
                <w:bCs/>
                <w:iCs/>
                <w:color w:val="000000"/>
                <w:sz w:val="18"/>
                <w:szCs w:val="18"/>
              </w:rPr>
              <w:t>595,614</w:t>
            </w:r>
          </w:p>
        </w:tc>
      </w:tr>
      <w:tr w:rsidR="008C50F3" w:rsidRPr="008C50F3" w:rsidTr="00F90C93">
        <w:trPr>
          <w:jc w:val="center"/>
        </w:trPr>
        <w:tc>
          <w:tcPr>
            <w:tcW w:w="362" w:type="dxa"/>
            <w:vMerge/>
          </w:tcPr>
          <w:p w:rsidR="008C50F3" w:rsidRPr="008C50F3" w:rsidRDefault="008C50F3" w:rsidP="008C50F3">
            <w:pPr>
              <w:jc w:val="cente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jc w:val="right"/>
              <w:rPr>
                <w:color w:val="000000"/>
                <w:sz w:val="18"/>
                <w:szCs w:val="18"/>
              </w:rPr>
            </w:pPr>
          </w:p>
        </w:tc>
        <w:tc>
          <w:tcPr>
            <w:tcW w:w="2232" w:type="dxa"/>
          </w:tcPr>
          <w:p w:rsidR="008C50F3" w:rsidRPr="008C50F3" w:rsidRDefault="008C50F3" w:rsidP="008C50F3">
            <w:pPr>
              <w:autoSpaceDE w:val="0"/>
              <w:autoSpaceDN w:val="0"/>
              <w:adjustRightInd w:val="0"/>
              <w:rPr>
                <w:sz w:val="18"/>
                <w:szCs w:val="18"/>
              </w:rPr>
            </w:pPr>
            <w:r w:rsidRPr="008C50F3">
              <w:rPr>
                <w:sz w:val="18"/>
                <w:szCs w:val="18"/>
              </w:rPr>
              <w:t>в том числе межбюджетные трансферты:</w:t>
            </w:r>
          </w:p>
          <w:p w:rsidR="008C50F3" w:rsidRPr="008C50F3" w:rsidRDefault="008C50F3" w:rsidP="008C50F3">
            <w:pPr>
              <w:autoSpaceDE w:val="0"/>
              <w:autoSpaceDN w:val="0"/>
              <w:adjustRightInd w:val="0"/>
              <w:rPr>
                <w:sz w:val="18"/>
                <w:szCs w:val="18"/>
              </w:rPr>
            </w:pPr>
            <w:r w:rsidRPr="008C50F3">
              <w:rPr>
                <w:sz w:val="18"/>
                <w:szCs w:val="18"/>
              </w:rPr>
              <w:t>- из федерального бюджета</w:t>
            </w:r>
          </w:p>
          <w:p w:rsidR="008C50F3" w:rsidRPr="008C50F3" w:rsidRDefault="008C50F3" w:rsidP="008C50F3">
            <w:pPr>
              <w:rPr>
                <w:color w:val="000000"/>
                <w:sz w:val="18"/>
                <w:szCs w:val="18"/>
              </w:rPr>
            </w:pPr>
            <w:r w:rsidRPr="008C50F3">
              <w:rPr>
                <w:sz w:val="18"/>
                <w:szCs w:val="18"/>
              </w:rPr>
              <w:t>- из бюджета Пензенской области</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9" w:type="dxa"/>
            <w:shd w:val="clear" w:color="auto" w:fill="auto"/>
          </w:tcPr>
          <w:p w:rsidR="008C50F3" w:rsidRPr="008C50F3" w:rsidRDefault="008C50F3" w:rsidP="008C50F3">
            <w:pPr>
              <w:jc w:val="center"/>
              <w:rPr>
                <w:sz w:val="18"/>
                <w:szCs w:val="18"/>
              </w:rPr>
            </w:pPr>
            <w:r w:rsidRPr="008C50F3">
              <w:rPr>
                <w:sz w:val="18"/>
                <w:szCs w:val="18"/>
              </w:rPr>
              <w:t>-</w:t>
            </w:r>
          </w:p>
        </w:tc>
      </w:tr>
      <w:tr w:rsidR="008C50F3" w:rsidRPr="008C50F3" w:rsidTr="00F90C93">
        <w:trPr>
          <w:jc w:val="center"/>
        </w:trPr>
        <w:tc>
          <w:tcPr>
            <w:tcW w:w="362" w:type="dxa"/>
            <w:vMerge/>
          </w:tcPr>
          <w:p w:rsidR="008C50F3" w:rsidRPr="008C50F3" w:rsidRDefault="008C50F3" w:rsidP="008C50F3">
            <w:pPr>
              <w:jc w:val="cente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jc w:val="right"/>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иные источники</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9" w:type="dxa"/>
            <w:shd w:val="clear" w:color="auto" w:fill="auto"/>
          </w:tcPr>
          <w:p w:rsidR="008C50F3" w:rsidRPr="008C50F3" w:rsidRDefault="008C50F3" w:rsidP="008C50F3">
            <w:pPr>
              <w:jc w:val="center"/>
              <w:rPr>
                <w:sz w:val="18"/>
                <w:szCs w:val="18"/>
              </w:rPr>
            </w:pPr>
            <w:r w:rsidRPr="008C50F3">
              <w:rPr>
                <w:sz w:val="18"/>
                <w:szCs w:val="18"/>
              </w:rPr>
              <w:t>-</w:t>
            </w:r>
          </w:p>
        </w:tc>
      </w:tr>
      <w:tr w:rsidR="008C50F3" w:rsidRPr="008C50F3" w:rsidTr="00F90C93">
        <w:trPr>
          <w:jc w:val="center"/>
        </w:trPr>
        <w:tc>
          <w:tcPr>
            <w:tcW w:w="362" w:type="dxa"/>
            <w:vMerge w:val="restart"/>
          </w:tcPr>
          <w:p w:rsidR="008C50F3" w:rsidRPr="008C50F3" w:rsidRDefault="008C50F3" w:rsidP="008C50F3">
            <w:pPr>
              <w:rPr>
                <w:color w:val="000000"/>
                <w:sz w:val="18"/>
                <w:szCs w:val="18"/>
              </w:rPr>
            </w:pPr>
            <w:r w:rsidRPr="008C50F3">
              <w:rPr>
                <w:color w:val="000000"/>
                <w:sz w:val="18"/>
                <w:szCs w:val="18"/>
              </w:rPr>
              <w:t xml:space="preserve"> 2.</w:t>
            </w:r>
          </w:p>
        </w:tc>
        <w:tc>
          <w:tcPr>
            <w:tcW w:w="708" w:type="dxa"/>
            <w:vMerge w:val="restart"/>
          </w:tcPr>
          <w:p w:rsidR="008C50F3" w:rsidRPr="008C50F3" w:rsidRDefault="008C50F3" w:rsidP="008C50F3">
            <w:pPr>
              <w:rPr>
                <w:color w:val="000000"/>
                <w:sz w:val="18"/>
                <w:szCs w:val="18"/>
              </w:rPr>
            </w:pPr>
            <w:r w:rsidRPr="008C50F3">
              <w:rPr>
                <w:color w:val="000000"/>
                <w:sz w:val="18"/>
                <w:szCs w:val="18"/>
              </w:rPr>
              <w:t>Подпрограмма 2</w:t>
            </w:r>
          </w:p>
        </w:tc>
        <w:tc>
          <w:tcPr>
            <w:tcW w:w="1985" w:type="dxa"/>
            <w:vMerge w:val="restart"/>
          </w:tcPr>
          <w:p w:rsidR="008C50F3" w:rsidRPr="008C50F3" w:rsidRDefault="008C50F3" w:rsidP="008C50F3">
            <w:pPr>
              <w:rPr>
                <w:color w:val="000000"/>
                <w:sz w:val="18"/>
                <w:szCs w:val="18"/>
              </w:rPr>
            </w:pPr>
            <w:r w:rsidRPr="008C50F3">
              <w:rPr>
                <w:sz w:val="18"/>
                <w:szCs w:val="18"/>
              </w:rPr>
              <w:t xml:space="preserve">Эффективное размещение заказов на поставку товаров, выполнение работ, оказание услуг для муниципальных нужд </w:t>
            </w:r>
            <w:r w:rsidRPr="008C50F3">
              <w:rPr>
                <w:color w:val="000000"/>
                <w:sz w:val="18"/>
                <w:szCs w:val="18"/>
              </w:rPr>
              <w:t>Мошковского</w:t>
            </w:r>
            <w:r w:rsidRPr="008C50F3">
              <w:rPr>
                <w:sz w:val="18"/>
                <w:szCs w:val="18"/>
              </w:rPr>
              <w:t xml:space="preserve"> сельсовета Бековского района Пензенской области</w:t>
            </w:r>
          </w:p>
        </w:tc>
        <w:tc>
          <w:tcPr>
            <w:tcW w:w="2232" w:type="dxa"/>
          </w:tcPr>
          <w:p w:rsidR="008C50F3" w:rsidRPr="008C50F3" w:rsidRDefault="008C50F3" w:rsidP="008C50F3">
            <w:pPr>
              <w:rPr>
                <w:color w:val="000000"/>
                <w:sz w:val="18"/>
                <w:szCs w:val="18"/>
              </w:rPr>
            </w:pPr>
            <w:r w:rsidRPr="008C50F3">
              <w:rPr>
                <w:color w:val="000000"/>
                <w:sz w:val="18"/>
                <w:szCs w:val="18"/>
              </w:rPr>
              <w:t>всего</w:t>
            </w:r>
          </w:p>
        </w:tc>
        <w:tc>
          <w:tcPr>
            <w:tcW w:w="798" w:type="dxa"/>
            <w:shd w:val="clear" w:color="auto" w:fill="auto"/>
          </w:tcPr>
          <w:p w:rsidR="008C50F3" w:rsidRPr="008C50F3" w:rsidRDefault="008C50F3" w:rsidP="008C50F3">
            <w:pPr>
              <w:jc w:val="center"/>
              <w:rPr>
                <w:sz w:val="18"/>
                <w:szCs w:val="18"/>
              </w:rPr>
            </w:pPr>
            <w:r w:rsidRPr="008C50F3">
              <w:rPr>
                <w:sz w:val="18"/>
                <w:szCs w:val="18"/>
              </w:rPr>
              <w:t>5,952</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9" w:type="dxa"/>
            <w:shd w:val="clear" w:color="auto" w:fill="auto"/>
          </w:tcPr>
          <w:p w:rsidR="008C50F3" w:rsidRPr="008C50F3" w:rsidRDefault="008C50F3" w:rsidP="008C50F3">
            <w:pPr>
              <w:jc w:val="center"/>
              <w:rPr>
                <w:sz w:val="18"/>
                <w:szCs w:val="18"/>
              </w:rPr>
            </w:pPr>
            <w:r w:rsidRPr="008C50F3">
              <w:rPr>
                <w:sz w:val="18"/>
                <w:szCs w:val="18"/>
              </w:rPr>
              <w:t>8,380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 xml:space="preserve">бюджет Мошковского сельсовета Бековского района Пензенской области </w:t>
            </w:r>
          </w:p>
        </w:tc>
        <w:tc>
          <w:tcPr>
            <w:tcW w:w="798" w:type="dxa"/>
            <w:shd w:val="clear" w:color="auto" w:fill="auto"/>
          </w:tcPr>
          <w:p w:rsidR="008C50F3" w:rsidRPr="008C50F3" w:rsidRDefault="008C50F3" w:rsidP="008C50F3">
            <w:pPr>
              <w:jc w:val="center"/>
              <w:rPr>
                <w:sz w:val="18"/>
                <w:szCs w:val="18"/>
              </w:rPr>
            </w:pPr>
            <w:r w:rsidRPr="008C50F3">
              <w:rPr>
                <w:sz w:val="18"/>
                <w:szCs w:val="18"/>
              </w:rPr>
              <w:t>5,952</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9" w:type="dxa"/>
            <w:shd w:val="clear" w:color="auto" w:fill="auto"/>
          </w:tcPr>
          <w:p w:rsidR="008C50F3" w:rsidRPr="008C50F3" w:rsidRDefault="008C50F3" w:rsidP="008C50F3">
            <w:pPr>
              <w:jc w:val="center"/>
              <w:rPr>
                <w:sz w:val="18"/>
                <w:szCs w:val="18"/>
              </w:rPr>
            </w:pPr>
            <w:r w:rsidRPr="008C50F3">
              <w:rPr>
                <w:sz w:val="18"/>
                <w:szCs w:val="18"/>
              </w:rPr>
              <w:t>8,380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autoSpaceDE w:val="0"/>
              <w:autoSpaceDN w:val="0"/>
              <w:adjustRightInd w:val="0"/>
              <w:rPr>
                <w:sz w:val="18"/>
                <w:szCs w:val="18"/>
              </w:rPr>
            </w:pPr>
            <w:r w:rsidRPr="008C50F3">
              <w:rPr>
                <w:sz w:val="18"/>
                <w:szCs w:val="18"/>
              </w:rPr>
              <w:t>в том числе межбюджетные трансферты:</w:t>
            </w:r>
          </w:p>
          <w:p w:rsidR="008C50F3" w:rsidRPr="008C50F3" w:rsidRDefault="008C50F3" w:rsidP="008C50F3">
            <w:pPr>
              <w:autoSpaceDE w:val="0"/>
              <w:autoSpaceDN w:val="0"/>
              <w:adjustRightInd w:val="0"/>
              <w:rPr>
                <w:sz w:val="18"/>
                <w:szCs w:val="18"/>
              </w:rPr>
            </w:pPr>
            <w:r w:rsidRPr="008C50F3">
              <w:rPr>
                <w:sz w:val="18"/>
                <w:szCs w:val="18"/>
              </w:rPr>
              <w:t>- из федерального бюджета</w:t>
            </w:r>
          </w:p>
          <w:p w:rsidR="008C50F3" w:rsidRPr="008C50F3" w:rsidRDefault="008C50F3" w:rsidP="008C50F3">
            <w:pPr>
              <w:rPr>
                <w:color w:val="000000"/>
                <w:sz w:val="18"/>
                <w:szCs w:val="18"/>
              </w:rPr>
            </w:pPr>
            <w:r w:rsidRPr="008C50F3">
              <w:rPr>
                <w:sz w:val="18"/>
                <w:szCs w:val="18"/>
              </w:rPr>
              <w:t>- из бюджета Пензенской области</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9" w:type="dxa"/>
            <w:shd w:val="clear" w:color="auto" w:fill="auto"/>
          </w:tcPr>
          <w:p w:rsidR="008C50F3" w:rsidRPr="008C50F3" w:rsidRDefault="008C50F3" w:rsidP="008C50F3">
            <w:pPr>
              <w:jc w:val="center"/>
              <w:rPr>
                <w:sz w:val="18"/>
                <w:szCs w:val="18"/>
              </w:rPr>
            </w:pPr>
            <w:r w:rsidRPr="008C50F3">
              <w:rPr>
                <w:sz w:val="18"/>
                <w:szCs w:val="18"/>
              </w:rPr>
              <w:t>-</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иные источники</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9" w:type="dxa"/>
            <w:shd w:val="clear" w:color="auto" w:fill="auto"/>
          </w:tcPr>
          <w:p w:rsidR="008C50F3" w:rsidRPr="008C50F3" w:rsidRDefault="008C50F3" w:rsidP="008C50F3">
            <w:pPr>
              <w:jc w:val="center"/>
              <w:rPr>
                <w:sz w:val="18"/>
                <w:szCs w:val="18"/>
              </w:rPr>
            </w:pPr>
            <w:r w:rsidRPr="008C50F3">
              <w:rPr>
                <w:sz w:val="18"/>
                <w:szCs w:val="18"/>
              </w:rPr>
              <w:t>-</w:t>
            </w:r>
          </w:p>
        </w:tc>
      </w:tr>
      <w:tr w:rsidR="008C50F3" w:rsidRPr="008C50F3" w:rsidTr="00F90C93">
        <w:trPr>
          <w:jc w:val="center"/>
        </w:trPr>
        <w:tc>
          <w:tcPr>
            <w:tcW w:w="362" w:type="dxa"/>
            <w:vMerge w:val="restart"/>
          </w:tcPr>
          <w:p w:rsidR="008C50F3" w:rsidRPr="008C50F3" w:rsidRDefault="008C50F3" w:rsidP="008C50F3">
            <w:pPr>
              <w:rPr>
                <w:color w:val="000000"/>
                <w:sz w:val="18"/>
                <w:szCs w:val="18"/>
              </w:rPr>
            </w:pPr>
            <w:r w:rsidRPr="008C50F3">
              <w:rPr>
                <w:color w:val="000000"/>
                <w:sz w:val="18"/>
                <w:szCs w:val="18"/>
              </w:rPr>
              <w:t>2.1</w:t>
            </w:r>
          </w:p>
        </w:tc>
        <w:tc>
          <w:tcPr>
            <w:tcW w:w="708" w:type="dxa"/>
            <w:vMerge w:val="restart"/>
          </w:tcPr>
          <w:p w:rsidR="008C50F3" w:rsidRPr="008C50F3" w:rsidRDefault="008C50F3" w:rsidP="008C50F3">
            <w:pPr>
              <w:rPr>
                <w:color w:val="000000"/>
                <w:sz w:val="18"/>
                <w:szCs w:val="18"/>
              </w:rPr>
            </w:pPr>
            <w:r w:rsidRPr="008C50F3">
              <w:rPr>
                <w:color w:val="000000"/>
                <w:sz w:val="18"/>
                <w:szCs w:val="18"/>
              </w:rPr>
              <w:t>Основное мероприятие</w:t>
            </w:r>
          </w:p>
        </w:tc>
        <w:tc>
          <w:tcPr>
            <w:tcW w:w="1985" w:type="dxa"/>
            <w:vMerge w:val="restart"/>
          </w:tcPr>
          <w:p w:rsidR="008C50F3" w:rsidRPr="008C50F3" w:rsidRDefault="008C50F3" w:rsidP="008C50F3">
            <w:pPr>
              <w:rPr>
                <w:color w:val="000000"/>
                <w:sz w:val="18"/>
                <w:szCs w:val="18"/>
              </w:rPr>
            </w:pPr>
            <w:r w:rsidRPr="008C50F3">
              <w:rPr>
                <w:color w:val="000000"/>
                <w:sz w:val="18"/>
                <w:szCs w:val="18"/>
              </w:rPr>
              <w:t xml:space="preserve"> Осуществление муниципальных закупок для муниципальных нужд Мошковского сельсовета</w:t>
            </w:r>
          </w:p>
        </w:tc>
        <w:tc>
          <w:tcPr>
            <w:tcW w:w="2232" w:type="dxa"/>
          </w:tcPr>
          <w:p w:rsidR="008C50F3" w:rsidRPr="008C50F3" w:rsidRDefault="008C50F3" w:rsidP="008C50F3">
            <w:pPr>
              <w:rPr>
                <w:color w:val="000000"/>
                <w:sz w:val="18"/>
                <w:szCs w:val="18"/>
              </w:rPr>
            </w:pPr>
            <w:r w:rsidRPr="008C50F3">
              <w:rPr>
                <w:color w:val="000000"/>
                <w:sz w:val="18"/>
                <w:szCs w:val="18"/>
              </w:rPr>
              <w:t>всего</w:t>
            </w:r>
          </w:p>
        </w:tc>
        <w:tc>
          <w:tcPr>
            <w:tcW w:w="798" w:type="dxa"/>
            <w:shd w:val="clear" w:color="auto" w:fill="auto"/>
          </w:tcPr>
          <w:p w:rsidR="008C50F3" w:rsidRPr="008C50F3" w:rsidRDefault="008C50F3" w:rsidP="008C50F3">
            <w:pPr>
              <w:jc w:val="center"/>
              <w:rPr>
                <w:sz w:val="18"/>
                <w:szCs w:val="18"/>
              </w:rPr>
            </w:pPr>
            <w:r w:rsidRPr="008C50F3">
              <w:rPr>
                <w:sz w:val="18"/>
                <w:szCs w:val="18"/>
              </w:rPr>
              <w:t>5,952</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9" w:type="dxa"/>
            <w:shd w:val="clear" w:color="auto" w:fill="auto"/>
          </w:tcPr>
          <w:p w:rsidR="008C50F3" w:rsidRPr="008C50F3" w:rsidRDefault="008C50F3" w:rsidP="008C50F3">
            <w:pPr>
              <w:jc w:val="center"/>
              <w:rPr>
                <w:sz w:val="18"/>
                <w:szCs w:val="18"/>
              </w:rPr>
            </w:pPr>
            <w:r w:rsidRPr="008C50F3">
              <w:rPr>
                <w:sz w:val="18"/>
                <w:szCs w:val="18"/>
              </w:rPr>
              <w:t>8,380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 xml:space="preserve">бюджет Мошковского сельсовета Бековского района Пензенской области </w:t>
            </w:r>
          </w:p>
        </w:tc>
        <w:tc>
          <w:tcPr>
            <w:tcW w:w="798" w:type="dxa"/>
            <w:shd w:val="clear" w:color="auto" w:fill="auto"/>
          </w:tcPr>
          <w:p w:rsidR="008C50F3" w:rsidRPr="008C50F3" w:rsidRDefault="008C50F3" w:rsidP="008C50F3">
            <w:pPr>
              <w:jc w:val="center"/>
              <w:rPr>
                <w:sz w:val="18"/>
                <w:szCs w:val="18"/>
              </w:rPr>
            </w:pPr>
            <w:r w:rsidRPr="008C50F3">
              <w:rPr>
                <w:sz w:val="18"/>
                <w:szCs w:val="18"/>
              </w:rPr>
              <w:t>5,952</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8" w:type="dxa"/>
            <w:shd w:val="clear" w:color="auto" w:fill="auto"/>
          </w:tcPr>
          <w:p w:rsidR="008C50F3" w:rsidRPr="008C50F3" w:rsidRDefault="008C50F3" w:rsidP="008C50F3">
            <w:pPr>
              <w:jc w:val="center"/>
              <w:rPr>
                <w:sz w:val="18"/>
                <w:szCs w:val="18"/>
              </w:rPr>
            </w:pPr>
            <w:r w:rsidRPr="008C50F3">
              <w:rPr>
                <w:sz w:val="18"/>
                <w:szCs w:val="18"/>
              </w:rPr>
              <w:t>8,380</w:t>
            </w:r>
          </w:p>
        </w:tc>
        <w:tc>
          <w:tcPr>
            <w:tcW w:w="799" w:type="dxa"/>
            <w:shd w:val="clear" w:color="auto" w:fill="auto"/>
          </w:tcPr>
          <w:p w:rsidR="008C50F3" w:rsidRPr="008C50F3" w:rsidRDefault="008C50F3" w:rsidP="008C50F3">
            <w:pPr>
              <w:jc w:val="center"/>
              <w:rPr>
                <w:sz w:val="18"/>
                <w:szCs w:val="18"/>
              </w:rPr>
            </w:pPr>
            <w:r w:rsidRPr="008C50F3">
              <w:rPr>
                <w:sz w:val="18"/>
                <w:szCs w:val="18"/>
              </w:rPr>
              <w:t>8,380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autoSpaceDE w:val="0"/>
              <w:autoSpaceDN w:val="0"/>
              <w:adjustRightInd w:val="0"/>
              <w:rPr>
                <w:sz w:val="18"/>
                <w:szCs w:val="18"/>
              </w:rPr>
            </w:pPr>
            <w:r w:rsidRPr="008C50F3">
              <w:rPr>
                <w:sz w:val="18"/>
                <w:szCs w:val="18"/>
              </w:rPr>
              <w:t>в том числе межбюджетные трансферты:</w:t>
            </w:r>
          </w:p>
          <w:p w:rsidR="008C50F3" w:rsidRPr="008C50F3" w:rsidRDefault="008C50F3" w:rsidP="008C50F3">
            <w:pPr>
              <w:autoSpaceDE w:val="0"/>
              <w:autoSpaceDN w:val="0"/>
              <w:adjustRightInd w:val="0"/>
              <w:rPr>
                <w:sz w:val="18"/>
                <w:szCs w:val="18"/>
              </w:rPr>
            </w:pPr>
            <w:r w:rsidRPr="008C50F3">
              <w:rPr>
                <w:sz w:val="18"/>
                <w:szCs w:val="18"/>
              </w:rPr>
              <w:t>- из федерального бюджета</w:t>
            </w:r>
          </w:p>
          <w:p w:rsidR="008C50F3" w:rsidRPr="008C50F3" w:rsidRDefault="008C50F3" w:rsidP="008C50F3">
            <w:pPr>
              <w:rPr>
                <w:color w:val="000000"/>
                <w:sz w:val="18"/>
                <w:szCs w:val="18"/>
              </w:rPr>
            </w:pPr>
            <w:r w:rsidRPr="008C50F3">
              <w:rPr>
                <w:sz w:val="18"/>
                <w:szCs w:val="18"/>
              </w:rPr>
              <w:t>- из бюджета Пензенской области</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9" w:type="dxa"/>
            <w:shd w:val="clear" w:color="auto" w:fill="auto"/>
          </w:tcPr>
          <w:p w:rsidR="008C50F3" w:rsidRPr="008C50F3" w:rsidRDefault="008C50F3" w:rsidP="008C50F3">
            <w:pPr>
              <w:jc w:val="center"/>
              <w:rPr>
                <w:sz w:val="18"/>
                <w:szCs w:val="18"/>
              </w:rPr>
            </w:pPr>
            <w:r w:rsidRPr="008C50F3">
              <w:rPr>
                <w:sz w:val="18"/>
                <w:szCs w:val="18"/>
              </w:rPr>
              <w:t>-</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иные источники</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9" w:type="dxa"/>
            <w:shd w:val="clear" w:color="auto" w:fill="auto"/>
          </w:tcPr>
          <w:p w:rsidR="008C50F3" w:rsidRPr="008C50F3" w:rsidRDefault="008C50F3" w:rsidP="008C50F3">
            <w:pPr>
              <w:jc w:val="center"/>
              <w:rPr>
                <w:sz w:val="18"/>
                <w:szCs w:val="18"/>
              </w:rPr>
            </w:pPr>
            <w:r w:rsidRPr="008C50F3">
              <w:rPr>
                <w:sz w:val="18"/>
                <w:szCs w:val="18"/>
              </w:rPr>
              <w:t>-</w:t>
            </w:r>
          </w:p>
        </w:tc>
      </w:tr>
      <w:tr w:rsidR="008C50F3" w:rsidRPr="008C50F3" w:rsidTr="00F90C93">
        <w:trPr>
          <w:trHeight w:val="263"/>
          <w:jc w:val="center"/>
        </w:trPr>
        <w:tc>
          <w:tcPr>
            <w:tcW w:w="362" w:type="dxa"/>
            <w:vMerge w:val="restart"/>
          </w:tcPr>
          <w:p w:rsidR="008C50F3" w:rsidRPr="008C50F3" w:rsidRDefault="008C50F3" w:rsidP="008C50F3">
            <w:pPr>
              <w:rPr>
                <w:color w:val="000000"/>
                <w:sz w:val="18"/>
                <w:szCs w:val="18"/>
              </w:rPr>
            </w:pPr>
            <w:r w:rsidRPr="008C50F3">
              <w:rPr>
                <w:color w:val="000000"/>
                <w:sz w:val="18"/>
                <w:szCs w:val="18"/>
              </w:rPr>
              <w:t>3.</w:t>
            </w:r>
          </w:p>
        </w:tc>
        <w:tc>
          <w:tcPr>
            <w:tcW w:w="708" w:type="dxa"/>
            <w:vMerge w:val="restart"/>
          </w:tcPr>
          <w:p w:rsidR="008C50F3" w:rsidRPr="008C50F3" w:rsidRDefault="008C50F3" w:rsidP="008C50F3">
            <w:pPr>
              <w:rPr>
                <w:color w:val="000000"/>
                <w:sz w:val="18"/>
                <w:szCs w:val="18"/>
              </w:rPr>
            </w:pPr>
            <w:r w:rsidRPr="008C50F3">
              <w:rPr>
                <w:color w:val="000000"/>
                <w:sz w:val="18"/>
                <w:szCs w:val="18"/>
              </w:rPr>
              <w:t>Подпрограмма 3</w:t>
            </w:r>
          </w:p>
        </w:tc>
        <w:tc>
          <w:tcPr>
            <w:tcW w:w="1985" w:type="dxa"/>
            <w:vMerge w:val="restart"/>
          </w:tcPr>
          <w:p w:rsidR="008C50F3" w:rsidRPr="008C50F3" w:rsidRDefault="008C50F3" w:rsidP="008C50F3">
            <w:pPr>
              <w:rPr>
                <w:color w:val="000000"/>
                <w:sz w:val="18"/>
                <w:szCs w:val="18"/>
              </w:rPr>
            </w:pPr>
            <w:r w:rsidRPr="008C50F3">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2232" w:type="dxa"/>
          </w:tcPr>
          <w:p w:rsidR="008C50F3" w:rsidRPr="008C50F3" w:rsidRDefault="008C50F3" w:rsidP="008C50F3">
            <w:pPr>
              <w:rPr>
                <w:color w:val="000000"/>
                <w:sz w:val="18"/>
                <w:szCs w:val="18"/>
              </w:rPr>
            </w:pPr>
            <w:r w:rsidRPr="008C50F3">
              <w:rPr>
                <w:color w:val="000000"/>
                <w:sz w:val="18"/>
                <w:szCs w:val="18"/>
              </w:rPr>
              <w:t>всего</w:t>
            </w:r>
          </w:p>
        </w:tc>
        <w:tc>
          <w:tcPr>
            <w:tcW w:w="798" w:type="dxa"/>
            <w:shd w:val="clear" w:color="auto" w:fill="auto"/>
            <w:vAlign w:val="center"/>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9" w:type="dxa"/>
            <w:shd w:val="clear" w:color="auto" w:fill="auto"/>
          </w:tcPr>
          <w:p w:rsidR="008C50F3" w:rsidRPr="008C50F3" w:rsidRDefault="008C50F3" w:rsidP="008C50F3">
            <w:pPr>
              <w:jc w:val="center"/>
              <w:rPr>
                <w:sz w:val="18"/>
                <w:szCs w:val="18"/>
              </w:rPr>
            </w:pPr>
            <w:r w:rsidRPr="008C50F3">
              <w:rPr>
                <w:sz w:val="18"/>
                <w:szCs w:val="18"/>
              </w:rPr>
              <w:t>0,0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 xml:space="preserve">бюджет </w:t>
            </w:r>
            <w:r w:rsidRPr="008C50F3">
              <w:rPr>
                <w:spacing w:val="-2"/>
                <w:sz w:val="18"/>
                <w:szCs w:val="18"/>
              </w:rPr>
              <w:t xml:space="preserve">Мошковского </w:t>
            </w:r>
            <w:r w:rsidRPr="008C50F3">
              <w:rPr>
                <w:color w:val="000000"/>
                <w:sz w:val="18"/>
                <w:szCs w:val="18"/>
              </w:rPr>
              <w:t xml:space="preserve">сельсовета Бековского района Пензенской области   </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9" w:type="dxa"/>
            <w:shd w:val="clear" w:color="auto" w:fill="auto"/>
          </w:tcPr>
          <w:p w:rsidR="008C50F3" w:rsidRPr="008C50F3" w:rsidRDefault="008C50F3" w:rsidP="008C50F3">
            <w:pPr>
              <w:jc w:val="center"/>
              <w:rPr>
                <w:sz w:val="18"/>
                <w:szCs w:val="18"/>
              </w:rPr>
            </w:pPr>
            <w:r w:rsidRPr="008C50F3">
              <w:rPr>
                <w:sz w:val="18"/>
                <w:szCs w:val="18"/>
              </w:rPr>
              <w:t>0,0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в том числе межбюджетные трансферты из федерального бюджета</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9" w:type="dxa"/>
            <w:shd w:val="clear" w:color="auto" w:fill="auto"/>
          </w:tcPr>
          <w:p w:rsidR="008C50F3" w:rsidRPr="008C50F3" w:rsidRDefault="008C50F3" w:rsidP="008C50F3">
            <w:pPr>
              <w:jc w:val="center"/>
              <w:rPr>
                <w:sz w:val="18"/>
                <w:szCs w:val="18"/>
              </w:rPr>
            </w:pPr>
            <w:r w:rsidRPr="008C50F3">
              <w:rPr>
                <w:sz w:val="18"/>
                <w:szCs w:val="18"/>
              </w:rPr>
              <w:t>-</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иные источники</w:t>
            </w: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9" w:type="dxa"/>
            <w:shd w:val="clear" w:color="auto" w:fill="auto"/>
          </w:tcPr>
          <w:p w:rsidR="008C50F3" w:rsidRPr="008C50F3" w:rsidRDefault="008C50F3" w:rsidP="008C50F3">
            <w:pPr>
              <w:jc w:val="center"/>
              <w:rPr>
                <w:sz w:val="18"/>
                <w:szCs w:val="18"/>
              </w:rPr>
            </w:pPr>
          </w:p>
        </w:tc>
      </w:tr>
      <w:tr w:rsidR="008C50F3" w:rsidRPr="008C50F3" w:rsidTr="00F90C93">
        <w:trPr>
          <w:trHeight w:hRule="exact" w:val="193"/>
          <w:jc w:val="center"/>
        </w:trPr>
        <w:tc>
          <w:tcPr>
            <w:tcW w:w="362" w:type="dxa"/>
            <w:vMerge w:val="restart"/>
          </w:tcPr>
          <w:p w:rsidR="008C50F3" w:rsidRPr="008C50F3" w:rsidRDefault="008C50F3" w:rsidP="008C50F3">
            <w:pPr>
              <w:rPr>
                <w:color w:val="000000"/>
                <w:sz w:val="18"/>
                <w:szCs w:val="18"/>
              </w:rPr>
            </w:pPr>
            <w:r w:rsidRPr="008C50F3">
              <w:rPr>
                <w:color w:val="000000"/>
                <w:sz w:val="18"/>
                <w:szCs w:val="18"/>
              </w:rPr>
              <w:t>3.1</w:t>
            </w:r>
          </w:p>
        </w:tc>
        <w:tc>
          <w:tcPr>
            <w:tcW w:w="708" w:type="dxa"/>
            <w:vMerge w:val="restart"/>
          </w:tcPr>
          <w:p w:rsidR="008C50F3" w:rsidRPr="008C50F3" w:rsidRDefault="008C50F3" w:rsidP="008C50F3">
            <w:pPr>
              <w:rPr>
                <w:color w:val="000000"/>
                <w:sz w:val="18"/>
                <w:szCs w:val="18"/>
              </w:rPr>
            </w:pPr>
            <w:r w:rsidRPr="008C50F3">
              <w:rPr>
                <w:color w:val="000000"/>
                <w:sz w:val="18"/>
                <w:szCs w:val="18"/>
              </w:rPr>
              <w:t>Основные мероприятия</w:t>
            </w:r>
          </w:p>
        </w:tc>
        <w:tc>
          <w:tcPr>
            <w:tcW w:w="1985" w:type="dxa"/>
            <w:vMerge w:val="restart"/>
          </w:tcPr>
          <w:p w:rsidR="008C50F3" w:rsidRPr="008C50F3" w:rsidRDefault="008C50F3" w:rsidP="008C50F3">
            <w:pPr>
              <w:rPr>
                <w:color w:val="000000"/>
                <w:sz w:val="18"/>
                <w:szCs w:val="18"/>
              </w:rPr>
            </w:pPr>
            <w:r w:rsidRPr="008C50F3">
              <w:rPr>
                <w:color w:val="000000"/>
                <w:sz w:val="18"/>
                <w:szCs w:val="18"/>
              </w:rPr>
              <w:t>Обеспечение выполнения обязательств по о</w:t>
            </w:r>
            <w:r w:rsidRPr="008C50F3">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2232" w:type="dxa"/>
          </w:tcPr>
          <w:p w:rsidR="008C50F3" w:rsidRPr="008C50F3" w:rsidRDefault="008C50F3" w:rsidP="008C50F3">
            <w:pPr>
              <w:rPr>
                <w:color w:val="000000"/>
                <w:sz w:val="18"/>
                <w:szCs w:val="18"/>
              </w:rPr>
            </w:pPr>
            <w:r w:rsidRPr="008C50F3">
              <w:rPr>
                <w:color w:val="000000"/>
                <w:sz w:val="18"/>
                <w:szCs w:val="18"/>
              </w:rPr>
              <w:t>всего</w:t>
            </w:r>
          </w:p>
        </w:tc>
        <w:tc>
          <w:tcPr>
            <w:tcW w:w="798" w:type="dxa"/>
            <w:shd w:val="clear" w:color="auto" w:fill="auto"/>
            <w:vAlign w:val="center"/>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9" w:type="dxa"/>
            <w:shd w:val="clear" w:color="auto" w:fill="auto"/>
          </w:tcPr>
          <w:p w:rsidR="008C50F3" w:rsidRPr="008C50F3" w:rsidRDefault="008C50F3" w:rsidP="008C50F3">
            <w:pPr>
              <w:jc w:val="center"/>
              <w:rPr>
                <w:sz w:val="18"/>
                <w:szCs w:val="18"/>
              </w:rPr>
            </w:pPr>
            <w:r w:rsidRPr="008C50F3">
              <w:rPr>
                <w:sz w:val="18"/>
                <w:szCs w:val="18"/>
              </w:rPr>
              <w:t>0,0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бюджет Мошковского сельсовета Бековского района Пензенской области</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8" w:type="dxa"/>
            <w:shd w:val="clear" w:color="auto" w:fill="auto"/>
          </w:tcPr>
          <w:p w:rsidR="008C50F3" w:rsidRPr="008C50F3" w:rsidRDefault="008C50F3" w:rsidP="008C50F3">
            <w:pPr>
              <w:jc w:val="center"/>
              <w:rPr>
                <w:sz w:val="18"/>
                <w:szCs w:val="18"/>
              </w:rPr>
            </w:pPr>
            <w:r w:rsidRPr="008C50F3">
              <w:rPr>
                <w:sz w:val="18"/>
                <w:szCs w:val="18"/>
              </w:rPr>
              <w:t>0,0</w:t>
            </w:r>
          </w:p>
        </w:tc>
        <w:tc>
          <w:tcPr>
            <w:tcW w:w="799" w:type="dxa"/>
            <w:shd w:val="clear" w:color="auto" w:fill="auto"/>
          </w:tcPr>
          <w:p w:rsidR="008C50F3" w:rsidRPr="008C50F3" w:rsidRDefault="008C50F3" w:rsidP="008C50F3">
            <w:pPr>
              <w:jc w:val="center"/>
              <w:rPr>
                <w:sz w:val="18"/>
                <w:szCs w:val="18"/>
              </w:rPr>
            </w:pPr>
            <w:r w:rsidRPr="008C50F3">
              <w:rPr>
                <w:sz w:val="18"/>
                <w:szCs w:val="18"/>
              </w:rPr>
              <w:t>0,0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в том числе межбюджетные трансферты из федерального бюджета</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8" w:type="dxa"/>
            <w:shd w:val="clear" w:color="auto" w:fill="auto"/>
          </w:tcPr>
          <w:p w:rsidR="008C50F3" w:rsidRPr="008C50F3" w:rsidRDefault="008C50F3" w:rsidP="008C50F3">
            <w:pPr>
              <w:jc w:val="center"/>
              <w:rPr>
                <w:sz w:val="18"/>
                <w:szCs w:val="18"/>
              </w:rPr>
            </w:pPr>
            <w:r w:rsidRPr="008C50F3">
              <w:rPr>
                <w:sz w:val="18"/>
                <w:szCs w:val="18"/>
              </w:rPr>
              <w:t>-</w:t>
            </w:r>
          </w:p>
        </w:tc>
        <w:tc>
          <w:tcPr>
            <w:tcW w:w="799" w:type="dxa"/>
            <w:shd w:val="clear" w:color="auto" w:fill="auto"/>
          </w:tcPr>
          <w:p w:rsidR="008C50F3" w:rsidRPr="008C50F3" w:rsidRDefault="008C50F3" w:rsidP="008C50F3">
            <w:pPr>
              <w:jc w:val="center"/>
              <w:rPr>
                <w:sz w:val="18"/>
                <w:szCs w:val="18"/>
              </w:rPr>
            </w:pPr>
            <w:r w:rsidRPr="008C50F3">
              <w:rPr>
                <w:sz w:val="18"/>
                <w:szCs w:val="18"/>
              </w:rPr>
              <w:t>-</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иные источники</w:t>
            </w: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9" w:type="dxa"/>
            <w:shd w:val="clear" w:color="auto" w:fill="auto"/>
          </w:tcPr>
          <w:p w:rsidR="008C50F3" w:rsidRPr="008C50F3" w:rsidRDefault="008C50F3" w:rsidP="008C50F3">
            <w:pPr>
              <w:jc w:val="center"/>
              <w:rPr>
                <w:sz w:val="18"/>
                <w:szCs w:val="18"/>
              </w:rPr>
            </w:pPr>
          </w:p>
        </w:tc>
      </w:tr>
      <w:tr w:rsidR="008C50F3" w:rsidRPr="008C50F3" w:rsidTr="00F90C93">
        <w:trPr>
          <w:jc w:val="center"/>
        </w:trPr>
        <w:tc>
          <w:tcPr>
            <w:tcW w:w="362" w:type="dxa"/>
            <w:vMerge w:val="restart"/>
          </w:tcPr>
          <w:p w:rsidR="008C50F3" w:rsidRPr="008C50F3" w:rsidRDefault="008C50F3" w:rsidP="008C50F3">
            <w:pPr>
              <w:rPr>
                <w:color w:val="000000"/>
                <w:sz w:val="18"/>
                <w:szCs w:val="18"/>
              </w:rPr>
            </w:pPr>
            <w:r w:rsidRPr="008C50F3">
              <w:rPr>
                <w:color w:val="000000"/>
                <w:sz w:val="18"/>
                <w:szCs w:val="18"/>
              </w:rPr>
              <w:t>4.</w:t>
            </w:r>
          </w:p>
        </w:tc>
        <w:tc>
          <w:tcPr>
            <w:tcW w:w="708" w:type="dxa"/>
            <w:vMerge w:val="restart"/>
          </w:tcPr>
          <w:p w:rsidR="008C50F3" w:rsidRPr="008C50F3" w:rsidRDefault="008C50F3" w:rsidP="008C50F3">
            <w:pPr>
              <w:rPr>
                <w:color w:val="000000"/>
                <w:sz w:val="18"/>
                <w:szCs w:val="18"/>
              </w:rPr>
            </w:pPr>
            <w:r w:rsidRPr="008C50F3">
              <w:rPr>
                <w:color w:val="000000"/>
                <w:sz w:val="18"/>
                <w:szCs w:val="18"/>
              </w:rPr>
              <w:t>Подпрограмма 4</w:t>
            </w:r>
          </w:p>
        </w:tc>
        <w:tc>
          <w:tcPr>
            <w:tcW w:w="1985" w:type="dxa"/>
            <w:vMerge w:val="restart"/>
          </w:tcPr>
          <w:p w:rsidR="008C50F3" w:rsidRPr="008C50F3" w:rsidRDefault="008C50F3" w:rsidP="008C50F3">
            <w:pPr>
              <w:rPr>
                <w:color w:val="000000"/>
                <w:sz w:val="18"/>
                <w:szCs w:val="18"/>
              </w:rPr>
            </w:pPr>
            <w:r w:rsidRPr="008C50F3">
              <w:rPr>
                <w:sz w:val="18"/>
                <w:szCs w:val="18"/>
              </w:rPr>
              <w:t>Социальная поддержка граждан Мошковского сельсовета Бековского района Пензенской области</w:t>
            </w:r>
          </w:p>
        </w:tc>
        <w:tc>
          <w:tcPr>
            <w:tcW w:w="2232" w:type="dxa"/>
          </w:tcPr>
          <w:p w:rsidR="008C50F3" w:rsidRPr="008C50F3" w:rsidRDefault="008C50F3" w:rsidP="008C50F3">
            <w:pPr>
              <w:rPr>
                <w:color w:val="000000"/>
                <w:sz w:val="18"/>
                <w:szCs w:val="18"/>
              </w:rPr>
            </w:pPr>
            <w:r w:rsidRPr="008C50F3">
              <w:rPr>
                <w:color w:val="000000"/>
                <w:sz w:val="18"/>
                <w:szCs w:val="18"/>
              </w:rPr>
              <w:t>всего</w:t>
            </w:r>
          </w:p>
        </w:tc>
        <w:tc>
          <w:tcPr>
            <w:tcW w:w="798" w:type="dxa"/>
            <w:shd w:val="clear" w:color="auto" w:fill="auto"/>
          </w:tcPr>
          <w:p w:rsidR="008C50F3" w:rsidRPr="008C50F3" w:rsidRDefault="008C50F3" w:rsidP="008C50F3">
            <w:pPr>
              <w:jc w:val="center"/>
              <w:rPr>
                <w:sz w:val="18"/>
                <w:szCs w:val="18"/>
              </w:rPr>
            </w:pPr>
            <w:r w:rsidRPr="008C50F3">
              <w:rPr>
                <w:sz w:val="18"/>
                <w:szCs w:val="18"/>
              </w:rPr>
              <w:t>13,463</w:t>
            </w:r>
          </w:p>
        </w:tc>
        <w:tc>
          <w:tcPr>
            <w:tcW w:w="798" w:type="dxa"/>
            <w:shd w:val="clear" w:color="auto" w:fill="auto"/>
          </w:tcPr>
          <w:p w:rsidR="008C50F3" w:rsidRPr="008C50F3" w:rsidRDefault="008C50F3" w:rsidP="008C50F3">
            <w:pPr>
              <w:jc w:val="center"/>
              <w:rPr>
                <w:sz w:val="18"/>
                <w:szCs w:val="18"/>
              </w:rPr>
            </w:pPr>
            <w:r w:rsidRPr="008C50F3">
              <w:rPr>
                <w:sz w:val="18"/>
                <w:szCs w:val="18"/>
              </w:rPr>
              <w:t>19,878</w:t>
            </w:r>
          </w:p>
        </w:tc>
        <w:tc>
          <w:tcPr>
            <w:tcW w:w="798" w:type="dxa"/>
            <w:shd w:val="clear" w:color="auto" w:fill="auto"/>
          </w:tcPr>
          <w:p w:rsidR="008C50F3" w:rsidRPr="008C50F3" w:rsidRDefault="008C50F3" w:rsidP="008C50F3">
            <w:pPr>
              <w:jc w:val="center"/>
              <w:rPr>
                <w:sz w:val="18"/>
                <w:szCs w:val="18"/>
              </w:rPr>
            </w:pPr>
            <w:r w:rsidRPr="008C50F3">
              <w:rPr>
                <w:sz w:val="18"/>
                <w:szCs w:val="18"/>
              </w:rPr>
              <w:t>19,878</w:t>
            </w:r>
          </w:p>
        </w:tc>
        <w:tc>
          <w:tcPr>
            <w:tcW w:w="798" w:type="dxa"/>
            <w:shd w:val="clear" w:color="auto" w:fill="auto"/>
          </w:tcPr>
          <w:p w:rsidR="008C50F3" w:rsidRPr="008C50F3" w:rsidRDefault="008C50F3" w:rsidP="008C50F3">
            <w:pPr>
              <w:jc w:val="center"/>
              <w:rPr>
                <w:sz w:val="18"/>
                <w:szCs w:val="18"/>
              </w:rPr>
            </w:pPr>
            <w:r w:rsidRPr="008C50F3">
              <w:rPr>
                <w:sz w:val="18"/>
                <w:szCs w:val="18"/>
              </w:rPr>
              <w:t>0,000</w:t>
            </w:r>
          </w:p>
        </w:tc>
        <w:tc>
          <w:tcPr>
            <w:tcW w:w="798" w:type="dxa"/>
            <w:shd w:val="clear" w:color="auto" w:fill="auto"/>
          </w:tcPr>
          <w:p w:rsidR="008C50F3" w:rsidRPr="008C50F3" w:rsidRDefault="008C50F3" w:rsidP="008C50F3">
            <w:pPr>
              <w:jc w:val="center"/>
              <w:rPr>
                <w:sz w:val="18"/>
                <w:szCs w:val="18"/>
              </w:rPr>
            </w:pPr>
            <w:r w:rsidRPr="008C50F3">
              <w:rPr>
                <w:sz w:val="18"/>
                <w:szCs w:val="18"/>
              </w:rPr>
              <w:t>0,000</w:t>
            </w:r>
          </w:p>
        </w:tc>
        <w:tc>
          <w:tcPr>
            <w:tcW w:w="799" w:type="dxa"/>
            <w:shd w:val="clear" w:color="auto" w:fill="auto"/>
          </w:tcPr>
          <w:p w:rsidR="008C50F3" w:rsidRPr="008C50F3" w:rsidRDefault="008C50F3" w:rsidP="008C50F3">
            <w:pPr>
              <w:jc w:val="center"/>
              <w:rPr>
                <w:sz w:val="18"/>
                <w:szCs w:val="18"/>
              </w:rPr>
            </w:pPr>
            <w:r w:rsidRPr="008C50F3">
              <w:rPr>
                <w:sz w:val="18"/>
                <w:szCs w:val="18"/>
              </w:rPr>
              <w:t>0,000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бюджет Мошковского сельсовета Бековского района Пензенской области</w:t>
            </w:r>
          </w:p>
        </w:tc>
        <w:tc>
          <w:tcPr>
            <w:tcW w:w="798" w:type="dxa"/>
            <w:shd w:val="clear" w:color="auto" w:fill="auto"/>
          </w:tcPr>
          <w:p w:rsidR="008C50F3" w:rsidRPr="008C50F3" w:rsidRDefault="008C50F3" w:rsidP="008C50F3">
            <w:pPr>
              <w:jc w:val="center"/>
              <w:rPr>
                <w:sz w:val="18"/>
                <w:szCs w:val="18"/>
              </w:rPr>
            </w:pPr>
            <w:r w:rsidRPr="008C50F3">
              <w:rPr>
                <w:sz w:val="18"/>
                <w:szCs w:val="18"/>
              </w:rPr>
              <w:t>13,463</w:t>
            </w:r>
          </w:p>
        </w:tc>
        <w:tc>
          <w:tcPr>
            <w:tcW w:w="798" w:type="dxa"/>
            <w:shd w:val="clear" w:color="auto" w:fill="auto"/>
          </w:tcPr>
          <w:p w:rsidR="008C50F3" w:rsidRPr="008C50F3" w:rsidRDefault="008C50F3" w:rsidP="008C50F3">
            <w:pPr>
              <w:jc w:val="center"/>
              <w:rPr>
                <w:sz w:val="18"/>
                <w:szCs w:val="18"/>
              </w:rPr>
            </w:pPr>
            <w:r w:rsidRPr="008C50F3">
              <w:rPr>
                <w:sz w:val="18"/>
                <w:szCs w:val="18"/>
              </w:rPr>
              <w:t>19,878</w:t>
            </w:r>
          </w:p>
        </w:tc>
        <w:tc>
          <w:tcPr>
            <w:tcW w:w="798" w:type="dxa"/>
            <w:shd w:val="clear" w:color="auto" w:fill="auto"/>
          </w:tcPr>
          <w:p w:rsidR="008C50F3" w:rsidRPr="008C50F3" w:rsidRDefault="008C50F3" w:rsidP="008C50F3">
            <w:pPr>
              <w:jc w:val="center"/>
              <w:rPr>
                <w:sz w:val="18"/>
                <w:szCs w:val="18"/>
              </w:rPr>
            </w:pPr>
            <w:r w:rsidRPr="008C50F3">
              <w:rPr>
                <w:sz w:val="18"/>
                <w:szCs w:val="18"/>
              </w:rPr>
              <w:t>19,878</w:t>
            </w:r>
          </w:p>
        </w:tc>
        <w:tc>
          <w:tcPr>
            <w:tcW w:w="798" w:type="dxa"/>
            <w:shd w:val="clear" w:color="auto" w:fill="auto"/>
          </w:tcPr>
          <w:p w:rsidR="008C50F3" w:rsidRPr="008C50F3" w:rsidRDefault="008C50F3" w:rsidP="008C50F3">
            <w:pPr>
              <w:jc w:val="center"/>
              <w:rPr>
                <w:sz w:val="18"/>
                <w:szCs w:val="18"/>
              </w:rPr>
            </w:pPr>
            <w:r w:rsidRPr="008C50F3">
              <w:rPr>
                <w:sz w:val="18"/>
                <w:szCs w:val="18"/>
              </w:rPr>
              <w:t>0,000</w:t>
            </w:r>
          </w:p>
        </w:tc>
        <w:tc>
          <w:tcPr>
            <w:tcW w:w="798" w:type="dxa"/>
            <w:shd w:val="clear" w:color="auto" w:fill="auto"/>
          </w:tcPr>
          <w:p w:rsidR="008C50F3" w:rsidRPr="008C50F3" w:rsidRDefault="008C50F3" w:rsidP="008C50F3">
            <w:pPr>
              <w:jc w:val="center"/>
              <w:rPr>
                <w:sz w:val="18"/>
                <w:szCs w:val="18"/>
              </w:rPr>
            </w:pPr>
            <w:r w:rsidRPr="008C50F3">
              <w:rPr>
                <w:sz w:val="18"/>
                <w:szCs w:val="18"/>
              </w:rPr>
              <w:t>0,000</w:t>
            </w:r>
          </w:p>
        </w:tc>
        <w:tc>
          <w:tcPr>
            <w:tcW w:w="799" w:type="dxa"/>
            <w:shd w:val="clear" w:color="auto" w:fill="auto"/>
          </w:tcPr>
          <w:p w:rsidR="008C50F3" w:rsidRPr="008C50F3" w:rsidRDefault="008C50F3" w:rsidP="008C50F3">
            <w:pPr>
              <w:jc w:val="center"/>
              <w:rPr>
                <w:sz w:val="18"/>
                <w:szCs w:val="18"/>
              </w:rPr>
            </w:pPr>
            <w:r w:rsidRPr="008C50F3">
              <w:rPr>
                <w:sz w:val="18"/>
                <w:szCs w:val="18"/>
              </w:rPr>
              <w:t>0,000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autoSpaceDE w:val="0"/>
              <w:autoSpaceDN w:val="0"/>
              <w:adjustRightInd w:val="0"/>
              <w:rPr>
                <w:sz w:val="18"/>
                <w:szCs w:val="18"/>
              </w:rPr>
            </w:pPr>
            <w:r w:rsidRPr="008C50F3">
              <w:rPr>
                <w:sz w:val="18"/>
                <w:szCs w:val="18"/>
              </w:rPr>
              <w:t>в том числе межбюджетные трансферты:</w:t>
            </w:r>
          </w:p>
          <w:p w:rsidR="008C50F3" w:rsidRPr="008C50F3" w:rsidRDefault="008C50F3" w:rsidP="008C50F3">
            <w:pPr>
              <w:autoSpaceDE w:val="0"/>
              <w:autoSpaceDN w:val="0"/>
              <w:adjustRightInd w:val="0"/>
              <w:rPr>
                <w:sz w:val="18"/>
                <w:szCs w:val="18"/>
              </w:rPr>
            </w:pPr>
            <w:r w:rsidRPr="008C50F3">
              <w:rPr>
                <w:sz w:val="18"/>
                <w:szCs w:val="18"/>
              </w:rPr>
              <w:t>- из федерального бюджета</w:t>
            </w:r>
          </w:p>
          <w:p w:rsidR="008C50F3" w:rsidRPr="008C50F3" w:rsidRDefault="008C50F3" w:rsidP="008C50F3">
            <w:pPr>
              <w:rPr>
                <w:color w:val="000000"/>
                <w:sz w:val="18"/>
                <w:szCs w:val="18"/>
              </w:rPr>
            </w:pPr>
            <w:r w:rsidRPr="008C50F3">
              <w:rPr>
                <w:sz w:val="18"/>
                <w:szCs w:val="18"/>
              </w:rPr>
              <w:lastRenderedPageBreak/>
              <w:t>- из бюджета Пензенской области</w:t>
            </w: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9" w:type="dxa"/>
            <w:shd w:val="clear" w:color="auto" w:fill="auto"/>
          </w:tcPr>
          <w:p w:rsidR="008C50F3" w:rsidRPr="008C50F3" w:rsidRDefault="008C50F3" w:rsidP="008C50F3">
            <w:pPr>
              <w:jc w:val="center"/>
              <w:rPr>
                <w:sz w:val="18"/>
                <w:szCs w:val="18"/>
              </w:rPr>
            </w:pP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иные источники</w:t>
            </w: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9" w:type="dxa"/>
            <w:shd w:val="clear" w:color="auto" w:fill="auto"/>
          </w:tcPr>
          <w:p w:rsidR="008C50F3" w:rsidRPr="008C50F3" w:rsidRDefault="008C50F3" w:rsidP="008C50F3">
            <w:pPr>
              <w:jc w:val="center"/>
              <w:rPr>
                <w:sz w:val="18"/>
                <w:szCs w:val="18"/>
              </w:rPr>
            </w:pPr>
          </w:p>
        </w:tc>
      </w:tr>
      <w:tr w:rsidR="008C50F3" w:rsidRPr="008C50F3" w:rsidTr="00F90C93">
        <w:trPr>
          <w:jc w:val="center"/>
        </w:trPr>
        <w:tc>
          <w:tcPr>
            <w:tcW w:w="362" w:type="dxa"/>
            <w:vMerge w:val="restart"/>
          </w:tcPr>
          <w:p w:rsidR="008C50F3" w:rsidRPr="008C50F3" w:rsidRDefault="008C50F3" w:rsidP="008C50F3">
            <w:pPr>
              <w:rPr>
                <w:color w:val="000000"/>
                <w:sz w:val="18"/>
                <w:szCs w:val="18"/>
              </w:rPr>
            </w:pPr>
            <w:r w:rsidRPr="008C50F3">
              <w:rPr>
                <w:color w:val="000000"/>
                <w:sz w:val="18"/>
                <w:szCs w:val="18"/>
              </w:rPr>
              <w:t>4.1</w:t>
            </w:r>
          </w:p>
        </w:tc>
        <w:tc>
          <w:tcPr>
            <w:tcW w:w="708" w:type="dxa"/>
            <w:vMerge w:val="restart"/>
          </w:tcPr>
          <w:p w:rsidR="008C50F3" w:rsidRPr="008C50F3" w:rsidRDefault="008C50F3" w:rsidP="008C50F3">
            <w:pPr>
              <w:rPr>
                <w:color w:val="000000"/>
                <w:sz w:val="18"/>
                <w:szCs w:val="18"/>
              </w:rPr>
            </w:pPr>
            <w:r w:rsidRPr="008C50F3">
              <w:rPr>
                <w:color w:val="000000"/>
                <w:sz w:val="18"/>
                <w:szCs w:val="18"/>
              </w:rPr>
              <w:t>Основные мероприятия</w:t>
            </w:r>
          </w:p>
        </w:tc>
        <w:tc>
          <w:tcPr>
            <w:tcW w:w="1985" w:type="dxa"/>
            <w:vMerge w:val="restart"/>
          </w:tcPr>
          <w:p w:rsidR="008C50F3" w:rsidRPr="008C50F3" w:rsidRDefault="008C50F3" w:rsidP="008C50F3">
            <w:pPr>
              <w:rPr>
                <w:color w:val="000000"/>
                <w:sz w:val="18"/>
                <w:szCs w:val="18"/>
              </w:rPr>
            </w:pPr>
            <w:r w:rsidRPr="008C50F3">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2232" w:type="dxa"/>
          </w:tcPr>
          <w:p w:rsidR="008C50F3" w:rsidRPr="008C50F3" w:rsidRDefault="008C50F3" w:rsidP="008C50F3">
            <w:pPr>
              <w:rPr>
                <w:color w:val="000000"/>
                <w:sz w:val="18"/>
                <w:szCs w:val="18"/>
              </w:rPr>
            </w:pPr>
            <w:r w:rsidRPr="008C50F3">
              <w:rPr>
                <w:color w:val="000000"/>
                <w:sz w:val="18"/>
                <w:szCs w:val="18"/>
              </w:rPr>
              <w:t>всего</w:t>
            </w:r>
          </w:p>
        </w:tc>
        <w:tc>
          <w:tcPr>
            <w:tcW w:w="798" w:type="dxa"/>
            <w:shd w:val="clear" w:color="auto" w:fill="auto"/>
          </w:tcPr>
          <w:p w:rsidR="008C50F3" w:rsidRPr="008C50F3" w:rsidRDefault="008C50F3" w:rsidP="008C50F3">
            <w:pPr>
              <w:jc w:val="center"/>
              <w:rPr>
                <w:sz w:val="18"/>
                <w:szCs w:val="18"/>
              </w:rPr>
            </w:pPr>
            <w:r w:rsidRPr="008C50F3">
              <w:rPr>
                <w:sz w:val="18"/>
                <w:szCs w:val="18"/>
              </w:rPr>
              <w:t>13,463</w:t>
            </w:r>
          </w:p>
        </w:tc>
        <w:tc>
          <w:tcPr>
            <w:tcW w:w="798" w:type="dxa"/>
            <w:shd w:val="clear" w:color="auto" w:fill="auto"/>
          </w:tcPr>
          <w:p w:rsidR="008C50F3" w:rsidRPr="008C50F3" w:rsidRDefault="008C50F3" w:rsidP="008C50F3">
            <w:pPr>
              <w:jc w:val="center"/>
              <w:rPr>
                <w:sz w:val="18"/>
                <w:szCs w:val="18"/>
              </w:rPr>
            </w:pPr>
            <w:r w:rsidRPr="008C50F3">
              <w:rPr>
                <w:sz w:val="18"/>
                <w:szCs w:val="18"/>
              </w:rPr>
              <w:t>19,878</w:t>
            </w:r>
          </w:p>
        </w:tc>
        <w:tc>
          <w:tcPr>
            <w:tcW w:w="798" w:type="dxa"/>
            <w:shd w:val="clear" w:color="auto" w:fill="auto"/>
          </w:tcPr>
          <w:p w:rsidR="008C50F3" w:rsidRPr="008C50F3" w:rsidRDefault="008C50F3" w:rsidP="008C50F3">
            <w:pPr>
              <w:jc w:val="center"/>
              <w:rPr>
                <w:sz w:val="18"/>
                <w:szCs w:val="18"/>
              </w:rPr>
            </w:pPr>
            <w:r w:rsidRPr="008C50F3">
              <w:rPr>
                <w:sz w:val="18"/>
                <w:szCs w:val="18"/>
              </w:rPr>
              <w:t>19,878</w:t>
            </w:r>
          </w:p>
        </w:tc>
        <w:tc>
          <w:tcPr>
            <w:tcW w:w="798" w:type="dxa"/>
            <w:shd w:val="clear" w:color="auto" w:fill="auto"/>
          </w:tcPr>
          <w:p w:rsidR="008C50F3" w:rsidRPr="008C50F3" w:rsidRDefault="008C50F3" w:rsidP="008C50F3">
            <w:pPr>
              <w:jc w:val="center"/>
              <w:rPr>
                <w:sz w:val="18"/>
                <w:szCs w:val="18"/>
              </w:rPr>
            </w:pPr>
            <w:r w:rsidRPr="008C50F3">
              <w:rPr>
                <w:sz w:val="18"/>
                <w:szCs w:val="18"/>
              </w:rPr>
              <w:t>0,000</w:t>
            </w:r>
          </w:p>
        </w:tc>
        <w:tc>
          <w:tcPr>
            <w:tcW w:w="798" w:type="dxa"/>
            <w:shd w:val="clear" w:color="auto" w:fill="auto"/>
          </w:tcPr>
          <w:p w:rsidR="008C50F3" w:rsidRPr="008C50F3" w:rsidRDefault="008C50F3" w:rsidP="008C50F3">
            <w:pPr>
              <w:jc w:val="center"/>
              <w:rPr>
                <w:sz w:val="18"/>
                <w:szCs w:val="18"/>
              </w:rPr>
            </w:pPr>
            <w:r w:rsidRPr="008C50F3">
              <w:rPr>
                <w:sz w:val="18"/>
                <w:szCs w:val="18"/>
              </w:rPr>
              <w:t>0,000</w:t>
            </w:r>
          </w:p>
        </w:tc>
        <w:tc>
          <w:tcPr>
            <w:tcW w:w="799" w:type="dxa"/>
            <w:shd w:val="clear" w:color="auto" w:fill="auto"/>
          </w:tcPr>
          <w:p w:rsidR="008C50F3" w:rsidRPr="008C50F3" w:rsidRDefault="008C50F3" w:rsidP="008C50F3">
            <w:pPr>
              <w:jc w:val="center"/>
              <w:rPr>
                <w:sz w:val="18"/>
                <w:szCs w:val="18"/>
              </w:rPr>
            </w:pPr>
            <w:r w:rsidRPr="008C50F3">
              <w:rPr>
                <w:sz w:val="18"/>
                <w:szCs w:val="18"/>
              </w:rPr>
              <w:t>0,000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бюджет Мошковского сельсовета Бековского района Пензенской области</w:t>
            </w:r>
          </w:p>
        </w:tc>
        <w:tc>
          <w:tcPr>
            <w:tcW w:w="798" w:type="dxa"/>
            <w:shd w:val="clear" w:color="auto" w:fill="auto"/>
          </w:tcPr>
          <w:p w:rsidR="008C50F3" w:rsidRPr="008C50F3" w:rsidRDefault="008C50F3" w:rsidP="008C50F3">
            <w:pPr>
              <w:jc w:val="center"/>
              <w:rPr>
                <w:sz w:val="18"/>
                <w:szCs w:val="18"/>
              </w:rPr>
            </w:pPr>
            <w:r w:rsidRPr="008C50F3">
              <w:rPr>
                <w:sz w:val="18"/>
                <w:szCs w:val="18"/>
              </w:rPr>
              <w:t>13,463</w:t>
            </w:r>
          </w:p>
        </w:tc>
        <w:tc>
          <w:tcPr>
            <w:tcW w:w="798" w:type="dxa"/>
            <w:shd w:val="clear" w:color="auto" w:fill="auto"/>
          </w:tcPr>
          <w:p w:rsidR="008C50F3" w:rsidRPr="008C50F3" w:rsidRDefault="008C50F3" w:rsidP="008C50F3">
            <w:pPr>
              <w:jc w:val="center"/>
              <w:rPr>
                <w:sz w:val="18"/>
                <w:szCs w:val="18"/>
              </w:rPr>
            </w:pPr>
            <w:r w:rsidRPr="008C50F3">
              <w:rPr>
                <w:sz w:val="18"/>
                <w:szCs w:val="18"/>
              </w:rPr>
              <w:t>19,878</w:t>
            </w:r>
          </w:p>
        </w:tc>
        <w:tc>
          <w:tcPr>
            <w:tcW w:w="798" w:type="dxa"/>
            <w:shd w:val="clear" w:color="auto" w:fill="auto"/>
          </w:tcPr>
          <w:p w:rsidR="008C50F3" w:rsidRPr="008C50F3" w:rsidRDefault="008C50F3" w:rsidP="008C50F3">
            <w:pPr>
              <w:jc w:val="center"/>
              <w:rPr>
                <w:sz w:val="18"/>
                <w:szCs w:val="18"/>
              </w:rPr>
            </w:pPr>
            <w:r w:rsidRPr="008C50F3">
              <w:rPr>
                <w:sz w:val="18"/>
                <w:szCs w:val="18"/>
              </w:rPr>
              <w:t>19,878</w:t>
            </w:r>
          </w:p>
        </w:tc>
        <w:tc>
          <w:tcPr>
            <w:tcW w:w="798" w:type="dxa"/>
            <w:shd w:val="clear" w:color="auto" w:fill="auto"/>
          </w:tcPr>
          <w:p w:rsidR="008C50F3" w:rsidRPr="008C50F3" w:rsidRDefault="008C50F3" w:rsidP="008C50F3">
            <w:pPr>
              <w:jc w:val="center"/>
              <w:rPr>
                <w:sz w:val="18"/>
                <w:szCs w:val="18"/>
              </w:rPr>
            </w:pPr>
            <w:r w:rsidRPr="008C50F3">
              <w:rPr>
                <w:sz w:val="18"/>
                <w:szCs w:val="18"/>
              </w:rPr>
              <w:t>0,000</w:t>
            </w:r>
          </w:p>
        </w:tc>
        <w:tc>
          <w:tcPr>
            <w:tcW w:w="798" w:type="dxa"/>
            <w:shd w:val="clear" w:color="auto" w:fill="auto"/>
          </w:tcPr>
          <w:p w:rsidR="008C50F3" w:rsidRPr="008C50F3" w:rsidRDefault="008C50F3" w:rsidP="008C50F3">
            <w:pPr>
              <w:jc w:val="center"/>
              <w:rPr>
                <w:sz w:val="18"/>
                <w:szCs w:val="18"/>
              </w:rPr>
            </w:pPr>
            <w:r w:rsidRPr="008C50F3">
              <w:rPr>
                <w:sz w:val="18"/>
                <w:szCs w:val="18"/>
              </w:rPr>
              <w:t>0,000</w:t>
            </w:r>
          </w:p>
        </w:tc>
        <w:tc>
          <w:tcPr>
            <w:tcW w:w="799" w:type="dxa"/>
            <w:shd w:val="clear" w:color="auto" w:fill="auto"/>
          </w:tcPr>
          <w:p w:rsidR="008C50F3" w:rsidRPr="008C50F3" w:rsidRDefault="008C50F3" w:rsidP="008C50F3">
            <w:pPr>
              <w:jc w:val="center"/>
              <w:rPr>
                <w:sz w:val="18"/>
                <w:szCs w:val="18"/>
              </w:rPr>
            </w:pPr>
            <w:r w:rsidRPr="008C50F3">
              <w:rPr>
                <w:sz w:val="18"/>
                <w:szCs w:val="18"/>
              </w:rPr>
              <w:t>0,000</w:t>
            </w: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бюджет Мошковского сельсовета Бековского района Пензенской области</w:t>
            </w: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9" w:type="dxa"/>
            <w:shd w:val="clear" w:color="auto" w:fill="auto"/>
          </w:tcPr>
          <w:p w:rsidR="008C50F3" w:rsidRPr="008C50F3" w:rsidRDefault="008C50F3" w:rsidP="008C50F3">
            <w:pPr>
              <w:jc w:val="center"/>
              <w:rPr>
                <w:sz w:val="18"/>
                <w:szCs w:val="18"/>
              </w:rPr>
            </w:pPr>
          </w:p>
        </w:tc>
      </w:tr>
      <w:tr w:rsidR="008C50F3" w:rsidRPr="008C50F3" w:rsidTr="00F90C93">
        <w:trPr>
          <w:jc w:val="center"/>
        </w:trPr>
        <w:tc>
          <w:tcPr>
            <w:tcW w:w="362" w:type="dxa"/>
            <w:vMerge/>
          </w:tcPr>
          <w:p w:rsidR="008C50F3" w:rsidRPr="008C50F3" w:rsidRDefault="008C50F3" w:rsidP="008C50F3">
            <w:pPr>
              <w:rPr>
                <w:color w:val="000000"/>
                <w:sz w:val="18"/>
                <w:szCs w:val="18"/>
              </w:rPr>
            </w:pPr>
          </w:p>
        </w:tc>
        <w:tc>
          <w:tcPr>
            <w:tcW w:w="708" w:type="dxa"/>
            <w:vMerge/>
          </w:tcPr>
          <w:p w:rsidR="008C50F3" w:rsidRPr="008C50F3" w:rsidRDefault="008C50F3" w:rsidP="008C50F3">
            <w:pPr>
              <w:rPr>
                <w:color w:val="000000"/>
                <w:sz w:val="18"/>
                <w:szCs w:val="18"/>
              </w:rPr>
            </w:pPr>
          </w:p>
        </w:tc>
        <w:tc>
          <w:tcPr>
            <w:tcW w:w="1985" w:type="dxa"/>
            <w:vMerge/>
          </w:tcPr>
          <w:p w:rsidR="008C50F3" w:rsidRPr="008C50F3" w:rsidRDefault="008C50F3" w:rsidP="008C50F3">
            <w:pPr>
              <w:rPr>
                <w:color w:val="000000"/>
                <w:sz w:val="18"/>
                <w:szCs w:val="18"/>
              </w:rPr>
            </w:pPr>
          </w:p>
        </w:tc>
        <w:tc>
          <w:tcPr>
            <w:tcW w:w="2232" w:type="dxa"/>
          </w:tcPr>
          <w:p w:rsidR="008C50F3" w:rsidRPr="008C50F3" w:rsidRDefault="008C50F3" w:rsidP="008C50F3">
            <w:pPr>
              <w:rPr>
                <w:color w:val="000000"/>
                <w:sz w:val="18"/>
                <w:szCs w:val="18"/>
              </w:rPr>
            </w:pPr>
            <w:r w:rsidRPr="008C50F3">
              <w:rPr>
                <w:color w:val="000000"/>
                <w:sz w:val="18"/>
                <w:szCs w:val="18"/>
              </w:rPr>
              <w:t>иные источники</w:t>
            </w: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8" w:type="dxa"/>
            <w:shd w:val="clear" w:color="auto" w:fill="auto"/>
          </w:tcPr>
          <w:p w:rsidR="008C50F3" w:rsidRPr="008C50F3" w:rsidRDefault="008C50F3" w:rsidP="008C50F3">
            <w:pPr>
              <w:jc w:val="center"/>
              <w:rPr>
                <w:sz w:val="18"/>
                <w:szCs w:val="18"/>
              </w:rPr>
            </w:pPr>
          </w:p>
        </w:tc>
        <w:tc>
          <w:tcPr>
            <w:tcW w:w="799" w:type="dxa"/>
            <w:shd w:val="clear" w:color="auto" w:fill="auto"/>
          </w:tcPr>
          <w:p w:rsidR="008C50F3" w:rsidRPr="008C50F3" w:rsidRDefault="008C50F3" w:rsidP="008C50F3">
            <w:pPr>
              <w:jc w:val="center"/>
              <w:rPr>
                <w:sz w:val="18"/>
                <w:szCs w:val="18"/>
              </w:rPr>
            </w:pPr>
          </w:p>
        </w:tc>
      </w:tr>
    </w:tbl>
    <w:p w:rsidR="008C50F3" w:rsidRPr="008C50F3" w:rsidRDefault="008C50F3" w:rsidP="008C50F3">
      <w:pPr>
        <w:autoSpaceDE w:val="0"/>
        <w:autoSpaceDN w:val="0"/>
        <w:adjustRightInd w:val="0"/>
        <w:rPr>
          <w:b/>
          <w:sz w:val="18"/>
          <w:szCs w:val="18"/>
        </w:rPr>
      </w:pPr>
    </w:p>
    <w:p w:rsidR="000B59A6" w:rsidRDefault="000B59A6" w:rsidP="000B59A6">
      <w:pPr>
        <w:autoSpaceDE w:val="0"/>
        <w:autoSpaceDN w:val="0"/>
        <w:adjustRightInd w:val="0"/>
        <w:jc w:val="center"/>
        <w:rPr>
          <w:sz w:val="18"/>
          <w:szCs w:val="18"/>
        </w:rPr>
      </w:pPr>
      <w:r w:rsidRPr="000B59A6">
        <w:rPr>
          <w:sz w:val="18"/>
          <w:szCs w:val="18"/>
        </w:rPr>
        <w:t>Приложение № 2</w:t>
      </w:r>
      <w:r>
        <w:rPr>
          <w:sz w:val="18"/>
          <w:szCs w:val="18"/>
        </w:rPr>
        <w:t xml:space="preserve"> </w:t>
      </w:r>
      <w:r w:rsidRPr="000B59A6">
        <w:rPr>
          <w:sz w:val="18"/>
          <w:szCs w:val="18"/>
        </w:rPr>
        <w:t>к постановлению администрации</w:t>
      </w:r>
      <w:r>
        <w:rPr>
          <w:sz w:val="18"/>
          <w:szCs w:val="18"/>
        </w:rPr>
        <w:t xml:space="preserve"> </w:t>
      </w:r>
      <w:r w:rsidRPr="000B59A6">
        <w:rPr>
          <w:sz w:val="18"/>
          <w:szCs w:val="18"/>
        </w:rPr>
        <w:t>Мошковского сельсовета</w:t>
      </w:r>
      <w:r>
        <w:rPr>
          <w:sz w:val="18"/>
          <w:szCs w:val="18"/>
        </w:rPr>
        <w:t xml:space="preserve"> </w:t>
      </w:r>
      <w:r w:rsidRPr="000B59A6">
        <w:rPr>
          <w:sz w:val="18"/>
          <w:szCs w:val="18"/>
        </w:rPr>
        <w:t>от 20.02.2020 № 13</w:t>
      </w:r>
    </w:p>
    <w:p w:rsidR="000B59A6" w:rsidRPr="000B59A6" w:rsidRDefault="000B59A6" w:rsidP="000B59A6">
      <w:pPr>
        <w:autoSpaceDE w:val="0"/>
        <w:autoSpaceDN w:val="0"/>
        <w:adjustRightInd w:val="0"/>
        <w:jc w:val="center"/>
        <w:rPr>
          <w:sz w:val="18"/>
          <w:szCs w:val="18"/>
        </w:rPr>
      </w:pPr>
      <w:r w:rsidRPr="000B59A6">
        <w:rPr>
          <w:sz w:val="18"/>
          <w:szCs w:val="18"/>
        </w:rPr>
        <w:t>Приложение № 3</w:t>
      </w:r>
      <w:r>
        <w:rPr>
          <w:sz w:val="18"/>
          <w:szCs w:val="18"/>
        </w:rPr>
        <w:t xml:space="preserve"> </w:t>
      </w:r>
      <w:r w:rsidRPr="000B59A6">
        <w:rPr>
          <w:sz w:val="18"/>
          <w:szCs w:val="18"/>
        </w:rPr>
        <w:t>к муниципальной программе</w:t>
      </w:r>
    </w:p>
    <w:p w:rsidR="000B59A6" w:rsidRPr="000B59A6" w:rsidRDefault="000B59A6" w:rsidP="000B59A6">
      <w:pPr>
        <w:jc w:val="center"/>
        <w:rPr>
          <w:sz w:val="18"/>
          <w:szCs w:val="18"/>
        </w:rPr>
      </w:pPr>
      <w:r>
        <w:rPr>
          <w:bCs/>
          <w:color w:val="000000"/>
          <w:sz w:val="18"/>
          <w:szCs w:val="18"/>
        </w:rPr>
        <w:t xml:space="preserve">Ресурсное обеспечение </w:t>
      </w:r>
      <w:r w:rsidRPr="000B59A6">
        <w:rPr>
          <w:sz w:val="18"/>
          <w:szCs w:val="18"/>
        </w:rPr>
        <w:t xml:space="preserve">реализации муниципальной программы Мошковского </w:t>
      </w:r>
      <w:r w:rsidRPr="000B59A6">
        <w:rPr>
          <w:spacing w:val="-2"/>
          <w:sz w:val="18"/>
          <w:szCs w:val="18"/>
        </w:rPr>
        <w:t>сельсовета Бековского района Пензенской области</w:t>
      </w:r>
      <w:r w:rsidRPr="000B59A6">
        <w:rPr>
          <w:spacing w:val="20"/>
          <w:sz w:val="18"/>
          <w:szCs w:val="18"/>
        </w:rPr>
        <w:t xml:space="preserve"> «</w:t>
      </w:r>
      <w:r w:rsidRPr="000B59A6">
        <w:rPr>
          <w:spacing w:val="-2"/>
          <w:sz w:val="18"/>
          <w:szCs w:val="18"/>
        </w:rPr>
        <w:t>Организация муниципального управления в Мошковском сельсовете Бековского района Пензенской области</w:t>
      </w:r>
      <w:r w:rsidRPr="000B59A6">
        <w:rPr>
          <w:spacing w:val="20"/>
          <w:sz w:val="18"/>
          <w:szCs w:val="18"/>
        </w:rPr>
        <w:t>»</w:t>
      </w:r>
      <w:r w:rsidRPr="000B59A6">
        <w:rPr>
          <w:sz w:val="18"/>
          <w:szCs w:val="18"/>
        </w:rPr>
        <w:t xml:space="preserve"> за счет средств бюджета Мошковского сельсовета Бековского района Пензенской области</w:t>
      </w:r>
    </w:p>
    <w:p w:rsidR="000B59A6" w:rsidRPr="000B59A6" w:rsidRDefault="000B59A6" w:rsidP="000B59A6">
      <w:pPr>
        <w:autoSpaceDE w:val="0"/>
        <w:autoSpaceDN w:val="0"/>
        <w:adjustRightInd w:val="0"/>
        <w:jc w:val="center"/>
        <w:rPr>
          <w:b/>
          <w:spacing w:val="20"/>
          <w:sz w:val="18"/>
          <w:szCs w:val="18"/>
        </w:rPr>
      </w:pPr>
    </w:p>
    <w:tbl>
      <w:tblPr>
        <w:tblW w:w="10502" w:type="dxa"/>
        <w:jc w:val="center"/>
        <w:tblLayout w:type="fixed"/>
        <w:tblLook w:val="04A0" w:firstRow="1" w:lastRow="0" w:firstColumn="1" w:lastColumn="0" w:noHBand="0" w:noVBand="1"/>
      </w:tblPr>
      <w:tblGrid>
        <w:gridCol w:w="575"/>
        <w:gridCol w:w="567"/>
        <w:gridCol w:w="1134"/>
        <w:gridCol w:w="1281"/>
        <w:gridCol w:w="567"/>
        <w:gridCol w:w="425"/>
        <w:gridCol w:w="425"/>
        <w:gridCol w:w="709"/>
        <w:gridCol w:w="567"/>
        <w:gridCol w:w="708"/>
        <w:gridCol w:w="709"/>
        <w:gridCol w:w="709"/>
        <w:gridCol w:w="708"/>
        <w:gridCol w:w="709"/>
        <w:gridCol w:w="709"/>
      </w:tblGrid>
      <w:tr w:rsidR="000B59A6" w:rsidRPr="000B59A6" w:rsidTr="00A50984">
        <w:trPr>
          <w:trHeight w:val="675"/>
          <w:jc w:val="center"/>
        </w:trPr>
        <w:tc>
          <w:tcPr>
            <w:tcW w:w="575" w:type="dxa"/>
            <w:vMerge w:val="restart"/>
            <w:tcBorders>
              <w:top w:val="single" w:sz="4" w:space="0" w:color="auto"/>
              <w:left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 xml:space="preserve">№ </w:t>
            </w:r>
            <w:r w:rsidRPr="000B59A6">
              <w:rPr>
                <w:color w:val="000000"/>
                <w:spacing w:val="-10"/>
                <w:sz w:val="18"/>
                <w:szCs w:val="18"/>
              </w:rPr>
              <w:t>п/п</w:t>
            </w:r>
          </w:p>
        </w:tc>
        <w:tc>
          <w:tcPr>
            <w:tcW w:w="567" w:type="dxa"/>
            <w:vMerge w:val="restart"/>
            <w:tcBorders>
              <w:top w:val="single" w:sz="4" w:space="0" w:color="auto"/>
              <w:left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Статус</w:t>
            </w:r>
          </w:p>
        </w:tc>
        <w:tc>
          <w:tcPr>
            <w:tcW w:w="1134" w:type="dxa"/>
            <w:vMerge w:val="restart"/>
            <w:tcBorders>
              <w:top w:val="single" w:sz="4" w:space="0" w:color="auto"/>
              <w:left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sz w:val="18"/>
                <w:szCs w:val="18"/>
              </w:rPr>
              <w:t>Наименование муниципальной программы, подпрограммы, основных мероприятий</w:t>
            </w:r>
          </w:p>
        </w:tc>
        <w:tc>
          <w:tcPr>
            <w:tcW w:w="1281" w:type="dxa"/>
            <w:vMerge w:val="restart"/>
            <w:tcBorders>
              <w:top w:val="single" w:sz="4" w:space="0" w:color="auto"/>
              <w:left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sz w:val="18"/>
                <w:szCs w:val="18"/>
              </w:rPr>
              <w:t>Ответственный исполнитель, соисполнитель подпрограмм, основных мероприятий</w:t>
            </w:r>
          </w:p>
        </w:tc>
        <w:tc>
          <w:tcPr>
            <w:tcW w:w="2693" w:type="dxa"/>
            <w:gridSpan w:val="5"/>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sz w:val="18"/>
                <w:szCs w:val="18"/>
              </w:rPr>
              <w:t>Код классификации расходов бюджета</w:t>
            </w:r>
          </w:p>
        </w:tc>
        <w:tc>
          <w:tcPr>
            <w:tcW w:w="4252" w:type="dxa"/>
            <w:gridSpan w:val="6"/>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Расходы бюджета Мошковского сельсовета Бековского района Пензенской области</w:t>
            </w:r>
            <w:r w:rsidRPr="000B59A6">
              <w:rPr>
                <w:sz w:val="18"/>
                <w:szCs w:val="18"/>
              </w:rPr>
              <w:t xml:space="preserve">/Источники финансирования дефицита бюджета </w:t>
            </w:r>
            <w:r w:rsidRPr="000B59A6">
              <w:rPr>
                <w:color w:val="000000"/>
                <w:sz w:val="18"/>
                <w:szCs w:val="18"/>
              </w:rPr>
              <w:t>Мошковского сельсовета Бековского района Пензенской области, тыс. рублей</w:t>
            </w:r>
          </w:p>
        </w:tc>
      </w:tr>
      <w:tr w:rsidR="00F90C93" w:rsidRPr="000B59A6" w:rsidTr="00A50984">
        <w:trPr>
          <w:trHeight w:val="900"/>
          <w:jc w:val="center"/>
        </w:trPr>
        <w:tc>
          <w:tcPr>
            <w:tcW w:w="575" w:type="dxa"/>
            <w:vMerge/>
            <w:tcBorders>
              <w:left w:val="single" w:sz="4" w:space="0" w:color="auto"/>
              <w:right w:val="single" w:sz="4" w:space="0" w:color="auto"/>
            </w:tcBorders>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tcPr>
          <w:p w:rsidR="000B59A6" w:rsidRPr="000B59A6" w:rsidRDefault="000B59A6" w:rsidP="000B59A6">
            <w:pPr>
              <w:jc w:val="center"/>
              <w:rPr>
                <w:color w:val="000000"/>
                <w:sz w:val="18"/>
                <w:szCs w:val="18"/>
              </w:rPr>
            </w:pPr>
          </w:p>
        </w:tc>
        <w:tc>
          <w:tcPr>
            <w:tcW w:w="1134" w:type="dxa"/>
            <w:vMerge/>
            <w:tcBorders>
              <w:left w:val="single" w:sz="4" w:space="0" w:color="auto"/>
              <w:right w:val="single" w:sz="4" w:space="0" w:color="auto"/>
            </w:tcBorders>
          </w:tcPr>
          <w:p w:rsidR="000B59A6" w:rsidRPr="000B59A6" w:rsidRDefault="000B59A6" w:rsidP="000B59A6">
            <w:pPr>
              <w:jc w:val="center"/>
              <w:rPr>
                <w:color w:val="000000"/>
                <w:sz w:val="18"/>
                <w:szCs w:val="18"/>
              </w:rPr>
            </w:pPr>
          </w:p>
        </w:tc>
        <w:tc>
          <w:tcPr>
            <w:tcW w:w="1281" w:type="dxa"/>
            <w:vMerge/>
            <w:tcBorders>
              <w:left w:val="single" w:sz="4" w:space="0" w:color="auto"/>
              <w:right w:val="single" w:sz="4" w:space="0" w:color="auto"/>
            </w:tcBorders>
          </w:tcPr>
          <w:p w:rsidR="000B59A6" w:rsidRPr="000B59A6" w:rsidRDefault="000B59A6" w:rsidP="000B59A6">
            <w:pPr>
              <w:jc w:val="center"/>
              <w:rPr>
                <w:color w:val="000000"/>
                <w:sz w:val="18"/>
                <w:szCs w:val="18"/>
              </w:rPr>
            </w:pPr>
          </w:p>
        </w:tc>
        <w:tc>
          <w:tcPr>
            <w:tcW w:w="567"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pacing w:val="-8"/>
                <w:sz w:val="18"/>
                <w:szCs w:val="18"/>
              </w:rPr>
            </w:pPr>
            <w:r w:rsidRPr="000B59A6">
              <w:rPr>
                <w:sz w:val="18"/>
                <w:szCs w:val="18"/>
              </w:rPr>
              <w:t>Главный распорядитель бюджетных средств</w:t>
            </w:r>
          </w:p>
        </w:tc>
        <w:tc>
          <w:tcPr>
            <w:tcW w:w="425"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sz w:val="18"/>
                <w:szCs w:val="18"/>
              </w:rPr>
              <w:t>Раздел</w:t>
            </w:r>
          </w:p>
        </w:tc>
        <w:tc>
          <w:tcPr>
            <w:tcW w:w="425"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sz w:val="18"/>
                <w:szCs w:val="18"/>
              </w:rPr>
              <w:t>Подраздел</w:t>
            </w:r>
          </w:p>
        </w:tc>
        <w:tc>
          <w:tcPr>
            <w:tcW w:w="709"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sz w:val="18"/>
                <w:szCs w:val="18"/>
              </w:rPr>
              <w:t>Целевая статья</w:t>
            </w:r>
          </w:p>
        </w:tc>
        <w:tc>
          <w:tcPr>
            <w:tcW w:w="567"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sz w:val="18"/>
                <w:szCs w:val="18"/>
              </w:rPr>
              <w:t>Вид расходов</w:t>
            </w:r>
          </w:p>
        </w:tc>
        <w:tc>
          <w:tcPr>
            <w:tcW w:w="708" w:type="dxa"/>
            <w:tcBorders>
              <w:top w:val="single" w:sz="4" w:space="0" w:color="auto"/>
              <w:left w:val="nil"/>
              <w:right w:val="single" w:sz="4" w:space="0" w:color="auto"/>
            </w:tcBorders>
            <w:shd w:val="clear" w:color="auto" w:fill="auto"/>
          </w:tcPr>
          <w:p w:rsidR="000B59A6" w:rsidRPr="000B59A6" w:rsidRDefault="000B59A6" w:rsidP="000B59A6">
            <w:pPr>
              <w:pStyle w:val="ConsPlusCell"/>
              <w:jc w:val="center"/>
              <w:rPr>
                <w:rFonts w:ascii="Times New Roman" w:hAnsi="Times New Roman" w:cs="Times New Roman"/>
                <w:bCs/>
                <w:spacing w:val="-20"/>
                <w:sz w:val="18"/>
                <w:szCs w:val="18"/>
              </w:rPr>
            </w:pPr>
            <w:r w:rsidRPr="000B59A6">
              <w:rPr>
                <w:rFonts w:ascii="Times New Roman" w:hAnsi="Times New Roman" w:cs="Times New Roman"/>
                <w:bCs/>
                <w:spacing w:val="-20"/>
                <w:sz w:val="18"/>
                <w:szCs w:val="18"/>
              </w:rPr>
              <w:t>2019 год</w:t>
            </w:r>
          </w:p>
        </w:tc>
        <w:tc>
          <w:tcPr>
            <w:tcW w:w="709" w:type="dxa"/>
            <w:tcBorders>
              <w:top w:val="single" w:sz="4" w:space="0" w:color="auto"/>
              <w:left w:val="nil"/>
              <w:right w:val="single" w:sz="4" w:space="0" w:color="auto"/>
            </w:tcBorders>
            <w:shd w:val="clear" w:color="auto" w:fill="auto"/>
          </w:tcPr>
          <w:p w:rsidR="000B59A6" w:rsidRPr="000B59A6" w:rsidRDefault="000B59A6" w:rsidP="000B59A6">
            <w:pPr>
              <w:pStyle w:val="ConsPlusCell"/>
              <w:jc w:val="center"/>
              <w:rPr>
                <w:rFonts w:ascii="Times New Roman" w:hAnsi="Times New Roman" w:cs="Times New Roman"/>
                <w:bCs/>
                <w:spacing w:val="-20"/>
                <w:sz w:val="18"/>
                <w:szCs w:val="18"/>
              </w:rPr>
            </w:pPr>
            <w:r w:rsidRPr="000B59A6">
              <w:rPr>
                <w:rFonts w:ascii="Times New Roman" w:hAnsi="Times New Roman" w:cs="Times New Roman"/>
                <w:bCs/>
                <w:spacing w:val="-20"/>
                <w:sz w:val="18"/>
                <w:szCs w:val="18"/>
              </w:rPr>
              <w:t>2020 год</w:t>
            </w:r>
          </w:p>
        </w:tc>
        <w:tc>
          <w:tcPr>
            <w:tcW w:w="709" w:type="dxa"/>
            <w:tcBorders>
              <w:top w:val="single" w:sz="4" w:space="0" w:color="auto"/>
              <w:left w:val="nil"/>
              <w:right w:val="single" w:sz="4" w:space="0" w:color="auto"/>
            </w:tcBorders>
            <w:shd w:val="clear" w:color="auto" w:fill="auto"/>
          </w:tcPr>
          <w:p w:rsidR="000B59A6" w:rsidRPr="000B59A6" w:rsidRDefault="000B59A6" w:rsidP="000B59A6">
            <w:pPr>
              <w:pStyle w:val="ConsPlusCell"/>
              <w:jc w:val="center"/>
              <w:rPr>
                <w:rFonts w:ascii="Times New Roman" w:hAnsi="Times New Roman" w:cs="Times New Roman"/>
                <w:bCs/>
                <w:spacing w:val="-20"/>
                <w:sz w:val="18"/>
                <w:szCs w:val="18"/>
              </w:rPr>
            </w:pPr>
            <w:r w:rsidRPr="000B59A6">
              <w:rPr>
                <w:rFonts w:ascii="Times New Roman" w:hAnsi="Times New Roman" w:cs="Times New Roman"/>
                <w:bCs/>
                <w:spacing w:val="-20"/>
                <w:sz w:val="18"/>
                <w:szCs w:val="18"/>
              </w:rPr>
              <w:t>2021 год</w:t>
            </w:r>
          </w:p>
        </w:tc>
        <w:tc>
          <w:tcPr>
            <w:tcW w:w="708" w:type="dxa"/>
            <w:tcBorders>
              <w:top w:val="single" w:sz="4" w:space="0" w:color="auto"/>
              <w:left w:val="nil"/>
              <w:right w:val="single" w:sz="4" w:space="0" w:color="auto"/>
            </w:tcBorders>
            <w:shd w:val="clear" w:color="auto" w:fill="auto"/>
          </w:tcPr>
          <w:p w:rsidR="000B59A6" w:rsidRPr="000B59A6" w:rsidRDefault="000B59A6" w:rsidP="000B59A6">
            <w:pPr>
              <w:pStyle w:val="ConsPlusCell"/>
              <w:jc w:val="center"/>
              <w:rPr>
                <w:rFonts w:ascii="Times New Roman" w:hAnsi="Times New Roman" w:cs="Times New Roman"/>
                <w:bCs/>
                <w:spacing w:val="-20"/>
                <w:sz w:val="18"/>
                <w:szCs w:val="18"/>
              </w:rPr>
            </w:pPr>
            <w:r w:rsidRPr="000B59A6">
              <w:rPr>
                <w:rFonts w:ascii="Times New Roman" w:hAnsi="Times New Roman" w:cs="Times New Roman"/>
                <w:bCs/>
                <w:spacing w:val="-20"/>
                <w:sz w:val="18"/>
                <w:szCs w:val="18"/>
              </w:rPr>
              <w:t>2022 год</w:t>
            </w:r>
          </w:p>
        </w:tc>
        <w:tc>
          <w:tcPr>
            <w:tcW w:w="709" w:type="dxa"/>
            <w:tcBorders>
              <w:top w:val="single" w:sz="4" w:space="0" w:color="auto"/>
              <w:left w:val="nil"/>
              <w:right w:val="single" w:sz="4" w:space="0" w:color="auto"/>
            </w:tcBorders>
            <w:shd w:val="clear" w:color="auto" w:fill="auto"/>
          </w:tcPr>
          <w:p w:rsidR="000B59A6" w:rsidRPr="000B59A6" w:rsidRDefault="000B59A6" w:rsidP="000B59A6">
            <w:pPr>
              <w:pStyle w:val="ConsPlusCell"/>
              <w:jc w:val="center"/>
              <w:rPr>
                <w:rFonts w:ascii="Times New Roman" w:hAnsi="Times New Roman" w:cs="Times New Roman"/>
                <w:bCs/>
                <w:spacing w:val="-20"/>
                <w:sz w:val="18"/>
                <w:szCs w:val="18"/>
              </w:rPr>
            </w:pPr>
            <w:r w:rsidRPr="000B59A6">
              <w:rPr>
                <w:rFonts w:ascii="Times New Roman" w:hAnsi="Times New Roman" w:cs="Times New Roman"/>
                <w:bCs/>
                <w:spacing w:val="-20"/>
                <w:sz w:val="18"/>
                <w:szCs w:val="18"/>
              </w:rPr>
              <w:t>2023 год</w:t>
            </w:r>
          </w:p>
        </w:tc>
        <w:tc>
          <w:tcPr>
            <w:tcW w:w="709" w:type="dxa"/>
            <w:tcBorders>
              <w:top w:val="single" w:sz="4" w:space="0" w:color="auto"/>
              <w:left w:val="nil"/>
              <w:right w:val="single" w:sz="4" w:space="0" w:color="auto"/>
            </w:tcBorders>
            <w:shd w:val="clear" w:color="auto" w:fill="auto"/>
          </w:tcPr>
          <w:p w:rsidR="000B59A6" w:rsidRPr="000B59A6" w:rsidRDefault="000B59A6" w:rsidP="000B59A6">
            <w:pPr>
              <w:pStyle w:val="ConsPlusCell"/>
              <w:jc w:val="center"/>
              <w:rPr>
                <w:rFonts w:ascii="Times New Roman" w:hAnsi="Times New Roman" w:cs="Times New Roman"/>
                <w:bCs/>
                <w:spacing w:val="-20"/>
                <w:sz w:val="18"/>
                <w:szCs w:val="18"/>
              </w:rPr>
            </w:pPr>
            <w:r w:rsidRPr="000B59A6">
              <w:rPr>
                <w:rFonts w:ascii="Times New Roman" w:hAnsi="Times New Roman" w:cs="Times New Roman"/>
                <w:bCs/>
                <w:spacing w:val="-20"/>
                <w:sz w:val="18"/>
                <w:szCs w:val="18"/>
              </w:rPr>
              <w:t>2024 год</w:t>
            </w:r>
          </w:p>
        </w:tc>
      </w:tr>
      <w:tr w:rsidR="00F90C93" w:rsidRPr="000B59A6" w:rsidTr="00A50984">
        <w:trPr>
          <w:trHeight w:val="503"/>
          <w:jc w:val="center"/>
        </w:trPr>
        <w:tc>
          <w:tcPr>
            <w:tcW w:w="575" w:type="dxa"/>
            <w:vMerge/>
            <w:tcBorders>
              <w:left w:val="single" w:sz="4" w:space="0" w:color="auto"/>
              <w:bottom w:val="single" w:sz="4" w:space="0" w:color="auto"/>
              <w:right w:val="single" w:sz="4" w:space="0" w:color="auto"/>
            </w:tcBorders>
          </w:tcPr>
          <w:p w:rsidR="000B59A6" w:rsidRPr="000B59A6" w:rsidRDefault="000B59A6" w:rsidP="000B59A6">
            <w:pPr>
              <w:jc w:val="center"/>
              <w:rPr>
                <w:color w:val="000000"/>
                <w:sz w:val="18"/>
                <w:szCs w:val="18"/>
              </w:rPr>
            </w:pPr>
          </w:p>
        </w:tc>
        <w:tc>
          <w:tcPr>
            <w:tcW w:w="567" w:type="dxa"/>
            <w:vMerge/>
            <w:tcBorders>
              <w:left w:val="single" w:sz="4" w:space="0" w:color="auto"/>
              <w:bottom w:val="single" w:sz="4" w:space="0" w:color="auto"/>
              <w:right w:val="single" w:sz="4" w:space="0" w:color="auto"/>
            </w:tcBorders>
          </w:tcPr>
          <w:p w:rsidR="000B59A6" w:rsidRPr="000B59A6" w:rsidRDefault="000B59A6" w:rsidP="000B59A6">
            <w:pPr>
              <w:jc w:val="center"/>
              <w:rPr>
                <w:color w:val="000000"/>
                <w:sz w:val="18"/>
                <w:szCs w:val="18"/>
              </w:rPr>
            </w:pPr>
          </w:p>
        </w:tc>
        <w:tc>
          <w:tcPr>
            <w:tcW w:w="1134" w:type="dxa"/>
            <w:vMerge/>
            <w:tcBorders>
              <w:left w:val="single" w:sz="4" w:space="0" w:color="auto"/>
              <w:bottom w:val="single" w:sz="4" w:space="0" w:color="auto"/>
              <w:right w:val="single" w:sz="4" w:space="0" w:color="auto"/>
            </w:tcBorders>
          </w:tcPr>
          <w:p w:rsidR="000B59A6" w:rsidRPr="000B59A6" w:rsidRDefault="000B59A6" w:rsidP="000B59A6">
            <w:pPr>
              <w:jc w:val="center"/>
              <w:rPr>
                <w:color w:val="000000"/>
                <w:sz w:val="18"/>
                <w:szCs w:val="18"/>
              </w:rPr>
            </w:pPr>
          </w:p>
        </w:tc>
        <w:tc>
          <w:tcPr>
            <w:tcW w:w="1281" w:type="dxa"/>
            <w:vMerge/>
            <w:tcBorders>
              <w:left w:val="single" w:sz="4" w:space="0" w:color="auto"/>
              <w:bottom w:val="single" w:sz="4" w:space="0" w:color="auto"/>
              <w:right w:val="single" w:sz="4" w:space="0" w:color="auto"/>
            </w:tcBorders>
          </w:tcPr>
          <w:p w:rsidR="000B59A6" w:rsidRPr="000B59A6" w:rsidRDefault="000B59A6" w:rsidP="000B59A6">
            <w:pPr>
              <w:jc w:val="center"/>
              <w:rPr>
                <w:color w:val="000000"/>
                <w:sz w:val="18"/>
                <w:szCs w:val="18"/>
              </w:rPr>
            </w:pPr>
          </w:p>
        </w:tc>
        <w:tc>
          <w:tcPr>
            <w:tcW w:w="2693" w:type="dxa"/>
            <w:gridSpan w:val="5"/>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sz w:val="18"/>
                <w:szCs w:val="18"/>
              </w:rPr>
            </w:pPr>
            <w:r w:rsidRPr="000B59A6">
              <w:rPr>
                <w:sz w:val="18"/>
                <w:szCs w:val="18"/>
              </w:rPr>
              <w:t>Код классификации источников финансирования дефицита бюджета</w:t>
            </w:r>
          </w:p>
        </w:tc>
        <w:tc>
          <w:tcPr>
            <w:tcW w:w="708" w:type="dxa"/>
            <w:tcBorders>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p>
        </w:tc>
        <w:tc>
          <w:tcPr>
            <w:tcW w:w="709" w:type="dxa"/>
            <w:tcBorders>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p>
        </w:tc>
        <w:tc>
          <w:tcPr>
            <w:tcW w:w="709" w:type="dxa"/>
            <w:tcBorders>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p>
        </w:tc>
        <w:tc>
          <w:tcPr>
            <w:tcW w:w="708" w:type="dxa"/>
            <w:tcBorders>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p>
        </w:tc>
        <w:tc>
          <w:tcPr>
            <w:tcW w:w="709" w:type="dxa"/>
            <w:tcBorders>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p>
        </w:tc>
        <w:tc>
          <w:tcPr>
            <w:tcW w:w="709" w:type="dxa"/>
            <w:tcBorders>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p>
        </w:tc>
      </w:tr>
      <w:tr w:rsidR="00F90C93" w:rsidRPr="000B59A6" w:rsidTr="00A50984">
        <w:trPr>
          <w:trHeight w:val="383"/>
          <w:jc w:val="center"/>
        </w:trPr>
        <w:tc>
          <w:tcPr>
            <w:tcW w:w="575" w:type="dxa"/>
            <w:tcBorders>
              <w:top w:val="single" w:sz="4" w:space="0" w:color="auto"/>
              <w:left w:val="single" w:sz="4" w:space="0" w:color="auto"/>
              <w:bottom w:val="single" w:sz="4" w:space="0" w:color="auto"/>
              <w:right w:val="single" w:sz="4" w:space="0" w:color="auto"/>
            </w:tcBorders>
          </w:tcPr>
          <w:p w:rsidR="000B59A6" w:rsidRPr="000B59A6" w:rsidRDefault="000B59A6" w:rsidP="000B59A6">
            <w:pPr>
              <w:jc w:val="center"/>
              <w:rPr>
                <w:color w:val="000000"/>
                <w:sz w:val="18"/>
                <w:szCs w:val="18"/>
              </w:rPr>
            </w:pPr>
            <w:r w:rsidRPr="000B59A6">
              <w:rPr>
                <w:color w:val="000000"/>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0B59A6" w:rsidRPr="000B59A6" w:rsidRDefault="000B59A6" w:rsidP="000B59A6">
            <w:pPr>
              <w:jc w:val="center"/>
              <w:rPr>
                <w:color w:val="000000"/>
                <w:sz w:val="18"/>
                <w:szCs w:val="18"/>
              </w:rPr>
            </w:pPr>
            <w:r w:rsidRPr="000B59A6">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0B59A6" w:rsidRPr="000B59A6" w:rsidRDefault="000B59A6" w:rsidP="000B59A6">
            <w:pPr>
              <w:jc w:val="center"/>
              <w:rPr>
                <w:color w:val="000000"/>
                <w:sz w:val="18"/>
                <w:szCs w:val="18"/>
              </w:rPr>
            </w:pPr>
            <w:r w:rsidRPr="000B59A6">
              <w:rPr>
                <w:color w:val="000000"/>
                <w:sz w:val="18"/>
                <w:szCs w:val="18"/>
              </w:rPr>
              <w:t>3</w:t>
            </w:r>
          </w:p>
        </w:tc>
        <w:tc>
          <w:tcPr>
            <w:tcW w:w="1281" w:type="dxa"/>
            <w:tcBorders>
              <w:top w:val="single" w:sz="4" w:space="0" w:color="auto"/>
              <w:left w:val="single" w:sz="4" w:space="0" w:color="auto"/>
              <w:bottom w:val="single" w:sz="4" w:space="0" w:color="auto"/>
              <w:right w:val="single" w:sz="4" w:space="0" w:color="auto"/>
            </w:tcBorders>
          </w:tcPr>
          <w:p w:rsidR="000B59A6" w:rsidRPr="000B59A6" w:rsidRDefault="000B59A6" w:rsidP="000B59A6">
            <w:pPr>
              <w:jc w:val="center"/>
              <w:rPr>
                <w:color w:val="000000"/>
                <w:sz w:val="18"/>
                <w:szCs w:val="18"/>
              </w:rPr>
            </w:pPr>
            <w:r w:rsidRPr="000B59A6">
              <w:rPr>
                <w:color w:val="000000"/>
                <w:sz w:val="18"/>
                <w:szCs w:val="18"/>
              </w:rPr>
              <w:t>4</w:t>
            </w:r>
          </w:p>
        </w:tc>
        <w:tc>
          <w:tcPr>
            <w:tcW w:w="567"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5</w:t>
            </w:r>
          </w:p>
        </w:tc>
        <w:tc>
          <w:tcPr>
            <w:tcW w:w="425"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6</w:t>
            </w:r>
          </w:p>
        </w:tc>
        <w:tc>
          <w:tcPr>
            <w:tcW w:w="425"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7</w:t>
            </w:r>
          </w:p>
        </w:tc>
        <w:tc>
          <w:tcPr>
            <w:tcW w:w="709"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8</w:t>
            </w:r>
          </w:p>
        </w:tc>
        <w:tc>
          <w:tcPr>
            <w:tcW w:w="567"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9</w:t>
            </w:r>
          </w:p>
        </w:tc>
        <w:tc>
          <w:tcPr>
            <w:tcW w:w="708"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10</w:t>
            </w:r>
          </w:p>
        </w:tc>
        <w:tc>
          <w:tcPr>
            <w:tcW w:w="709"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11</w:t>
            </w:r>
          </w:p>
        </w:tc>
        <w:tc>
          <w:tcPr>
            <w:tcW w:w="709"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12</w:t>
            </w:r>
          </w:p>
        </w:tc>
        <w:tc>
          <w:tcPr>
            <w:tcW w:w="708"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13</w:t>
            </w:r>
          </w:p>
        </w:tc>
        <w:tc>
          <w:tcPr>
            <w:tcW w:w="709"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14</w:t>
            </w:r>
          </w:p>
        </w:tc>
        <w:tc>
          <w:tcPr>
            <w:tcW w:w="709" w:type="dxa"/>
            <w:tcBorders>
              <w:top w:val="single" w:sz="4" w:space="0" w:color="auto"/>
              <w:left w:val="nil"/>
              <w:bottom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15</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575" w:type="dxa"/>
            <w:vMerge w:val="restart"/>
            <w:tcBorders>
              <w:top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val="restart"/>
            <w:tcBorders>
              <w:top w:val="single" w:sz="4" w:space="0" w:color="auto"/>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Муниципальная программа</w:t>
            </w:r>
          </w:p>
        </w:tc>
        <w:tc>
          <w:tcPr>
            <w:tcW w:w="1134" w:type="dxa"/>
            <w:vMerge w:val="restart"/>
            <w:tcBorders>
              <w:top w:val="single" w:sz="4" w:space="0" w:color="auto"/>
              <w:left w:val="single" w:sz="4" w:space="0" w:color="auto"/>
              <w:right w:val="single" w:sz="4" w:space="0" w:color="auto"/>
            </w:tcBorders>
            <w:shd w:val="clear" w:color="auto" w:fill="auto"/>
          </w:tcPr>
          <w:p w:rsidR="000B59A6" w:rsidRPr="000B59A6" w:rsidRDefault="000B59A6" w:rsidP="000B59A6">
            <w:pPr>
              <w:autoSpaceDE w:val="0"/>
              <w:autoSpaceDN w:val="0"/>
              <w:adjustRightInd w:val="0"/>
              <w:rPr>
                <w:sz w:val="18"/>
                <w:szCs w:val="18"/>
              </w:rPr>
            </w:pPr>
            <w:r w:rsidRPr="000B59A6">
              <w:rPr>
                <w:spacing w:val="-2"/>
                <w:sz w:val="18"/>
                <w:szCs w:val="18"/>
              </w:rPr>
              <w:t>Организация муниципального управления в Мошковском сельсовете Бековского района Пензенской области</w:t>
            </w:r>
          </w:p>
        </w:tc>
        <w:tc>
          <w:tcPr>
            <w:tcW w:w="1281" w:type="dxa"/>
            <w:tcBorders>
              <w:top w:val="single" w:sz="4" w:space="0" w:color="auto"/>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всего</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1678,045</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1866,968</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682,919</w:t>
            </w:r>
          </w:p>
        </w:tc>
        <w:tc>
          <w:tcPr>
            <w:tcW w:w="708"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603,994</w:t>
            </w:r>
          </w:p>
        </w:tc>
        <w:tc>
          <w:tcPr>
            <w:tcW w:w="709"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603,994</w:t>
            </w:r>
          </w:p>
        </w:tc>
        <w:tc>
          <w:tcPr>
            <w:tcW w:w="709"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603,994</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575" w:type="dxa"/>
            <w:vMerge/>
            <w:tcBorders>
              <w:top w:val="single" w:sz="4" w:space="0" w:color="auto"/>
              <w:right w:val="single" w:sz="4" w:space="0" w:color="auto"/>
            </w:tcBorders>
            <w:shd w:val="clear" w:color="auto" w:fill="auto"/>
            <w:noWrap/>
          </w:tcPr>
          <w:p w:rsidR="000B59A6" w:rsidRPr="000B59A6" w:rsidRDefault="000B59A6" w:rsidP="000B59A6">
            <w:pPr>
              <w:rPr>
                <w:color w:val="000000"/>
                <w:sz w:val="18"/>
                <w:szCs w:val="18"/>
              </w:rPr>
            </w:pPr>
          </w:p>
        </w:tc>
        <w:tc>
          <w:tcPr>
            <w:tcW w:w="567" w:type="dxa"/>
            <w:vMerge/>
            <w:tcBorders>
              <w:top w:val="single" w:sz="4" w:space="0" w:color="auto"/>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top w:val="single" w:sz="4" w:space="0" w:color="auto"/>
              <w:left w:val="single" w:sz="4" w:space="0" w:color="auto"/>
              <w:right w:val="single" w:sz="4" w:space="0" w:color="auto"/>
            </w:tcBorders>
            <w:shd w:val="clear" w:color="auto" w:fill="auto"/>
          </w:tcPr>
          <w:p w:rsidR="000B59A6" w:rsidRPr="000B59A6" w:rsidRDefault="000B59A6" w:rsidP="000B59A6">
            <w:pPr>
              <w:autoSpaceDE w:val="0"/>
              <w:autoSpaceDN w:val="0"/>
              <w:adjustRightInd w:val="0"/>
              <w:rPr>
                <w:spacing w:val="-2"/>
                <w:sz w:val="18"/>
                <w:szCs w:val="18"/>
              </w:rPr>
            </w:pPr>
          </w:p>
        </w:tc>
        <w:tc>
          <w:tcPr>
            <w:tcW w:w="1281" w:type="dxa"/>
            <w:tcBorders>
              <w:top w:val="single" w:sz="4" w:space="0" w:color="auto"/>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sz w:val="18"/>
                <w:szCs w:val="18"/>
              </w:rPr>
              <w:t>ответственный исполнитель – а</w:t>
            </w:r>
            <w:r w:rsidRPr="000B59A6">
              <w:rPr>
                <w:iCs/>
                <w:color w:val="000000"/>
                <w:sz w:val="18"/>
                <w:szCs w:val="18"/>
              </w:rPr>
              <w:t xml:space="preserve">дминистрация </w:t>
            </w:r>
            <w:r w:rsidRPr="000B59A6">
              <w:rPr>
                <w:spacing w:val="-2"/>
                <w:sz w:val="18"/>
                <w:szCs w:val="18"/>
              </w:rPr>
              <w:t>Мошковского</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1678,045</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1866,968</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682,919</w:t>
            </w:r>
          </w:p>
        </w:tc>
        <w:tc>
          <w:tcPr>
            <w:tcW w:w="708"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603,994</w:t>
            </w:r>
          </w:p>
        </w:tc>
        <w:tc>
          <w:tcPr>
            <w:tcW w:w="709"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603,994</w:t>
            </w:r>
          </w:p>
        </w:tc>
        <w:tc>
          <w:tcPr>
            <w:tcW w:w="709"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603,994</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997"/>
          <w:jc w:val="center"/>
        </w:trPr>
        <w:tc>
          <w:tcPr>
            <w:tcW w:w="575" w:type="dxa"/>
            <w:vMerge/>
            <w:tcBorders>
              <w:right w:val="single" w:sz="4" w:space="0" w:color="auto"/>
            </w:tcBorders>
            <w:vAlign w:val="center"/>
          </w:tcPr>
          <w:p w:rsidR="000B59A6" w:rsidRPr="000B59A6" w:rsidRDefault="000B59A6" w:rsidP="000B59A6">
            <w:pPr>
              <w:rPr>
                <w:color w:val="000000"/>
                <w:sz w:val="18"/>
                <w:szCs w:val="18"/>
              </w:rPr>
            </w:pPr>
          </w:p>
        </w:tc>
        <w:tc>
          <w:tcPr>
            <w:tcW w:w="567" w:type="dxa"/>
            <w:vMerge/>
            <w:tcBorders>
              <w:left w:val="single" w:sz="4" w:space="0" w:color="auto"/>
              <w:right w:val="single" w:sz="4" w:space="0" w:color="auto"/>
            </w:tcBorders>
            <w:vAlign w:val="center"/>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tcPr>
          <w:p w:rsidR="000B59A6" w:rsidRPr="000B59A6" w:rsidRDefault="000B59A6" w:rsidP="000B59A6">
            <w:pPr>
              <w:rPr>
                <w:color w:val="000000"/>
                <w:sz w:val="18"/>
                <w:szCs w:val="18"/>
              </w:rPr>
            </w:pPr>
          </w:p>
        </w:tc>
        <w:tc>
          <w:tcPr>
            <w:tcW w:w="1281" w:type="dxa"/>
            <w:tcBorders>
              <w:top w:val="single" w:sz="4" w:space="0" w:color="auto"/>
              <w:left w:val="single" w:sz="4" w:space="0" w:color="auto"/>
              <w:right w:val="single" w:sz="4" w:space="0" w:color="auto"/>
            </w:tcBorders>
            <w:shd w:val="clear" w:color="auto" w:fill="auto"/>
          </w:tcPr>
          <w:p w:rsidR="000B59A6" w:rsidRPr="000B59A6" w:rsidRDefault="000B59A6" w:rsidP="000B59A6">
            <w:pPr>
              <w:rPr>
                <w:iCs/>
                <w:color w:val="000000"/>
                <w:sz w:val="18"/>
                <w:szCs w:val="18"/>
              </w:rPr>
            </w:pPr>
            <w:r w:rsidRPr="000B59A6">
              <w:rPr>
                <w:iCs/>
                <w:color w:val="000000"/>
                <w:sz w:val="18"/>
                <w:szCs w:val="18"/>
              </w:rPr>
              <w:t>сельсовета Бековского района Пензенской области</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FF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FF0000"/>
                <w:sz w:val="18"/>
                <w:szCs w:val="18"/>
              </w:rPr>
            </w:pP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FF0000"/>
                <w:sz w:val="18"/>
                <w:szCs w:val="18"/>
              </w:rPr>
            </w:pPr>
          </w:p>
        </w:tc>
        <w:tc>
          <w:tcPr>
            <w:tcW w:w="708" w:type="dxa"/>
            <w:tcBorders>
              <w:top w:val="single" w:sz="4" w:space="0" w:color="auto"/>
              <w:left w:val="single" w:sz="4" w:space="0" w:color="auto"/>
            </w:tcBorders>
            <w:shd w:val="clear" w:color="auto" w:fill="auto"/>
          </w:tcPr>
          <w:p w:rsidR="000B59A6" w:rsidRPr="000B59A6" w:rsidRDefault="000B59A6" w:rsidP="000B59A6">
            <w:pPr>
              <w:jc w:val="center"/>
              <w:rPr>
                <w:color w:val="FF0000"/>
                <w:sz w:val="18"/>
                <w:szCs w:val="18"/>
              </w:rPr>
            </w:pPr>
          </w:p>
        </w:tc>
        <w:tc>
          <w:tcPr>
            <w:tcW w:w="709" w:type="dxa"/>
            <w:tcBorders>
              <w:top w:val="single" w:sz="4" w:space="0" w:color="auto"/>
              <w:left w:val="single" w:sz="4" w:space="0" w:color="auto"/>
            </w:tcBorders>
            <w:shd w:val="clear" w:color="auto" w:fill="auto"/>
          </w:tcPr>
          <w:p w:rsidR="000B59A6" w:rsidRPr="000B59A6" w:rsidRDefault="000B59A6" w:rsidP="000B59A6">
            <w:pPr>
              <w:jc w:val="center"/>
              <w:rPr>
                <w:color w:val="FF0000"/>
                <w:sz w:val="18"/>
                <w:szCs w:val="18"/>
              </w:rPr>
            </w:pPr>
          </w:p>
        </w:tc>
        <w:tc>
          <w:tcPr>
            <w:tcW w:w="709" w:type="dxa"/>
            <w:tcBorders>
              <w:top w:val="single" w:sz="4" w:space="0" w:color="auto"/>
              <w:left w:val="single" w:sz="4" w:space="0" w:color="auto"/>
            </w:tcBorders>
            <w:shd w:val="clear" w:color="auto" w:fill="auto"/>
          </w:tcPr>
          <w:p w:rsidR="000B59A6" w:rsidRPr="000B59A6" w:rsidRDefault="000B59A6" w:rsidP="000B59A6">
            <w:pPr>
              <w:jc w:val="center"/>
              <w:rPr>
                <w:color w:val="FF0000"/>
                <w:sz w:val="18"/>
                <w:szCs w:val="18"/>
              </w:rPr>
            </w:pP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val="restart"/>
            <w:tcBorders>
              <w:top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w:t>
            </w:r>
          </w:p>
        </w:tc>
        <w:tc>
          <w:tcPr>
            <w:tcW w:w="567" w:type="dxa"/>
            <w:vMerge w:val="restart"/>
            <w:tcBorders>
              <w:top w:val="single" w:sz="4" w:space="0" w:color="auto"/>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Подпрограмма 1</w:t>
            </w:r>
          </w:p>
        </w:tc>
        <w:tc>
          <w:tcPr>
            <w:tcW w:w="1134" w:type="dxa"/>
            <w:vMerge w:val="restart"/>
            <w:tcBorders>
              <w:top w:val="single" w:sz="4" w:space="0" w:color="auto"/>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sz w:val="18"/>
                <w:szCs w:val="18"/>
              </w:rPr>
              <w:t xml:space="preserve">Обеспечение деятельности администрации </w:t>
            </w:r>
            <w:r w:rsidRPr="000B59A6">
              <w:rPr>
                <w:spacing w:val="-2"/>
                <w:sz w:val="18"/>
                <w:szCs w:val="18"/>
              </w:rPr>
              <w:t>Мошковского</w:t>
            </w:r>
            <w:r w:rsidRPr="000B59A6">
              <w:rPr>
                <w:sz w:val="18"/>
                <w:szCs w:val="18"/>
              </w:rPr>
              <w:t xml:space="preserve"> сельсовета Бековского района Пензенской области </w:t>
            </w:r>
          </w:p>
        </w:tc>
        <w:tc>
          <w:tcPr>
            <w:tcW w:w="1281" w:type="dxa"/>
            <w:tcBorders>
              <w:top w:val="single" w:sz="4" w:space="0" w:color="auto"/>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всего</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1658,630</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1838,710</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654,661</w:t>
            </w:r>
          </w:p>
        </w:tc>
        <w:tc>
          <w:tcPr>
            <w:tcW w:w="708"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595,614</w:t>
            </w:r>
          </w:p>
        </w:tc>
        <w:tc>
          <w:tcPr>
            <w:tcW w:w="709"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595,614</w:t>
            </w:r>
          </w:p>
        </w:tc>
        <w:tc>
          <w:tcPr>
            <w:tcW w:w="709"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595,614</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91"/>
          <w:jc w:val="center"/>
        </w:trPr>
        <w:tc>
          <w:tcPr>
            <w:tcW w:w="575" w:type="dxa"/>
            <w:vMerge/>
            <w:tcBorders>
              <w:right w:val="single" w:sz="4" w:space="0" w:color="auto"/>
            </w:tcBorders>
            <w:vAlign w:val="center"/>
          </w:tcPr>
          <w:p w:rsidR="000B59A6" w:rsidRPr="000B59A6" w:rsidRDefault="000B59A6" w:rsidP="000B59A6">
            <w:pPr>
              <w:rPr>
                <w:color w:val="000000"/>
                <w:sz w:val="18"/>
                <w:szCs w:val="18"/>
              </w:rPr>
            </w:pPr>
          </w:p>
        </w:tc>
        <w:tc>
          <w:tcPr>
            <w:tcW w:w="567" w:type="dxa"/>
            <w:vMerge/>
            <w:tcBorders>
              <w:left w:val="single" w:sz="4" w:space="0" w:color="auto"/>
              <w:right w:val="single" w:sz="4" w:space="0" w:color="auto"/>
            </w:tcBorders>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tcPr>
          <w:p w:rsidR="000B59A6" w:rsidRPr="000B59A6" w:rsidRDefault="000B59A6" w:rsidP="000B59A6">
            <w:pPr>
              <w:rPr>
                <w:color w:val="000000"/>
                <w:sz w:val="18"/>
                <w:szCs w:val="18"/>
              </w:rPr>
            </w:pPr>
          </w:p>
        </w:tc>
        <w:tc>
          <w:tcPr>
            <w:tcW w:w="1281" w:type="dxa"/>
            <w:vMerge w:val="restart"/>
            <w:tcBorders>
              <w:top w:val="single" w:sz="4" w:space="0" w:color="auto"/>
              <w:left w:val="single" w:sz="4" w:space="0" w:color="auto"/>
              <w:right w:val="single" w:sz="4" w:space="0" w:color="auto"/>
            </w:tcBorders>
            <w:shd w:val="clear" w:color="auto" w:fill="auto"/>
          </w:tcPr>
          <w:p w:rsidR="000B59A6" w:rsidRPr="000B59A6" w:rsidRDefault="000B59A6" w:rsidP="000B59A6">
            <w:pPr>
              <w:rPr>
                <w:iCs/>
                <w:color w:val="000000"/>
                <w:sz w:val="18"/>
                <w:szCs w:val="18"/>
              </w:rPr>
            </w:pPr>
            <w:r w:rsidRPr="000B59A6">
              <w:rPr>
                <w:sz w:val="18"/>
                <w:szCs w:val="18"/>
              </w:rPr>
              <w:t>ответственный исполнитель – а</w:t>
            </w:r>
            <w:r w:rsidRPr="000B59A6">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1658,630</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1838,710</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654,661</w:t>
            </w:r>
          </w:p>
        </w:tc>
        <w:tc>
          <w:tcPr>
            <w:tcW w:w="708"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595,614</w:t>
            </w:r>
          </w:p>
        </w:tc>
        <w:tc>
          <w:tcPr>
            <w:tcW w:w="709"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595,614</w:t>
            </w:r>
          </w:p>
        </w:tc>
        <w:tc>
          <w:tcPr>
            <w:tcW w:w="709" w:type="dxa"/>
            <w:tcBorders>
              <w:top w:val="single" w:sz="4" w:space="0" w:color="auto"/>
              <w:left w:val="single" w:sz="4" w:space="0" w:color="auto"/>
            </w:tcBorders>
            <w:shd w:val="clear" w:color="auto" w:fill="auto"/>
          </w:tcPr>
          <w:p w:rsidR="000B59A6" w:rsidRPr="000B59A6" w:rsidRDefault="000B59A6" w:rsidP="000B59A6">
            <w:pPr>
              <w:jc w:val="center"/>
              <w:rPr>
                <w:bCs/>
                <w:iCs/>
                <w:color w:val="000000"/>
                <w:sz w:val="18"/>
                <w:szCs w:val="18"/>
              </w:rPr>
            </w:pPr>
            <w:r w:rsidRPr="000B59A6">
              <w:rPr>
                <w:bCs/>
                <w:iCs/>
                <w:color w:val="000000"/>
                <w:sz w:val="18"/>
                <w:szCs w:val="18"/>
              </w:rPr>
              <w:t>595,614</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67"/>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813,495</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954,248</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428,388</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120</w:t>
            </w: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813,495</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954,248</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428,388</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683,516</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724,835</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212,981</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120</w:t>
            </w: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683,516</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724,835</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212,981</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89"/>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151,217</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146,335</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0,000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2"/>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240</w:t>
            </w: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131,323</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121,419</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0,000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9"/>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850</w:t>
            </w: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19,894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24,916</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0,000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15"/>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10,402</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13,292</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120</w:t>
            </w: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10,402</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13,292</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val="restart"/>
            <w:tcBorders>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1.1</w:t>
            </w:r>
          </w:p>
        </w:tc>
        <w:tc>
          <w:tcPr>
            <w:tcW w:w="567" w:type="dxa"/>
            <w:vMerge w:val="restart"/>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Основное мероприятие</w:t>
            </w:r>
          </w:p>
        </w:tc>
        <w:tc>
          <w:tcPr>
            <w:tcW w:w="1134" w:type="dxa"/>
            <w:vMerge w:val="restart"/>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Расходы на содержание органов местного самоуправления</w:t>
            </w:r>
          </w:p>
        </w:tc>
        <w:tc>
          <w:tcPr>
            <w:tcW w:w="1281" w:type="dxa"/>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всего</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1658,630</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1838,710</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654,661</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bCs/>
                <w:iCs/>
                <w:color w:val="000000"/>
                <w:sz w:val="18"/>
                <w:szCs w:val="18"/>
              </w:rPr>
            </w:pPr>
            <w:r w:rsidRPr="000B59A6">
              <w:rPr>
                <w:bCs/>
                <w:iCs/>
                <w:color w:val="000000"/>
                <w:sz w:val="18"/>
                <w:szCs w:val="18"/>
              </w:rPr>
              <w:t>595,614</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color w:val="000000"/>
                <w:sz w:val="18"/>
                <w:szCs w:val="18"/>
              </w:rPr>
            </w:pPr>
            <w:r w:rsidRPr="000B59A6">
              <w:rPr>
                <w:bCs/>
                <w:iCs/>
                <w:color w:val="000000"/>
                <w:sz w:val="18"/>
                <w:szCs w:val="18"/>
              </w:rPr>
              <w:t>595,614</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color w:val="000000"/>
                <w:sz w:val="18"/>
                <w:szCs w:val="18"/>
              </w:rPr>
            </w:pPr>
            <w:r w:rsidRPr="000B59A6">
              <w:rPr>
                <w:bCs/>
                <w:iCs/>
                <w:color w:val="000000"/>
                <w:sz w:val="18"/>
                <w:szCs w:val="18"/>
              </w:rPr>
              <w:t>595,614</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38"/>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val="restart"/>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r w:rsidRPr="000B59A6">
              <w:rPr>
                <w:sz w:val="18"/>
                <w:szCs w:val="18"/>
              </w:rPr>
              <w:t>ответственный исполнитель – а</w:t>
            </w:r>
            <w:r w:rsidRPr="000B59A6">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1658,630</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1838,710</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color w:val="000000"/>
                <w:sz w:val="18"/>
                <w:szCs w:val="18"/>
              </w:rPr>
            </w:pPr>
            <w:r w:rsidRPr="000B59A6">
              <w:rPr>
                <w:bCs/>
                <w:iCs/>
                <w:color w:val="000000"/>
                <w:sz w:val="18"/>
                <w:szCs w:val="18"/>
              </w:rPr>
              <w:t>654,661</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bCs/>
                <w:iCs/>
                <w:color w:val="000000"/>
                <w:sz w:val="18"/>
                <w:szCs w:val="18"/>
              </w:rPr>
            </w:pPr>
            <w:r w:rsidRPr="000B59A6">
              <w:rPr>
                <w:bCs/>
                <w:iCs/>
                <w:color w:val="000000"/>
                <w:sz w:val="18"/>
                <w:szCs w:val="18"/>
              </w:rPr>
              <w:t>595,614</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color w:val="000000"/>
                <w:sz w:val="18"/>
                <w:szCs w:val="18"/>
              </w:rPr>
            </w:pPr>
            <w:r w:rsidRPr="000B59A6">
              <w:rPr>
                <w:bCs/>
                <w:iCs/>
                <w:color w:val="000000"/>
                <w:sz w:val="18"/>
                <w:szCs w:val="18"/>
              </w:rPr>
              <w:t>595,614</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color w:val="000000"/>
                <w:sz w:val="18"/>
                <w:szCs w:val="18"/>
              </w:rPr>
            </w:pPr>
            <w:r w:rsidRPr="000B59A6">
              <w:rPr>
                <w:bCs/>
                <w:iCs/>
                <w:color w:val="000000"/>
                <w:sz w:val="18"/>
                <w:szCs w:val="18"/>
              </w:rPr>
              <w:t>595,614</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813,495</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954,248</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428,388</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0410102100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120</w:t>
            </w: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813,495</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954,248</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428,388</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422,586</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683,516</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724,835</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212,981</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color w:val="000000"/>
                <w:sz w:val="18"/>
                <w:szCs w:val="18"/>
              </w:rPr>
              <w:t>0410102110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120</w:t>
            </w: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683,516</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724,835</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212,981</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159,736</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151,217</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146,335</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0,000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color w:val="000000"/>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240</w:t>
            </w: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131,323</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121,419</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0,000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39"/>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0410102200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850</w:t>
            </w: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19,894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24,916</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bCs/>
                <w:iCs/>
                <w:sz w:val="18"/>
                <w:szCs w:val="18"/>
              </w:rPr>
            </w:pPr>
            <w:r w:rsidRPr="000B59A6">
              <w:rPr>
                <w:bCs/>
                <w:iCs/>
                <w:sz w:val="18"/>
                <w:szCs w:val="18"/>
              </w:rPr>
              <w:t>0,000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bCs/>
                <w:iCs/>
                <w:sz w:val="18"/>
                <w:szCs w:val="18"/>
              </w:rPr>
            </w:pPr>
            <w:r w:rsidRPr="000B59A6">
              <w:rPr>
                <w:bCs/>
                <w:iCs/>
                <w:sz w:val="18"/>
                <w:szCs w:val="18"/>
              </w:rPr>
              <w:t>0,000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31"/>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10,402</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13,292</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3"/>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0410164710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120</w:t>
            </w: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10,402</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13,292</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13,292</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val="restart"/>
            <w:tcBorders>
              <w:top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2.</w:t>
            </w:r>
          </w:p>
        </w:tc>
        <w:tc>
          <w:tcPr>
            <w:tcW w:w="567" w:type="dxa"/>
            <w:vMerge w:val="restart"/>
            <w:tcBorders>
              <w:top w:val="single" w:sz="4" w:space="0" w:color="auto"/>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Подпрограмма 2</w:t>
            </w:r>
          </w:p>
        </w:tc>
        <w:tc>
          <w:tcPr>
            <w:tcW w:w="1134" w:type="dxa"/>
            <w:vMerge w:val="restart"/>
            <w:tcBorders>
              <w:top w:val="single" w:sz="4" w:space="0" w:color="auto"/>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sz w:val="18"/>
                <w:szCs w:val="18"/>
              </w:rPr>
              <w:t xml:space="preserve">Эффективное размещение заказов на поставку товаров, выполнение работ, оказание услуг для муниципальных нужд </w:t>
            </w:r>
            <w:r w:rsidRPr="000B59A6">
              <w:rPr>
                <w:iCs/>
                <w:color w:val="000000"/>
                <w:sz w:val="18"/>
                <w:szCs w:val="18"/>
              </w:rPr>
              <w:t xml:space="preserve">Мошковского </w:t>
            </w:r>
            <w:r w:rsidRPr="000B59A6">
              <w:rPr>
                <w:sz w:val="18"/>
                <w:szCs w:val="18"/>
              </w:rPr>
              <w:t xml:space="preserve">сельсовета Бековского района Пензенской области </w:t>
            </w:r>
          </w:p>
        </w:tc>
        <w:tc>
          <w:tcPr>
            <w:tcW w:w="1281" w:type="dxa"/>
            <w:tcBorders>
              <w:top w:val="single" w:sz="4" w:space="0" w:color="auto"/>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всего</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8,380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val="restart"/>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r w:rsidRPr="000B59A6">
              <w:rPr>
                <w:sz w:val="18"/>
                <w:szCs w:val="18"/>
              </w:rPr>
              <w:t>ответственный исполнитель – а</w:t>
            </w:r>
            <w:r w:rsidRPr="000B59A6">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8,380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0420164700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8,380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0420164700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540</w:t>
            </w: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8,380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val="restart"/>
            <w:tcBorders>
              <w:right w:val="single" w:sz="4" w:space="0" w:color="auto"/>
            </w:tcBorders>
            <w:shd w:val="clear" w:color="auto" w:fill="auto"/>
            <w:noWrap/>
          </w:tcPr>
          <w:p w:rsidR="000B59A6" w:rsidRPr="000B59A6" w:rsidRDefault="000B59A6" w:rsidP="000B59A6">
            <w:pPr>
              <w:rPr>
                <w:color w:val="000000"/>
                <w:sz w:val="18"/>
                <w:szCs w:val="18"/>
              </w:rPr>
            </w:pPr>
            <w:r w:rsidRPr="000B59A6">
              <w:rPr>
                <w:color w:val="000000"/>
                <w:sz w:val="18"/>
                <w:szCs w:val="18"/>
              </w:rPr>
              <w:t>2.1</w:t>
            </w:r>
          </w:p>
        </w:tc>
        <w:tc>
          <w:tcPr>
            <w:tcW w:w="567" w:type="dxa"/>
            <w:vMerge w:val="restart"/>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Основное мероприятие</w:t>
            </w:r>
          </w:p>
        </w:tc>
        <w:tc>
          <w:tcPr>
            <w:tcW w:w="1134" w:type="dxa"/>
            <w:vMerge w:val="restart"/>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Осуществление муниципальных закупок для муниципальных нужд Мошковского сельсовета</w:t>
            </w:r>
          </w:p>
        </w:tc>
        <w:tc>
          <w:tcPr>
            <w:tcW w:w="1281" w:type="dxa"/>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всего</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8,380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val="restart"/>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r w:rsidRPr="000B59A6">
              <w:rPr>
                <w:sz w:val="18"/>
                <w:szCs w:val="18"/>
              </w:rPr>
              <w:t>ответственный исполнитель – а</w:t>
            </w:r>
            <w:r w:rsidRPr="000B59A6">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8,380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0420164700</w:t>
            </w:r>
          </w:p>
        </w:tc>
        <w:tc>
          <w:tcPr>
            <w:tcW w:w="567"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5,952</w:t>
            </w:r>
          </w:p>
        </w:tc>
        <w:tc>
          <w:tcPr>
            <w:tcW w:w="709" w:type="dxa"/>
            <w:tcBorders>
              <w:top w:val="single" w:sz="4" w:space="0" w:color="auto"/>
              <w:left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8,380</w:t>
            </w:r>
          </w:p>
        </w:tc>
        <w:tc>
          <w:tcPr>
            <w:tcW w:w="708"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0420164700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540</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5,952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8,380</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8,380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21"/>
          <w:jc w:val="center"/>
        </w:trPr>
        <w:tc>
          <w:tcPr>
            <w:tcW w:w="575" w:type="dxa"/>
            <w:vMerge w:val="restart"/>
            <w:tcBorders>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3.</w:t>
            </w:r>
          </w:p>
        </w:tc>
        <w:tc>
          <w:tcPr>
            <w:tcW w:w="567" w:type="dxa"/>
            <w:vMerge w:val="restart"/>
            <w:tcBorders>
              <w:left w:val="single" w:sz="4" w:space="0" w:color="auto"/>
              <w:right w:val="single" w:sz="4" w:space="0" w:color="auto"/>
            </w:tcBorders>
            <w:shd w:val="clear" w:color="auto" w:fill="auto"/>
          </w:tcPr>
          <w:p w:rsidR="000B59A6" w:rsidRPr="000B59A6" w:rsidRDefault="000B59A6" w:rsidP="000B59A6">
            <w:pPr>
              <w:jc w:val="center"/>
              <w:rPr>
                <w:color w:val="000000"/>
                <w:sz w:val="18"/>
                <w:szCs w:val="18"/>
              </w:rPr>
            </w:pPr>
            <w:r w:rsidRPr="000B59A6">
              <w:rPr>
                <w:color w:val="000000"/>
                <w:sz w:val="18"/>
                <w:szCs w:val="18"/>
              </w:rPr>
              <w:t>Подпрограмма 3</w:t>
            </w:r>
          </w:p>
        </w:tc>
        <w:tc>
          <w:tcPr>
            <w:tcW w:w="1134" w:type="dxa"/>
            <w:vMerge w:val="restart"/>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spacing w:val="-2"/>
                <w:sz w:val="18"/>
                <w:szCs w:val="18"/>
              </w:rPr>
              <w:t xml:space="preserve">«Осуществление градостроительной деятельности на </w:t>
            </w:r>
            <w:r w:rsidRPr="000B59A6">
              <w:rPr>
                <w:spacing w:val="-2"/>
                <w:sz w:val="18"/>
                <w:szCs w:val="18"/>
              </w:rPr>
              <w:lastRenderedPageBreak/>
              <w:t>территории Мошковского сельсовета Бековского района Пензенской области»</w:t>
            </w:r>
          </w:p>
        </w:tc>
        <w:tc>
          <w:tcPr>
            <w:tcW w:w="1281" w:type="dxa"/>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lastRenderedPageBreak/>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val="restart"/>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r w:rsidRPr="000B59A6">
              <w:rPr>
                <w:sz w:val="18"/>
                <w:szCs w:val="18"/>
              </w:rPr>
              <w:t>ответственный исполнитель – а</w:t>
            </w:r>
            <w:r w:rsidRPr="000B59A6">
              <w:rPr>
                <w:iCs/>
                <w:color w:val="000000"/>
                <w:sz w:val="18"/>
                <w:szCs w:val="18"/>
              </w:rPr>
              <w:t>дминистрац</w:t>
            </w:r>
            <w:r w:rsidRPr="000B59A6">
              <w:rPr>
                <w:iCs/>
                <w:color w:val="000000"/>
                <w:sz w:val="18"/>
                <w:szCs w:val="18"/>
              </w:rPr>
              <w:lastRenderedPageBreak/>
              <w:t>ия Мошковского сельсовета Бековского района Пензенской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lastRenderedPageBreak/>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92"/>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5210604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5210604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244</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val="restart"/>
            <w:tcBorders>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lastRenderedPageBreak/>
              <w:t>3.1</w:t>
            </w:r>
          </w:p>
        </w:tc>
        <w:tc>
          <w:tcPr>
            <w:tcW w:w="567" w:type="dxa"/>
            <w:vMerge w:val="restart"/>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Основные мероприятия</w:t>
            </w:r>
          </w:p>
        </w:tc>
        <w:tc>
          <w:tcPr>
            <w:tcW w:w="1134" w:type="dxa"/>
            <w:vMerge w:val="restart"/>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Обеспечение выполнения обязательств по о</w:t>
            </w:r>
            <w:r w:rsidRPr="000B59A6">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1281" w:type="dxa"/>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val="restart"/>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r w:rsidRPr="000B59A6">
              <w:rPr>
                <w:sz w:val="18"/>
                <w:szCs w:val="18"/>
              </w:rPr>
              <w:t>ответственный исполнитель – а</w:t>
            </w:r>
            <w:r w:rsidRPr="000B59A6">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83"/>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5210604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0,0</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151"/>
          <w:jc w:val="center"/>
        </w:trPr>
        <w:tc>
          <w:tcPr>
            <w:tcW w:w="575" w:type="dxa"/>
            <w:vMerge w:val="restart"/>
            <w:tcBorders>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4.</w:t>
            </w:r>
          </w:p>
        </w:tc>
        <w:tc>
          <w:tcPr>
            <w:tcW w:w="567" w:type="dxa"/>
            <w:vMerge w:val="restart"/>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Подпрограмма 4</w:t>
            </w:r>
          </w:p>
        </w:tc>
        <w:tc>
          <w:tcPr>
            <w:tcW w:w="1134" w:type="dxa"/>
            <w:vMerge w:val="restart"/>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sz w:val="18"/>
                <w:szCs w:val="18"/>
              </w:rPr>
              <w:t>Социальная поддержка граждан Мошковского сельсовета Бековского района Пензенской области</w:t>
            </w:r>
          </w:p>
        </w:tc>
        <w:tc>
          <w:tcPr>
            <w:tcW w:w="1281" w:type="dxa"/>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r w:rsidRPr="000B59A6">
              <w:rPr>
                <w:iCs/>
                <w:color w:val="000000"/>
                <w:sz w:val="18"/>
                <w:szCs w:val="18"/>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19,878</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19,878</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268"/>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val="restart"/>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r w:rsidRPr="000B59A6">
              <w:rPr>
                <w:sz w:val="18"/>
                <w:szCs w:val="18"/>
              </w:rPr>
              <w:t>ответственный исполнитель – а</w:t>
            </w:r>
            <w:r w:rsidRPr="000B59A6">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19,878</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19,878</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0440164250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19,878</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19,878</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vMerge/>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0440164250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310</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19,878</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19,878</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val="restart"/>
            <w:tcBorders>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3.1</w:t>
            </w:r>
          </w:p>
        </w:tc>
        <w:tc>
          <w:tcPr>
            <w:tcW w:w="567" w:type="dxa"/>
            <w:vMerge w:val="restart"/>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Основное мероприятие</w:t>
            </w:r>
          </w:p>
        </w:tc>
        <w:tc>
          <w:tcPr>
            <w:tcW w:w="1134" w:type="dxa"/>
            <w:vMerge w:val="restart"/>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r w:rsidRPr="000B59A6">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281" w:type="dxa"/>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r w:rsidRPr="000B59A6">
              <w:rPr>
                <w:iCs/>
                <w:color w:val="000000"/>
                <w:sz w:val="18"/>
                <w:szCs w:val="18"/>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19,878</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19,878</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r>
      <w:tr w:rsidR="00F90C93" w:rsidRPr="000B59A6" w:rsidTr="00A5098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75" w:type="dxa"/>
            <w:vMerge/>
            <w:tcBorders>
              <w:right w:val="single" w:sz="4" w:space="0" w:color="auto"/>
            </w:tcBorders>
            <w:shd w:val="clear" w:color="auto" w:fill="auto"/>
            <w:noWrap/>
          </w:tcPr>
          <w:p w:rsidR="000B59A6" w:rsidRPr="000B59A6" w:rsidRDefault="000B59A6" w:rsidP="000B59A6">
            <w:pPr>
              <w:jc w:val="center"/>
              <w:rPr>
                <w:color w:val="000000"/>
                <w:sz w:val="18"/>
                <w:szCs w:val="18"/>
              </w:rPr>
            </w:pPr>
          </w:p>
        </w:tc>
        <w:tc>
          <w:tcPr>
            <w:tcW w:w="567"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134" w:type="dxa"/>
            <w:vMerge/>
            <w:tcBorders>
              <w:left w:val="single" w:sz="4" w:space="0" w:color="auto"/>
              <w:right w:val="single" w:sz="4" w:space="0" w:color="auto"/>
            </w:tcBorders>
            <w:shd w:val="clear" w:color="auto" w:fill="auto"/>
          </w:tcPr>
          <w:p w:rsidR="000B59A6" w:rsidRPr="000B59A6" w:rsidRDefault="000B59A6" w:rsidP="000B59A6">
            <w:pPr>
              <w:rPr>
                <w:color w:val="000000"/>
                <w:sz w:val="18"/>
                <w:szCs w:val="18"/>
              </w:rPr>
            </w:pPr>
          </w:p>
        </w:tc>
        <w:tc>
          <w:tcPr>
            <w:tcW w:w="1281" w:type="dxa"/>
            <w:tcBorders>
              <w:left w:val="single" w:sz="4" w:space="0" w:color="auto"/>
              <w:right w:val="single" w:sz="4" w:space="0" w:color="auto"/>
            </w:tcBorders>
            <w:shd w:val="clear" w:color="auto" w:fill="auto"/>
          </w:tcPr>
          <w:p w:rsidR="000B59A6" w:rsidRPr="000B59A6" w:rsidRDefault="000B59A6" w:rsidP="000B59A6">
            <w:pPr>
              <w:rPr>
                <w:iCs/>
                <w:color w:val="000000"/>
                <w:sz w:val="18"/>
                <w:szCs w:val="18"/>
              </w:rPr>
            </w:pPr>
            <w:r w:rsidRPr="000B59A6">
              <w:rPr>
                <w:sz w:val="18"/>
                <w:szCs w:val="18"/>
              </w:rPr>
              <w:t>ответственный исполнитель – а</w:t>
            </w:r>
            <w:r w:rsidRPr="000B59A6">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901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r w:rsidRPr="000B59A6">
              <w:rPr>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13,463</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B59A6" w:rsidRPr="000B59A6" w:rsidRDefault="000B59A6" w:rsidP="000B59A6">
            <w:pPr>
              <w:jc w:val="center"/>
              <w:rPr>
                <w:color w:val="000000"/>
                <w:sz w:val="18"/>
                <w:szCs w:val="18"/>
              </w:rPr>
            </w:pPr>
            <w:r w:rsidRPr="000B59A6">
              <w:rPr>
                <w:color w:val="000000"/>
                <w:sz w:val="18"/>
                <w:szCs w:val="18"/>
              </w:rPr>
              <w:t>19,878</w:t>
            </w:r>
          </w:p>
        </w:tc>
        <w:tc>
          <w:tcPr>
            <w:tcW w:w="709" w:type="dxa"/>
            <w:tcBorders>
              <w:top w:val="single" w:sz="4" w:space="0" w:color="auto"/>
              <w:left w:val="single" w:sz="4" w:space="0" w:color="auto"/>
              <w:bottom w:val="single" w:sz="4" w:space="0" w:color="auto"/>
            </w:tcBorders>
            <w:shd w:val="clear" w:color="auto" w:fill="FFFFFF"/>
            <w:noWrap/>
          </w:tcPr>
          <w:p w:rsidR="000B59A6" w:rsidRPr="000B59A6" w:rsidRDefault="000B59A6" w:rsidP="000B59A6">
            <w:pPr>
              <w:jc w:val="center"/>
              <w:rPr>
                <w:color w:val="000000"/>
                <w:sz w:val="18"/>
                <w:szCs w:val="18"/>
              </w:rPr>
            </w:pPr>
            <w:r w:rsidRPr="000B59A6">
              <w:rPr>
                <w:color w:val="000000"/>
                <w:sz w:val="18"/>
                <w:szCs w:val="18"/>
              </w:rPr>
              <w:t>19,878</w:t>
            </w:r>
          </w:p>
        </w:tc>
        <w:tc>
          <w:tcPr>
            <w:tcW w:w="708"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c>
          <w:tcPr>
            <w:tcW w:w="709" w:type="dxa"/>
            <w:tcBorders>
              <w:top w:val="single" w:sz="4" w:space="0" w:color="auto"/>
              <w:left w:val="single" w:sz="4" w:space="0" w:color="auto"/>
              <w:bottom w:val="single" w:sz="4" w:space="0" w:color="auto"/>
            </w:tcBorders>
            <w:shd w:val="clear" w:color="auto" w:fill="FFFFFF"/>
          </w:tcPr>
          <w:p w:rsidR="000B59A6" w:rsidRPr="000B59A6" w:rsidRDefault="000B59A6" w:rsidP="000B59A6">
            <w:pPr>
              <w:jc w:val="center"/>
              <w:rPr>
                <w:color w:val="000000"/>
                <w:sz w:val="18"/>
                <w:szCs w:val="18"/>
              </w:rPr>
            </w:pPr>
            <w:r w:rsidRPr="000B59A6">
              <w:rPr>
                <w:color w:val="000000"/>
                <w:sz w:val="18"/>
                <w:szCs w:val="18"/>
              </w:rPr>
              <w:t>0,000</w:t>
            </w:r>
          </w:p>
        </w:tc>
      </w:tr>
    </w:tbl>
    <w:p w:rsidR="00F90C93" w:rsidRDefault="002743EC">
      <w:pPr>
        <w:tabs>
          <w:tab w:val="left" w:pos="6555"/>
        </w:tabs>
        <w:rPr>
          <w:sz w:val="18"/>
          <w:szCs w:val="18"/>
        </w:rPr>
      </w:pPr>
      <w:r>
        <w:rPr>
          <w:b/>
          <w:noProof/>
          <w:sz w:val="18"/>
          <w:szCs w:val="18"/>
        </w:rPr>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wrapcoords="725 -132 473 0 -32 1317 -32 19229 189 20941 473 21468 505 21468 21064 21468 21095 21468 21348 20941 21632 19098 21600 1317 21127 0 20843 -132 725 -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style="mso-next-textbox:#AutoShape 39">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743EC">
                    <w:trPr>
                      <w:trHeight w:val="1008"/>
                    </w:trPr>
                    <w:tc>
                      <w:tcPr>
                        <w:tcW w:w="4022" w:type="dxa"/>
                        <w:vAlign w:val="center"/>
                      </w:tcPr>
                      <w:p w:rsidR="002743EC" w:rsidRPr="00D6394C" w:rsidRDefault="002743EC" w:rsidP="00D6394C">
                        <w:pPr>
                          <w:spacing w:after="120"/>
                          <w:jc w:val="center"/>
                          <w:rPr>
                            <w:sz w:val="20"/>
                            <w:szCs w:val="20"/>
                          </w:rPr>
                        </w:pPr>
                        <w:r w:rsidRPr="00D6394C">
                          <w:rPr>
                            <w:b/>
                            <w:sz w:val="20"/>
                            <w:szCs w:val="20"/>
                          </w:rPr>
                          <w:t>Редактор:</w:t>
                        </w:r>
                      </w:p>
                      <w:p w:rsidR="002743EC" w:rsidRPr="00D6394C" w:rsidRDefault="002743EC" w:rsidP="00D6394C">
                        <w:pPr>
                          <w:spacing w:after="120"/>
                          <w:jc w:val="center"/>
                          <w:rPr>
                            <w:sz w:val="20"/>
                            <w:szCs w:val="20"/>
                          </w:rPr>
                        </w:pPr>
                        <w:r w:rsidRPr="00D6394C">
                          <w:rPr>
                            <w:sz w:val="20"/>
                            <w:szCs w:val="20"/>
                          </w:rPr>
                          <w:t>Коробкова О.С.</w:t>
                        </w:r>
                      </w:p>
                      <w:p w:rsidR="002743EC" w:rsidRPr="00D6394C" w:rsidRDefault="002743E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743EC" w:rsidRPr="00D6394C" w:rsidRDefault="002743E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743EC" w:rsidRPr="00D6394C" w:rsidRDefault="002743EC"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2743EC" w:rsidRPr="00D6394C" w:rsidRDefault="002743EC" w:rsidP="00D6394C">
                        <w:pPr>
                          <w:spacing w:after="120"/>
                          <w:jc w:val="center"/>
                          <w:rPr>
                            <w:b/>
                            <w:sz w:val="20"/>
                            <w:szCs w:val="20"/>
                          </w:rPr>
                        </w:pPr>
                        <w:r w:rsidRPr="00D6394C">
                          <w:rPr>
                            <w:b/>
                            <w:sz w:val="20"/>
                            <w:szCs w:val="20"/>
                          </w:rPr>
                          <w:t>НАШ АДРЕС:</w:t>
                        </w:r>
                      </w:p>
                      <w:p w:rsidR="002743EC" w:rsidRPr="00D6394C" w:rsidRDefault="002743E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743EC" w:rsidRPr="00D6394C" w:rsidRDefault="002743EC" w:rsidP="00D6394C">
                        <w:pPr>
                          <w:spacing w:after="120"/>
                          <w:jc w:val="center"/>
                          <w:rPr>
                            <w:sz w:val="20"/>
                            <w:szCs w:val="20"/>
                          </w:rPr>
                        </w:pPr>
                        <w:r w:rsidRPr="00D6394C">
                          <w:rPr>
                            <w:sz w:val="20"/>
                            <w:szCs w:val="20"/>
                          </w:rPr>
                          <w:t>Тел. 52-1-21</w:t>
                        </w:r>
                      </w:p>
                    </w:tc>
                  </w:tr>
                </w:tbl>
                <w:p w:rsidR="002743EC" w:rsidRPr="004D72DC" w:rsidRDefault="002743E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w:r>
      <w:bookmarkStart w:id="4" w:name="_GoBack"/>
      <w:bookmarkEnd w:id="4"/>
    </w:p>
    <w:p w:rsidR="00F90C93" w:rsidRDefault="00F90C93">
      <w:pPr>
        <w:tabs>
          <w:tab w:val="left" w:pos="6555"/>
        </w:tabs>
        <w:rPr>
          <w:sz w:val="18"/>
          <w:szCs w:val="18"/>
        </w:rPr>
      </w:pPr>
    </w:p>
    <w:p w:rsidR="00F90C93" w:rsidRDefault="00F90C93">
      <w:pPr>
        <w:tabs>
          <w:tab w:val="left" w:pos="6555"/>
        </w:tabs>
        <w:rPr>
          <w:sz w:val="18"/>
          <w:szCs w:val="18"/>
        </w:rPr>
      </w:pPr>
    </w:p>
    <w:sectPr w:rsidR="00F90C93" w:rsidSect="002E7D5C">
      <w:headerReference w:type="even" r:id="rId12"/>
      <w:headerReference w:type="default" r:id="rId13"/>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564" w:rsidRDefault="009E1564">
      <w:r>
        <w:separator/>
      </w:r>
    </w:p>
  </w:endnote>
  <w:endnote w:type="continuationSeparator" w:id="0">
    <w:p w:rsidR="009E1564" w:rsidRDefault="009E1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564" w:rsidRDefault="009E1564">
      <w:r>
        <w:separator/>
      </w:r>
    </w:p>
  </w:footnote>
  <w:footnote w:type="continuationSeparator" w:id="0">
    <w:p w:rsidR="009E1564" w:rsidRDefault="009E15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3EC" w:rsidRDefault="002743EC"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2743EC" w:rsidRDefault="002743EC" w:rsidP="00B37889">
    <w:pPr>
      <w:pStyle w:val="a8"/>
      <w:ind w:right="360"/>
    </w:pPr>
  </w:p>
  <w:p w:rsidR="002743EC" w:rsidRDefault="002743EC"/>
  <w:p w:rsidR="002743EC" w:rsidRDefault="002743EC"/>
  <w:p w:rsidR="002743EC" w:rsidRDefault="002743EC"/>
  <w:p w:rsidR="002743EC" w:rsidRDefault="002743EC"/>
  <w:p w:rsidR="002743EC" w:rsidRDefault="002743EC"/>
  <w:p w:rsidR="002743EC" w:rsidRDefault="002743E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3EC" w:rsidRPr="004B1923" w:rsidRDefault="002743EC"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A50984">
      <w:rPr>
        <w:rStyle w:val="a6"/>
        <w:b w:val="0"/>
        <w:i w:val="0"/>
        <w:noProof/>
        <w:sz w:val="20"/>
      </w:rPr>
      <w:t>55</w:t>
    </w:r>
    <w:r w:rsidRPr="004B1923">
      <w:rPr>
        <w:rStyle w:val="a6"/>
        <w:b w:val="0"/>
        <w:i w:val="0"/>
        <w:sz w:val="20"/>
      </w:rPr>
      <w:fldChar w:fldCharType="end"/>
    </w:r>
  </w:p>
  <w:p w:rsidR="002743EC" w:rsidRPr="00B37889" w:rsidRDefault="002743EC"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3 (199) 26 февраля 2020 года</w:t>
    </w:r>
  </w:p>
  <w:p w:rsidR="002743EC" w:rsidRDefault="002743EC" w:rsidP="002500C9">
    <w:pPr>
      <w:pStyle w:val="a8"/>
      <w:ind w:right="360"/>
    </w:pPr>
    <w:r w:rsidRPr="00B37889">
      <w:tab/>
    </w:r>
  </w:p>
  <w:p w:rsidR="002743EC" w:rsidRDefault="002743EC"/>
  <w:p w:rsidR="002743EC" w:rsidRDefault="002743EC"/>
  <w:p w:rsidR="002743EC" w:rsidRDefault="002743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9"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5">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6">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7">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8">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0">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1">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2">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4">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5">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6">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17">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18">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19">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0">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1">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2">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4">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5">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27">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28">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29">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0">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1">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2">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3">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4">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35">
    <w:nsid w:val="73177DEC"/>
    <w:multiLevelType w:val="hybridMultilevel"/>
    <w:tmpl w:val="B4E67160"/>
    <w:lvl w:ilvl="0" w:tplc="7EBEB626">
      <w:start w:val="1"/>
      <w:numFmt w:val="decimal"/>
      <w:lvlText w:val="%1."/>
      <w:lvlJc w:val="left"/>
      <w:pPr>
        <w:tabs>
          <w:tab w:val="num" w:pos="3677"/>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37">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1"/>
  </w:num>
  <w:num w:numId="2">
    <w:abstractNumId w:val="29"/>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6"/>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9"/>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37"/>
    <w:lvlOverride w:ilvl="0">
      <w:startOverride w:val="2"/>
    </w:lvlOverride>
  </w:num>
  <w:num w:numId="9">
    <w:abstractNumId w:val="10"/>
    <w:lvlOverride w:ilvl="0">
      <w:startOverride w:val="6"/>
    </w:lvlOverride>
  </w:num>
  <w:num w:numId="10">
    <w:abstractNumId w:val="36"/>
    <w:lvlOverride w:ilvl="0">
      <w:startOverride w:val="1"/>
    </w:lvlOverride>
  </w:num>
  <w:num w:numId="11">
    <w:abstractNumId w:val="19"/>
    <w:lvlOverride w:ilvl="0">
      <w:startOverride w:val="5"/>
    </w:lvlOverride>
  </w:num>
  <w:num w:numId="12">
    <w:abstractNumId w:val="33"/>
    <w:lvlOverride w:ilvl="0">
      <w:startOverride w:val="10"/>
    </w:lvlOverride>
  </w:num>
  <w:num w:numId="13">
    <w:abstractNumId w:val="34"/>
    <w:lvlOverride w:ilvl="0">
      <w:startOverride w:val="1"/>
    </w:lvlOverride>
  </w:num>
  <w:num w:numId="14">
    <w:abstractNumId w:val="30"/>
    <w:lvlOverride w:ilvl="0">
      <w:startOverride w:val="3"/>
    </w:lvlOverride>
  </w:num>
  <w:num w:numId="15">
    <w:abstractNumId w:val="16"/>
    <w:lvlOverride w:ilvl="0">
      <w:startOverride w:val="5"/>
    </w:lvlOverride>
  </w:num>
  <w:num w:numId="16">
    <w:abstractNumId w:val="28"/>
    <w:lvlOverride w:ilvl="0">
      <w:startOverride w:val="1"/>
    </w:lvlOverride>
  </w:num>
  <w:num w:numId="17">
    <w:abstractNumId w:val="21"/>
    <w:lvlOverride w:ilvl="0">
      <w:startOverride w:val="4"/>
    </w:lvlOverride>
  </w:num>
  <w:num w:numId="18">
    <w:abstractNumId w:val="14"/>
    <w:lvlOverride w:ilvl="0">
      <w:startOverride w:val="2"/>
    </w:lvlOverride>
  </w:num>
  <w:num w:numId="19">
    <w:abstractNumId w:val="23"/>
    <w:lvlOverride w:ilvl="0">
      <w:startOverride w:val="6"/>
    </w:lvlOverride>
  </w:num>
  <w:num w:numId="20">
    <w:abstractNumId w:val="15"/>
    <w:lvlOverride w:ilvl="0">
      <w:startOverride w:val="1"/>
    </w:lvlOverride>
  </w:num>
  <w:num w:numId="21">
    <w:abstractNumId w:val="32"/>
    <w:lvlOverride w:ilvl="0">
      <w:startOverride w:val="6"/>
    </w:lvlOverride>
  </w:num>
  <w:num w:numId="22">
    <w:abstractNumId w:val="9"/>
    <w:lvlOverride w:ilvl="0">
      <w:startOverride w:val="1"/>
    </w:lvlOverride>
  </w:num>
  <w:num w:numId="23">
    <w:abstractNumId w:val="26"/>
    <w:lvlOverride w:ilvl="0">
      <w:startOverride w:val="4"/>
    </w:lvlOverride>
  </w:num>
  <w:num w:numId="24">
    <w:abstractNumId w:val="18"/>
    <w:lvlOverride w:ilvl="0">
      <w:startOverride w:val="2"/>
    </w:lvlOverride>
  </w:num>
  <w:num w:numId="25">
    <w:abstractNumId w:val="7"/>
    <w:lvlOverride w:ilvl="0">
      <w:startOverride w:val="6"/>
    </w:lvlOverride>
  </w:num>
  <w:num w:numId="26">
    <w:abstractNumId w:val="27"/>
    <w:lvlOverride w:ilvl="0">
      <w:startOverride w:val="2"/>
    </w:lvlOverride>
  </w:num>
  <w:num w:numId="27">
    <w:abstractNumId w:val="13"/>
    <w:lvlOverride w:ilvl="0">
      <w:startOverride w:val="1"/>
    </w:lvlOverride>
  </w:num>
  <w:num w:numId="28">
    <w:abstractNumId w:val="20"/>
    <w:lvlOverride w:ilvl="0">
      <w:startOverride w:val="1"/>
    </w:lvlOverride>
  </w:num>
  <w:num w:numId="29">
    <w:abstractNumId w:val="31"/>
    <w:lvlOverride w:ilvl="0">
      <w:startOverride w:val="1"/>
    </w:lvlOverride>
  </w:num>
  <w:num w:numId="30">
    <w:abstractNumId w:val="17"/>
    <w:lvlOverride w:ilvl="0">
      <w:startOverride w:val="6"/>
    </w:lvlOverride>
  </w:num>
  <w:num w:numId="31">
    <w:abstractNumId w:val="5"/>
    <w:lvlOverride w:ilvl="0">
      <w:startOverride w:val="1"/>
    </w:lvlOverride>
  </w:num>
  <w:num w:numId="32">
    <w:abstractNumId w:val="4"/>
  </w:num>
  <w:num w:numId="33">
    <w:abstractNumId w:val="24"/>
  </w:num>
  <w:num w:numId="34">
    <w:abstractNumId w:val="6"/>
  </w:num>
  <w:num w:numId="35">
    <w:abstractNumId w:val="22"/>
  </w:num>
  <w:num w:numId="36">
    <w:abstractNumId w:val="12"/>
  </w:num>
  <w:num w:numId="37">
    <w:abstractNumId w:val="25"/>
  </w:num>
  <w:num w:numId="38">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1E4"/>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84B"/>
    <w:rsid w:val="00097A54"/>
    <w:rsid w:val="000A28FB"/>
    <w:rsid w:val="000A3690"/>
    <w:rsid w:val="000A52AD"/>
    <w:rsid w:val="000A5654"/>
    <w:rsid w:val="000A7251"/>
    <w:rsid w:val="000B0FA3"/>
    <w:rsid w:val="000B21A7"/>
    <w:rsid w:val="000B22BC"/>
    <w:rsid w:val="000B4BB9"/>
    <w:rsid w:val="000B5735"/>
    <w:rsid w:val="000B59A6"/>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0AE"/>
    <w:rsid w:val="001E3590"/>
    <w:rsid w:val="001E46EA"/>
    <w:rsid w:val="001E59DE"/>
    <w:rsid w:val="001E5A44"/>
    <w:rsid w:val="001E624D"/>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43EC"/>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25DA"/>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59FA"/>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613D"/>
    <w:rsid w:val="00316D9D"/>
    <w:rsid w:val="00317070"/>
    <w:rsid w:val="00320AD0"/>
    <w:rsid w:val="00321F18"/>
    <w:rsid w:val="0032446E"/>
    <w:rsid w:val="00324AEC"/>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6620"/>
    <w:rsid w:val="003A7E66"/>
    <w:rsid w:val="003B1344"/>
    <w:rsid w:val="003B2A6F"/>
    <w:rsid w:val="003B2CC9"/>
    <w:rsid w:val="003B4A84"/>
    <w:rsid w:val="003B5886"/>
    <w:rsid w:val="003B5898"/>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46C5"/>
    <w:rsid w:val="004B4E2C"/>
    <w:rsid w:val="004B5BCC"/>
    <w:rsid w:val="004B5D41"/>
    <w:rsid w:val="004B65D9"/>
    <w:rsid w:val="004B69B9"/>
    <w:rsid w:val="004B70A8"/>
    <w:rsid w:val="004B75A4"/>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016"/>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05E1"/>
    <w:rsid w:val="00563EAE"/>
    <w:rsid w:val="005643DB"/>
    <w:rsid w:val="00564B5E"/>
    <w:rsid w:val="00565227"/>
    <w:rsid w:val="00566DBB"/>
    <w:rsid w:val="0056738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4BA5"/>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2F4"/>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33"/>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03A"/>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0F4"/>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A0D6B"/>
    <w:rsid w:val="007A2823"/>
    <w:rsid w:val="007A3CFC"/>
    <w:rsid w:val="007A635C"/>
    <w:rsid w:val="007B0BEB"/>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6B7"/>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36D59"/>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0F3"/>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081"/>
    <w:rsid w:val="009D3964"/>
    <w:rsid w:val="009D6121"/>
    <w:rsid w:val="009D626B"/>
    <w:rsid w:val="009D662F"/>
    <w:rsid w:val="009E0419"/>
    <w:rsid w:val="009E0A9C"/>
    <w:rsid w:val="009E1564"/>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0984"/>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54C"/>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12BE"/>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1A0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3FC0"/>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8D6"/>
    <w:rsid w:val="00CC59F4"/>
    <w:rsid w:val="00CD05D7"/>
    <w:rsid w:val="00CD0D64"/>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2AB"/>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3AA"/>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1DE8"/>
    <w:rsid w:val="00F22A0F"/>
    <w:rsid w:val="00F22C94"/>
    <w:rsid w:val="00F2330A"/>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48B0"/>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3079"/>
    <w:rsid w:val="00F7424B"/>
    <w:rsid w:val="00F8114D"/>
    <w:rsid w:val="00F82F7D"/>
    <w:rsid w:val="00F831EA"/>
    <w:rsid w:val="00F83F3D"/>
    <w:rsid w:val="00F90C93"/>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C24190-0A72-40B2-B138-6D34EF7A3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uiPriority w:val="99"/>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F73079"/>
    <w:pPr>
      <w:spacing w:before="100" w:beforeAutospacing="1" w:after="100" w:afterAutospacing="1"/>
    </w:pPr>
  </w:style>
  <w:style w:type="paragraph" w:customStyle="1" w:styleId="53">
    <w:name w:val="Абзац списка5"/>
    <w:basedOn w:val="a"/>
    <w:rsid w:val="008C50F3"/>
    <w:pPr>
      <w:spacing w:after="200" w:line="276" w:lineRule="auto"/>
      <w:ind w:left="720"/>
    </w:pPr>
    <w:rPr>
      <w:rFonts w:ascii="Calibri" w:hAnsi="Calibri"/>
      <w:sz w:val="22"/>
      <w:szCs w:val="22"/>
      <w:lang w:eastAsia="en-US"/>
    </w:rPr>
  </w:style>
  <w:style w:type="paragraph" w:customStyle="1" w:styleId="68">
    <w:name w:val="Абзац списка6"/>
    <w:basedOn w:val="a"/>
    <w:rsid w:val="0066603A"/>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0B7FE1E4C6A67F015193325A1A2B8B81D5B871F836D7B611181557861D5A9242E6B3592C760E6CFD06979D818804467279F8181EOAuF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8133344A6F46D30C3FB0E9129B4587C595FE983AA22EA523AA9480574F17F45AFA552F540A8C2FE1E53A5r9jE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oshkovo.bekovo.pnzreg.ru/" TargetMode="External"/><Relationship Id="rId4" Type="http://schemas.openxmlformats.org/officeDocument/2006/relationships/settings" Target="settings.xml"/><Relationship Id="rId9" Type="http://schemas.openxmlformats.org/officeDocument/2006/relationships/hyperlink" Target="consultantplus://offline/ref=2EE2DAE5653F2491B736A2E2AF3D0BA8EFC8F556108BAE58FF3D2A26F5C8EC8A2CB273718BA9AA03386BF718qBI"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736F1-74B0-4C56-B437-A00B9B335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56</Pages>
  <Words>27892</Words>
  <Characters>158990</Characters>
  <Application>Microsoft Office Word</Application>
  <DocSecurity>0</DocSecurity>
  <Lines>1324</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186509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8</cp:revision>
  <cp:lastPrinted>2019-10-28T12:48:00Z</cp:lastPrinted>
  <dcterms:created xsi:type="dcterms:W3CDTF">2020-02-28T06:28:00Z</dcterms:created>
  <dcterms:modified xsi:type="dcterms:W3CDTF">2020-03-04T11:41:00Z</dcterms:modified>
</cp:coreProperties>
</file>