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p>
          <w:p w:rsidR="008A5889" w:rsidRPr="00D6394C" w:rsidRDefault="00FA66C7"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0" t="0" r="22860" b="36195"/>
                      <wp:wrapNone/>
                      <wp:docPr id="68"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E12DEB" w:rsidRDefault="000C1902" w:rsidP="008A5889">
                                  <w:pPr>
                                    <w:tabs>
                                      <w:tab w:val="left" w:pos="0"/>
                                    </w:tabs>
                                    <w:spacing w:line="480" w:lineRule="auto"/>
                                    <w:ind w:right="-171"/>
                                    <w:jc w:val="center"/>
                                    <w:rPr>
                                      <w:b/>
                                      <w:sz w:val="28"/>
                                      <w:szCs w:val="28"/>
                                    </w:rPr>
                                  </w:pPr>
                                  <w:r>
                                    <w:rPr>
                                      <w:b/>
                                      <w:sz w:val="28"/>
                                      <w:szCs w:val="28"/>
                                    </w:rPr>
                                    <w:t>1</w:t>
                                  </w:r>
                                  <w:r w:rsidR="00CE42E3">
                                    <w:rPr>
                                      <w:b/>
                                      <w:sz w:val="28"/>
                                      <w:szCs w:val="28"/>
                                    </w:rPr>
                                    <w:t>0</w:t>
                                  </w:r>
                                  <w:r w:rsidR="00E12DEB">
                                    <w:rPr>
                                      <w:b/>
                                      <w:sz w:val="28"/>
                                      <w:szCs w:val="28"/>
                                    </w:rPr>
                                    <w:t xml:space="preserve"> </w:t>
                                  </w:r>
                                  <w:r>
                                    <w:rPr>
                                      <w:b/>
                                      <w:sz w:val="28"/>
                                      <w:szCs w:val="28"/>
                                    </w:rPr>
                                    <w:t>апреля</w:t>
                                  </w:r>
                                </w:p>
                                <w:p w:rsidR="00E12DEB" w:rsidRPr="005463F5" w:rsidRDefault="00E12DEB"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E12DEB" w:rsidRPr="00F96B1A" w:rsidRDefault="00E12DEB" w:rsidP="008A5889">
                                  <w:pPr>
                                    <w:spacing w:line="480" w:lineRule="auto"/>
                                    <w:jc w:val="center"/>
                                    <w:rPr>
                                      <w:b/>
                                      <w:sz w:val="28"/>
                                      <w:szCs w:val="28"/>
                                    </w:rPr>
                                  </w:pPr>
                                  <w:r w:rsidRPr="00F96B1A">
                                    <w:rPr>
                                      <w:b/>
                                      <w:sz w:val="28"/>
                                      <w:szCs w:val="28"/>
                                    </w:rPr>
                                    <w:t>№</w:t>
                                  </w:r>
                                  <w:r>
                                    <w:rPr>
                                      <w:b/>
                                      <w:sz w:val="28"/>
                                      <w:szCs w:val="28"/>
                                    </w:rPr>
                                    <w:t xml:space="preserve"> </w:t>
                                  </w:r>
                                  <w:r w:rsidR="000C1902">
                                    <w:rPr>
                                      <w:b/>
                                      <w:sz w:val="28"/>
                                      <w:szCs w:val="28"/>
                                    </w:rPr>
                                    <w:t>5</w:t>
                                  </w:r>
                                  <w:r>
                                    <w:rPr>
                                      <w:b/>
                                      <w:sz w:val="28"/>
                                      <w:szCs w:val="28"/>
                                    </w:rPr>
                                    <w:t xml:space="preserve"> (20</w:t>
                                  </w:r>
                                  <w:r w:rsidR="000C1902">
                                    <w:rPr>
                                      <w:b/>
                                      <w:sz w:val="28"/>
                                      <w:szCs w:val="28"/>
                                    </w:rPr>
                                    <w:t>1</w:t>
                                  </w:r>
                                  <w:r w:rsidRPr="00F96B1A">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">
                      <v:textbox>
                        <w:txbxContent>
                          <w:p w:rsidR="00E12DEB" w:rsidRDefault="000C1902" w:rsidP="008A5889">
                            <w:pPr>
                              <w:tabs>
                                <w:tab w:val="left" w:pos="0"/>
                              </w:tabs>
                              <w:spacing w:line="480" w:lineRule="auto"/>
                              <w:ind w:right="-171"/>
                              <w:jc w:val="center"/>
                              <w:rPr>
                                <w:b/>
                                <w:sz w:val="28"/>
                                <w:szCs w:val="28"/>
                              </w:rPr>
                            </w:pPr>
                            <w:r>
                              <w:rPr>
                                <w:b/>
                                <w:sz w:val="28"/>
                                <w:szCs w:val="28"/>
                              </w:rPr>
                              <w:t>1</w:t>
                            </w:r>
                            <w:r w:rsidR="00CE42E3">
                              <w:rPr>
                                <w:b/>
                                <w:sz w:val="28"/>
                                <w:szCs w:val="28"/>
                              </w:rPr>
                              <w:t>0</w:t>
                            </w:r>
                            <w:r w:rsidR="00E12DEB">
                              <w:rPr>
                                <w:b/>
                                <w:sz w:val="28"/>
                                <w:szCs w:val="28"/>
                              </w:rPr>
                              <w:t xml:space="preserve"> </w:t>
                            </w:r>
                            <w:r>
                              <w:rPr>
                                <w:b/>
                                <w:sz w:val="28"/>
                                <w:szCs w:val="28"/>
                              </w:rPr>
                              <w:t>апреля</w:t>
                            </w:r>
                          </w:p>
                          <w:p w:rsidR="00E12DEB" w:rsidRPr="005463F5" w:rsidRDefault="00E12DEB"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E12DEB" w:rsidRPr="00F96B1A" w:rsidRDefault="00E12DEB" w:rsidP="008A5889">
                            <w:pPr>
                              <w:spacing w:line="480" w:lineRule="auto"/>
                              <w:jc w:val="center"/>
                              <w:rPr>
                                <w:b/>
                                <w:sz w:val="28"/>
                                <w:szCs w:val="28"/>
                              </w:rPr>
                            </w:pPr>
                            <w:r w:rsidRPr="00F96B1A">
                              <w:rPr>
                                <w:b/>
                                <w:sz w:val="28"/>
                                <w:szCs w:val="28"/>
                              </w:rPr>
                              <w:t>№</w:t>
                            </w:r>
                            <w:r>
                              <w:rPr>
                                <w:b/>
                                <w:sz w:val="28"/>
                                <w:szCs w:val="28"/>
                              </w:rPr>
                              <w:t xml:space="preserve"> </w:t>
                            </w:r>
                            <w:r w:rsidR="000C1902">
                              <w:rPr>
                                <w:b/>
                                <w:sz w:val="28"/>
                                <w:szCs w:val="28"/>
                              </w:rPr>
                              <w:t>5</w:t>
                            </w:r>
                            <w:r>
                              <w:rPr>
                                <w:b/>
                                <w:sz w:val="28"/>
                                <w:szCs w:val="28"/>
                              </w:rPr>
                              <w:t xml:space="preserve"> (20</w:t>
                            </w:r>
                            <w:r w:rsidR="000C1902">
                              <w:rPr>
                                <w:b/>
                                <w:sz w:val="28"/>
                                <w:szCs w:val="28"/>
                              </w:rPr>
                              <w:t>1</w:t>
                            </w:r>
                            <w:r w:rsidRPr="00F96B1A">
                              <w:rPr>
                                <w:b/>
                                <w:sz w:val="28"/>
                                <w:szCs w:val="28"/>
                              </w:rPr>
                              <w:t>)</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454B05" w:rsidRDefault="00FA66C7" w:rsidP="008A5889">
            <w:pPr>
              <w:spacing w:after="120"/>
              <w:jc w:val="center"/>
              <w:rPr>
                <w:rFonts w:asciiTheme="minorHAnsi" w:hAnsiTheme="minorHAnsi"/>
                <w:b/>
                <w:sz w:val="104"/>
                <w:szCs w:val="104"/>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0" t="0" r="3810" b="0"/>
                      <wp:wrapNone/>
                      <wp:docPr id="67"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2DEB" w:rsidRDefault="00E12DEB"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" stroked="f">
                      <v:textbox>
                        <w:txbxContent>
                          <w:p w:rsidR="00E12DEB" w:rsidRDefault="00E12DEB" w:rsidP="008A5889"/>
                        </w:txbxContent>
                      </v:textbox>
                    </v:shape>
                  </w:pict>
                </mc:Fallback>
              </mc:AlternateConten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3B5898" w:rsidRDefault="003B5898" w:rsidP="00E45682">
      <w:pPr>
        <w:pStyle w:val="ConsPlusNormal2"/>
        <w:jc w:val="center"/>
        <w:rPr>
          <w:b/>
          <w:sz w:val="18"/>
          <w:szCs w:val="18"/>
        </w:rPr>
      </w:pPr>
    </w:p>
    <w:p w:rsidR="0089209F" w:rsidRPr="0089209F" w:rsidRDefault="00293879" w:rsidP="0089209F">
      <w:pPr>
        <w:jc w:val="center"/>
        <w:rPr>
          <w:b/>
          <w:sz w:val="18"/>
          <w:szCs w:val="18"/>
        </w:rPr>
      </w:pPr>
      <w:r w:rsidRPr="0089209F">
        <w:rPr>
          <w:b/>
          <w:sz w:val="18"/>
          <w:szCs w:val="18"/>
        </w:rPr>
        <w:t xml:space="preserve">Постановление администрации Мошковского сельсовета Бековского района пензенской области от </w:t>
      </w:r>
      <w:r w:rsidR="0089209F" w:rsidRPr="0089209F">
        <w:rPr>
          <w:b/>
          <w:bCs/>
          <w:sz w:val="18"/>
          <w:szCs w:val="18"/>
        </w:rPr>
        <w:t>09</w:t>
      </w:r>
      <w:r w:rsidR="000C1902" w:rsidRPr="0089209F">
        <w:rPr>
          <w:b/>
          <w:bCs/>
          <w:sz w:val="18"/>
          <w:szCs w:val="18"/>
        </w:rPr>
        <w:t>.04.2020 № 25 «</w:t>
      </w:r>
      <w:r w:rsidR="0089209F" w:rsidRPr="0089209F">
        <w:rPr>
          <w:b/>
          <w:sz w:val="18"/>
          <w:szCs w:val="18"/>
        </w:rPr>
        <w:t>О внесении изменения в административный регламент предоставления муниципальной услуги «Признание жилых помещений муниципального жилищного фонда непригодными для проживания», утвержденный постановлением администрации Мошковского сельсовета Бековского района Пензенской области от 28.02.2019 № 26</w:t>
      </w:r>
      <w:r w:rsidR="0089209F" w:rsidRPr="0089209F">
        <w:rPr>
          <w:b/>
          <w:sz w:val="18"/>
          <w:szCs w:val="18"/>
        </w:rPr>
        <w:t>»</w:t>
      </w:r>
    </w:p>
    <w:p w:rsidR="0089209F" w:rsidRPr="0089209F" w:rsidRDefault="0089209F" w:rsidP="0089209F">
      <w:pPr>
        <w:jc w:val="both"/>
        <w:rPr>
          <w:b/>
          <w:sz w:val="18"/>
          <w:szCs w:val="18"/>
        </w:rPr>
      </w:pPr>
      <w:r w:rsidRPr="0089209F">
        <w:rPr>
          <w:sz w:val="18"/>
          <w:szCs w:val="18"/>
        </w:rPr>
        <w:t>В соответствии с Федеральным законом от 27.07.2010 № 210-ФЗ «Об организации предоставления государственных и муниципальных услуг» (с последующими изменениями), постановлением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 сельсовета Бековского района Пензенской области», статьей 23 Устава Мошковского сельсовета Бековского района Пензенской области, рассмотрев протест прокурора Бековского района Пензенской области от 16.03.2020 № 07-19-2020,</w:t>
      </w:r>
    </w:p>
    <w:p w:rsidR="0089209F" w:rsidRPr="0089209F" w:rsidRDefault="0089209F" w:rsidP="0089209F">
      <w:pPr>
        <w:pStyle w:val="ConsPlusNormal2"/>
        <w:jc w:val="center"/>
        <w:rPr>
          <w:sz w:val="18"/>
          <w:szCs w:val="18"/>
        </w:rPr>
      </w:pPr>
      <w:r w:rsidRPr="0089209F">
        <w:rPr>
          <w:rFonts w:ascii="Times New Roman" w:hAnsi="Times New Roman"/>
          <w:sz w:val="18"/>
          <w:szCs w:val="18"/>
        </w:rPr>
        <w:t xml:space="preserve">администрация Мошковского сельсовета </w:t>
      </w:r>
      <w:r w:rsidRPr="0089209F">
        <w:rPr>
          <w:rFonts w:ascii="Times New Roman" w:hAnsi="Times New Roman"/>
          <w:b/>
          <w:sz w:val="18"/>
          <w:szCs w:val="18"/>
        </w:rPr>
        <w:t>постановляет:</w:t>
      </w:r>
    </w:p>
    <w:p w:rsidR="0089209F" w:rsidRPr="0089209F" w:rsidRDefault="0089209F" w:rsidP="0089209F">
      <w:pPr>
        <w:jc w:val="both"/>
        <w:rPr>
          <w:sz w:val="18"/>
          <w:szCs w:val="18"/>
        </w:rPr>
      </w:pPr>
      <w:r w:rsidRPr="0089209F">
        <w:rPr>
          <w:sz w:val="18"/>
          <w:szCs w:val="18"/>
        </w:rPr>
        <w:t xml:space="preserve">1. Внести изменение в административный регламент предоставления муниципальной услуги «Признание жилых помещений муниципального жилищного фонда непригодными для проживания», утвержденный постановлением администрации Мошковского сельсовета Бековского района Пензенской области от 28.02.2019 № 26, изложив подпункт 2.6.7 пункта 2.6 раздела </w:t>
      </w:r>
      <w:r w:rsidRPr="0089209F">
        <w:rPr>
          <w:sz w:val="18"/>
          <w:szCs w:val="18"/>
          <w:lang w:val="en-US"/>
        </w:rPr>
        <w:t>II</w:t>
      </w:r>
      <w:r w:rsidRPr="0089209F">
        <w:rPr>
          <w:sz w:val="18"/>
          <w:szCs w:val="18"/>
        </w:rPr>
        <w:t xml:space="preserve"> в следующей редакции:</w:t>
      </w:r>
    </w:p>
    <w:p w:rsidR="0089209F" w:rsidRPr="0089209F" w:rsidRDefault="0089209F" w:rsidP="0089209F">
      <w:pPr>
        <w:jc w:val="both"/>
        <w:rPr>
          <w:sz w:val="18"/>
          <w:szCs w:val="18"/>
        </w:rPr>
      </w:pPr>
      <w:r w:rsidRPr="0089209F">
        <w:rPr>
          <w:sz w:val="18"/>
          <w:szCs w:val="18"/>
        </w:rPr>
        <w:t xml:space="preserve"> «2.6.7 заключение специализированной организации по результатам обследования элементов ограждающих и несущих конструкций жилого помещения - в случае если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требованиям;».</w:t>
      </w:r>
    </w:p>
    <w:p w:rsidR="0089209F" w:rsidRPr="0089209F" w:rsidRDefault="0089209F" w:rsidP="0089209F">
      <w:pPr>
        <w:jc w:val="both"/>
        <w:rPr>
          <w:sz w:val="18"/>
          <w:szCs w:val="18"/>
        </w:rPr>
      </w:pPr>
      <w:r w:rsidRPr="0089209F">
        <w:rPr>
          <w:sz w:val="18"/>
          <w:szCs w:val="18"/>
        </w:rPr>
        <w:t>2. Настоящее постановление вступает в силу после его официального опубликования.</w:t>
      </w:r>
    </w:p>
    <w:p w:rsidR="0089209F" w:rsidRPr="0089209F" w:rsidRDefault="0089209F" w:rsidP="0089209F">
      <w:pPr>
        <w:jc w:val="both"/>
        <w:rPr>
          <w:sz w:val="18"/>
          <w:szCs w:val="18"/>
        </w:rPr>
      </w:pPr>
      <w:r w:rsidRPr="0089209F">
        <w:rPr>
          <w:sz w:val="18"/>
          <w:szCs w:val="18"/>
        </w:rPr>
        <w:t>3.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89209F" w:rsidRPr="0089209F" w:rsidRDefault="0089209F" w:rsidP="0089209F">
      <w:pPr>
        <w:autoSpaceDE w:val="0"/>
        <w:autoSpaceDN w:val="0"/>
        <w:adjustRightInd w:val="0"/>
        <w:jc w:val="both"/>
        <w:rPr>
          <w:sz w:val="18"/>
          <w:szCs w:val="18"/>
        </w:rPr>
      </w:pPr>
      <w:r w:rsidRPr="0089209F">
        <w:rPr>
          <w:sz w:val="18"/>
          <w:szCs w:val="18"/>
        </w:rPr>
        <w:t>4. Контроль за исполнением настоящего постановления возложить на главу администрации Мошковского сельсовета Гнивковского И.Б.</w:t>
      </w:r>
    </w:p>
    <w:p w:rsidR="0089209F" w:rsidRPr="0089209F" w:rsidRDefault="0089209F" w:rsidP="0089209F">
      <w:pPr>
        <w:autoSpaceDE w:val="0"/>
        <w:autoSpaceDN w:val="0"/>
        <w:adjustRightInd w:val="0"/>
        <w:jc w:val="both"/>
        <w:rPr>
          <w:sz w:val="18"/>
          <w:szCs w:val="18"/>
        </w:rPr>
      </w:pPr>
      <w:r w:rsidRPr="0089209F">
        <w:rPr>
          <w:sz w:val="18"/>
          <w:szCs w:val="18"/>
        </w:rPr>
        <w:t>Глава администрации</w:t>
      </w:r>
    </w:p>
    <w:p w:rsidR="0089209F" w:rsidRPr="0089209F" w:rsidRDefault="0089209F" w:rsidP="0089209F">
      <w:pPr>
        <w:autoSpaceDE w:val="0"/>
        <w:autoSpaceDN w:val="0"/>
        <w:adjustRightInd w:val="0"/>
        <w:jc w:val="both"/>
        <w:rPr>
          <w:sz w:val="18"/>
          <w:szCs w:val="18"/>
        </w:rPr>
      </w:pPr>
      <w:r w:rsidRPr="0089209F">
        <w:rPr>
          <w:sz w:val="18"/>
          <w:szCs w:val="18"/>
        </w:rPr>
        <w:t>Мошковского сельсовета                                                           И.Б. Гнивковский</w:t>
      </w:r>
    </w:p>
    <w:p w:rsidR="00FA66C7" w:rsidRPr="0089209F" w:rsidRDefault="0089209F" w:rsidP="0089209F">
      <w:pPr>
        <w:pStyle w:val="ConsPlusTitle"/>
        <w:jc w:val="center"/>
        <w:rPr>
          <w:sz w:val="18"/>
          <w:szCs w:val="18"/>
        </w:rPr>
      </w:pPr>
      <w:r>
        <w:rPr>
          <w:sz w:val="18"/>
          <w:szCs w:val="18"/>
        </w:rPr>
        <w:t>_____________________________________________________________________________________________________</w:t>
      </w:r>
    </w:p>
    <w:p w:rsidR="0089209F" w:rsidRPr="0089209F" w:rsidRDefault="0089209F" w:rsidP="0089209F">
      <w:pPr>
        <w:tabs>
          <w:tab w:val="left" w:pos="1843"/>
        </w:tabs>
        <w:jc w:val="center"/>
        <w:rPr>
          <w:b/>
          <w:sz w:val="18"/>
          <w:szCs w:val="18"/>
        </w:rPr>
      </w:pPr>
      <w:r w:rsidRPr="0089209F">
        <w:rPr>
          <w:b/>
          <w:sz w:val="18"/>
          <w:szCs w:val="18"/>
        </w:rPr>
        <w:t xml:space="preserve">Постановление администрации Мошковского сельсовета Бековского района пензенской области от </w:t>
      </w:r>
      <w:r w:rsidRPr="0089209F">
        <w:rPr>
          <w:b/>
          <w:bCs/>
          <w:sz w:val="18"/>
          <w:szCs w:val="18"/>
        </w:rPr>
        <w:t>09</w:t>
      </w:r>
      <w:r>
        <w:rPr>
          <w:b/>
          <w:bCs/>
          <w:sz w:val="18"/>
          <w:szCs w:val="18"/>
        </w:rPr>
        <w:t>.04.2020 № 26 «</w:t>
      </w:r>
      <w:r w:rsidRPr="0089209F">
        <w:rPr>
          <w:b/>
          <w:noProof/>
          <w:sz w:val="18"/>
          <w:szCs w:val="18"/>
        </w:rPr>
        <w:t xml:space="preserve">Об отмене </w:t>
      </w:r>
      <w:r w:rsidRPr="0089209F">
        <w:rPr>
          <w:b/>
          <w:sz w:val="18"/>
          <w:szCs w:val="18"/>
        </w:rPr>
        <w:t>постановления администрации Мошковского сельсовета Бековского района Пензенской области от 05.04.2019 № 38 «Об исполнении уголовного и административного наказания в виде обязательных работ на территории Мошковского сельсовета Бековского района Пензенской области»</w:t>
      </w:r>
      <w:r w:rsidRPr="0089209F">
        <w:rPr>
          <w:b/>
          <w:sz w:val="18"/>
          <w:szCs w:val="18"/>
        </w:rPr>
        <w:t>»</w:t>
      </w:r>
      <w:r w:rsidRPr="0089209F">
        <w:rPr>
          <w:b/>
          <w:sz w:val="18"/>
          <w:szCs w:val="18"/>
        </w:rPr>
        <w:t xml:space="preserve"> </w:t>
      </w:r>
    </w:p>
    <w:p w:rsidR="0089209F" w:rsidRPr="0089209F" w:rsidRDefault="0089209F" w:rsidP="0089209F">
      <w:pPr>
        <w:tabs>
          <w:tab w:val="left" w:pos="1843"/>
        </w:tabs>
        <w:jc w:val="both"/>
        <w:rPr>
          <w:b/>
          <w:color w:val="000000"/>
          <w:sz w:val="18"/>
          <w:szCs w:val="18"/>
        </w:rPr>
      </w:pPr>
      <w:r w:rsidRPr="0089209F">
        <w:rPr>
          <w:sz w:val="18"/>
          <w:szCs w:val="18"/>
        </w:rPr>
        <w:t xml:space="preserve">Рассмотрев протест прокурора Бековского района Пензенской области от 30.03.2020 № 07-19-2020, руководствуясь статьей 23 Устава Мошковского сельсовета Бековского района Пензенской области, </w:t>
      </w:r>
    </w:p>
    <w:p w:rsidR="0089209F" w:rsidRPr="0089209F" w:rsidRDefault="0089209F" w:rsidP="0089209F">
      <w:pPr>
        <w:jc w:val="center"/>
        <w:rPr>
          <w:bCs/>
          <w:sz w:val="18"/>
          <w:szCs w:val="18"/>
        </w:rPr>
      </w:pPr>
      <w:r w:rsidRPr="0089209F">
        <w:rPr>
          <w:bCs/>
          <w:sz w:val="18"/>
          <w:szCs w:val="18"/>
        </w:rPr>
        <w:t xml:space="preserve">администрация </w:t>
      </w:r>
      <w:r w:rsidRPr="0089209F">
        <w:rPr>
          <w:sz w:val="18"/>
          <w:szCs w:val="18"/>
        </w:rPr>
        <w:t xml:space="preserve">Мошковского сельсовета </w:t>
      </w:r>
      <w:r w:rsidRPr="0089209F">
        <w:rPr>
          <w:b/>
          <w:bCs/>
          <w:sz w:val="18"/>
          <w:szCs w:val="18"/>
        </w:rPr>
        <w:t>постановляет:</w:t>
      </w:r>
    </w:p>
    <w:p w:rsidR="0089209F" w:rsidRPr="0089209F" w:rsidRDefault="0089209F" w:rsidP="0089209F">
      <w:pPr>
        <w:shd w:val="clear" w:color="auto" w:fill="FFFFFF"/>
        <w:jc w:val="both"/>
        <w:rPr>
          <w:sz w:val="18"/>
          <w:szCs w:val="18"/>
        </w:rPr>
      </w:pPr>
      <w:r w:rsidRPr="0089209F">
        <w:rPr>
          <w:sz w:val="18"/>
          <w:szCs w:val="18"/>
        </w:rPr>
        <w:t>1. Отменить постановление администрации Мошковского сельсовета Бековского района Пензенской области от 05.04.2019 № 38 «Об исполнении уголовного и административного наказания в виде обязательных работ на территории Мошковского сельсовета Бековского района Пензенской области</w:t>
      </w:r>
      <w:r w:rsidRPr="0089209F">
        <w:rPr>
          <w:rStyle w:val="affe"/>
          <w:color w:val="000000"/>
          <w:sz w:val="18"/>
          <w:szCs w:val="18"/>
          <w:lang w:val="ru-RU"/>
        </w:rPr>
        <w:t>».</w:t>
      </w:r>
    </w:p>
    <w:p w:rsidR="0089209F" w:rsidRPr="0089209F" w:rsidRDefault="0089209F" w:rsidP="0089209F">
      <w:pPr>
        <w:tabs>
          <w:tab w:val="left" w:pos="0"/>
        </w:tabs>
        <w:jc w:val="both"/>
        <w:rPr>
          <w:sz w:val="18"/>
          <w:szCs w:val="18"/>
        </w:rPr>
      </w:pPr>
      <w:r w:rsidRPr="0089209F">
        <w:rPr>
          <w:sz w:val="18"/>
          <w:szCs w:val="18"/>
        </w:rPr>
        <w:t>2. Опубликовать настоящее постановление в информационном бюллетене «Ведомости Мошковского сельсовета».</w:t>
      </w:r>
    </w:p>
    <w:p w:rsidR="0089209F" w:rsidRPr="0089209F" w:rsidRDefault="0089209F" w:rsidP="0089209F">
      <w:pPr>
        <w:autoSpaceDE w:val="0"/>
        <w:autoSpaceDN w:val="0"/>
        <w:adjustRightInd w:val="0"/>
        <w:jc w:val="both"/>
        <w:outlineLvl w:val="0"/>
        <w:rPr>
          <w:sz w:val="18"/>
          <w:szCs w:val="18"/>
        </w:rPr>
      </w:pPr>
      <w:r w:rsidRPr="0089209F">
        <w:rPr>
          <w:sz w:val="18"/>
          <w:szCs w:val="18"/>
        </w:rPr>
        <w:t xml:space="preserve">3. Настоящее постановление вступает в силу со дня его подписания. </w:t>
      </w:r>
    </w:p>
    <w:p w:rsidR="0089209F" w:rsidRPr="0089209F" w:rsidRDefault="0089209F" w:rsidP="0089209F">
      <w:pPr>
        <w:jc w:val="both"/>
        <w:rPr>
          <w:spacing w:val="-8"/>
          <w:sz w:val="18"/>
          <w:szCs w:val="18"/>
        </w:rPr>
      </w:pPr>
      <w:r w:rsidRPr="0089209F">
        <w:rPr>
          <w:sz w:val="18"/>
          <w:szCs w:val="18"/>
        </w:rPr>
        <w:t>4. Контроль за исполнением настоящего постановления возложить на главу администрации Мошковского сельсовета Гнивковского И.Б.</w:t>
      </w:r>
    </w:p>
    <w:p w:rsidR="0089209F" w:rsidRPr="0089209F" w:rsidRDefault="0089209F" w:rsidP="0089209F">
      <w:pPr>
        <w:jc w:val="both"/>
        <w:rPr>
          <w:sz w:val="18"/>
          <w:szCs w:val="18"/>
        </w:rPr>
      </w:pPr>
      <w:r w:rsidRPr="0089209F">
        <w:rPr>
          <w:sz w:val="18"/>
          <w:szCs w:val="18"/>
        </w:rPr>
        <w:t xml:space="preserve">Глава администрации </w:t>
      </w:r>
    </w:p>
    <w:p w:rsidR="0089209F" w:rsidRDefault="0089209F" w:rsidP="0089209F">
      <w:pPr>
        <w:jc w:val="both"/>
        <w:rPr>
          <w:sz w:val="18"/>
          <w:szCs w:val="18"/>
        </w:rPr>
      </w:pPr>
      <w:r w:rsidRPr="0089209F">
        <w:rPr>
          <w:sz w:val="18"/>
          <w:szCs w:val="18"/>
        </w:rPr>
        <w:t xml:space="preserve">Мошковского сельсовета                                                           И.Б. Гнивковский   </w:t>
      </w:r>
    </w:p>
    <w:p w:rsidR="0089209F" w:rsidRDefault="0089209F" w:rsidP="0089209F">
      <w:pPr>
        <w:jc w:val="both"/>
        <w:rPr>
          <w:sz w:val="18"/>
          <w:szCs w:val="18"/>
        </w:rPr>
      </w:pPr>
      <w:r>
        <w:rPr>
          <w:sz w:val="18"/>
          <w:szCs w:val="18"/>
        </w:rPr>
        <w:t>_________________________________________________________________________________________________________________</w:t>
      </w:r>
      <w:r w:rsidRPr="0089209F">
        <w:rPr>
          <w:sz w:val="18"/>
          <w:szCs w:val="18"/>
        </w:rPr>
        <w:t xml:space="preserve"> </w:t>
      </w:r>
    </w:p>
    <w:p w:rsidR="0089209F" w:rsidRDefault="0089209F" w:rsidP="0089209F">
      <w:pPr>
        <w:jc w:val="center"/>
        <w:rPr>
          <w:b/>
          <w:sz w:val="18"/>
          <w:szCs w:val="18"/>
        </w:rPr>
      </w:pPr>
    </w:p>
    <w:p w:rsidR="0089209F" w:rsidRPr="000C1902" w:rsidRDefault="0089209F" w:rsidP="0089209F">
      <w:pPr>
        <w:jc w:val="center"/>
        <w:rPr>
          <w:b/>
          <w:sz w:val="18"/>
          <w:szCs w:val="18"/>
        </w:rPr>
      </w:pPr>
      <w:r w:rsidRPr="00F7248F">
        <w:rPr>
          <w:b/>
          <w:sz w:val="18"/>
          <w:szCs w:val="18"/>
        </w:rPr>
        <w:t xml:space="preserve">Решение Комитета местного самоуправления Мошковского сельсовета Бековского района Пензенской области от </w:t>
      </w:r>
      <w:r w:rsidRPr="000C1902">
        <w:rPr>
          <w:b/>
          <w:sz w:val="18"/>
          <w:szCs w:val="18"/>
        </w:rPr>
        <w:t>09.04.2020 № 77-13/</w:t>
      </w:r>
      <w:r w:rsidRPr="000C1902">
        <w:rPr>
          <w:b/>
          <w:sz w:val="18"/>
          <w:szCs w:val="18"/>
          <w:lang w:val="en-US"/>
        </w:rPr>
        <w:t>VII</w:t>
      </w:r>
      <w:r w:rsidRPr="000C1902">
        <w:rPr>
          <w:b/>
          <w:sz w:val="18"/>
          <w:szCs w:val="18"/>
        </w:rPr>
        <w:t xml:space="preserve"> «О внесении изменения в Положение о порядке сдачи квалификационного экзамена муниципальными служащими Мошковского сельсовета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29.01.2018 № 348-72/</w:t>
      </w:r>
      <w:r w:rsidRPr="000C1902">
        <w:rPr>
          <w:b/>
          <w:sz w:val="18"/>
          <w:szCs w:val="18"/>
          <w:lang w:val="en-US"/>
        </w:rPr>
        <w:t>VI</w:t>
      </w:r>
      <w:r w:rsidRPr="000C1902">
        <w:rPr>
          <w:b/>
          <w:sz w:val="18"/>
          <w:szCs w:val="18"/>
        </w:rPr>
        <w:t>»</w:t>
      </w:r>
    </w:p>
    <w:p w:rsidR="0089209F" w:rsidRPr="000C1902" w:rsidRDefault="0089209F" w:rsidP="0089209F">
      <w:pPr>
        <w:jc w:val="both"/>
        <w:rPr>
          <w:sz w:val="18"/>
          <w:szCs w:val="18"/>
        </w:rPr>
      </w:pPr>
      <w:r w:rsidRPr="000C1902">
        <w:rPr>
          <w:sz w:val="18"/>
          <w:szCs w:val="18"/>
        </w:rPr>
        <w:t>В соответствии с Законом Пензенской области от 10.10.2007 № 1390-ЗПО «О муниципальной службе в Пензенской области» (с последующими изменениями), руководствуясь статьями 20, 23 Устава Мошковского сельсовета Бековского района Пензенской области,</w:t>
      </w:r>
    </w:p>
    <w:p w:rsidR="0089209F" w:rsidRPr="000C1902" w:rsidRDefault="0089209F" w:rsidP="0089209F">
      <w:pPr>
        <w:autoSpaceDE w:val="0"/>
        <w:autoSpaceDN w:val="0"/>
        <w:adjustRightInd w:val="0"/>
        <w:jc w:val="center"/>
        <w:rPr>
          <w:b/>
          <w:sz w:val="18"/>
          <w:szCs w:val="18"/>
        </w:rPr>
      </w:pPr>
      <w:r w:rsidRPr="000C1902">
        <w:rPr>
          <w:sz w:val="18"/>
          <w:szCs w:val="18"/>
        </w:rPr>
        <w:lastRenderedPageBreak/>
        <w:t>Комитет местного самоуп</w:t>
      </w:r>
      <w:bookmarkStart w:id="0" w:name="_GoBack"/>
      <w:bookmarkEnd w:id="0"/>
      <w:r w:rsidRPr="000C1902">
        <w:rPr>
          <w:sz w:val="18"/>
          <w:szCs w:val="18"/>
        </w:rPr>
        <w:t>равления Мошковского сельсовета</w:t>
      </w:r>
      <w:r w:rsidRPr="000C1902">
        <w:rPr>
          <w:b/>
          <w:sz w:val="18"/>
          <w:szCs w:val="18"/>
        </w:rPr>
        <w:t xml:space="preserve"> решил:</w:t>
      </w:r>
    </w:p>
    <w:p w:rsidR="0089209F" w:rsidRPr="000C1902" w:rsidRDefault="0089209F" w:rsidP="0089209F">
      <w:pPr>
        <w:tabs>
          <w:tab w:val="left" w:pos="709"/>
        </w:tabs>
        <w:jc w:val="both"/>
        <w:rPr>
          <w:sz w:val="18"/>
          <w:szCs w:val="18"/>
        </w:rPr>
      </w:pPr>
      <w:r w:rsidRPr="000C1902">
        <w:rPr>
          <w:sz w:val="18"/>
          <w:szCs w:val="18"/>
        </w:rPr>
        <w:t xml:space="preserve">          1. Внести изменение в Положение о порядке сдачи квалификационного экзамена муниципальными служащими Мошковского сельсовета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29.01.2018 № 348-72/</w:t>
      </w:r>
      <w:r w:rsidRPr="000C1902">
        <w:rPr>
          <w:sz w:val="18"/>
          <w:szCs w:val="18"/>
          <w:lang w:val="en-US"/>
        </w:rPr>
        <w:t>VI</w:t>
      </w:r>
      <w:r w:rsidRPr="000C1902">
        <w:rPr>
          <w:sz w:val="18"/>
          <w:szCs w:val="18"/>
        </w:rPr>
        <w:t>, изложив абзац седьмой пункта 9 в следующей редакции:</w:t>
      </w:r>
    </w:p>
    <w:p w:rsidR="0089209F" w:rsidRPr="000C1902" w:rsidRDefault="0089209F" w:rsidP="0089209F">
      <w:pPr>
        <w:autoSpaceDE w:val="0"/>
        <w:autoSpaceDN w:val="0"/>
        <w:adjustRightInd w:val="0"/>
        <w:jc w:val="both"/>
        <w:rPr>
          <w:sz w:val="18"/>
          <w:szCs w:val="18"/>
        </w:rPr>
      </w:pPr>
      <w:r w:rsidRPr="000C1902">
        <w:rPr>
          <w:sz w:val="18"/>
          <w:szCs w:val="18"/>
        </w:rPr>
        <w:t>«Запись о присвоении муниципальному служащему классного чина вносится в его личное дело, в трудовую книжку (при наличии) и (или) сведения о трудовой деятельности муниципального служащего.».</w:t>
      </w:r>
    </w:p>
    <w:p w:rsidR="0089209F" w:rsidRPr="000C1902" w:rsidRDefault="0089209F" w:rsidP="0089209F">
      <w:pPr>
        <w:jc w:val="both"/>
        <w:rPr>
          <w:sz w:val="18"/>
          <w:szCs w:val="18"/>
        </w:rPr>
      </w:pPr>
      <w:r w:rsidRPr="000C1902">
        <w:rPr>
          <w:sz w:val="18"/>
          <w:szCs w:val="18"/>
        </w:rPr>
        <w:t>2. Опубликовать настоящее решение в информационном бюллетене «Ведомости Мошковского сельсовета».</w:t>
      </w:r>
    </w:p>
    <w:p w:rsidR="0089209F" w:rsidRPr="000C1902" w:rsidRDefault="0089209F" w:rsidP="0089209F">
      <w:pPr>
        <w:jc w:val="both"/>
        <w:rPr>
          <w:sz w:val="18"/>
          <w:szCs w:val="18"/>
        </w:rPr>
      </w:pPr>
      <w:r w:rsidRPr="000C1902">
        <w:rPr>
          <w:sz w:val="18"/>
          <w:szCs w:val="18"/>
        </w:rPr>
        <w:t>3. Настоящее решение вступает в силу после его официального опубликования.</w:t>
      </w:r>
    </w:p>
    <w:p w:rsidR="0089209F" w:rsidRPr="000C1902" w:rsidRDefault="0089209F" w:rsidP="0089209F">
      <w:pPr>
        <w:autoSpaceDE w:val="0"/>
        <w:autoSpaceDN w:val="0"/>
        <w:adjustRightInd w:val="0"/>
        <w:jc w:val="both"/>
        <w:rPr>
          <w:bCs/>
          <w:sz w:val="18"/>
          <w:szCs w:val="18"/>
        </w:rPr>
      </w:pPr>
      <w:r w:rsidRPr="000C1902">
        <w:rPr>
          <w:sz w:val="18"/>
          <w:szCs w:val="18"/>
        </w:rPr>
        <w:t xml:space="preserve">4. Контроль за исполнением настоящего решения возложить </w:t>
      </w:r>
      <w:r w:rsidRPr="000C1902">
        <w:rPr>
          <w:bCs/>
          <w:sz w:val="18"/>
          <w:szCs w:val="18"/>
        </w:rPr>
        <w:t>на главу Мошковского сельсовета Артамошкину И.А.</w:t>
      </w:r>
    </w:p>
    <w:p w:rsidR="0089209F" w:rsidRPr="000C1902" w:rsidRDefault="0089209F" w:rsidP="0089209F">
      <w:pPr>
        <w:jc w:val="both"/>
        <w:rPr>
          <w:sz w:val="18"/>
          <w:szCs w:val="18"/>
        </w:rPr>
      </w:pPr>
      <w:r w:rsidRPr="000C1902">
        <w:rPr>
          <w:sz w:val="18"/>
          <w:szCs w:val="18"/>
        </w:rPr>
        <w:t>Глава Мошковского сельсовета                                              И.А. Артамошкина</w:t>
      </w:r>
    </w:p>
    <w:p w:rsidR="0089209F" w:rsidRPr="00EF1F81" w:rsidRDefault="0089209F" w:rsidP="0089209F">
      <w:pPr>
        <w:tabs>
          <w:tab w:val="right" w:pos="10205"/>
        </w:tabs>
        <w:rPr>
          <w:sz w:val="28"/>
          <w:szCs w:val="28"/>
        </w:rPr>
      </w:pPr>
      <w:r>
        <w:rPr>
          <w:sz w:val="28"/>
          <w:szCs w:val="28"/>
        </w:rPr>
        <w:t>________________________________________________________________________</w:t>
      </w:r>
    </w:p>
    <w:p w:rsidR="0089209F" w:rsidRDefault="0089209F" w:rsidP="0089209F">
      <w:pPr>
        <w:pStyle w:val="1ff2"/>
        <w:keepNext/>
        <w:keepLines/>
        <w:spacing w:line="240" w:lineRule="auto"/>
        <w:jc w:val="center"/>
        <w:rPr>
          <w:b/>
          <w:sz w:val="18"/>
          <w:szCs w:val="18"/>
        </w:rPr>
      </w:pPr>
    </w:p>
    <w:p w:rsidR="0089209F" w:rsidRPr="000C1902" w:rsidRDefault="0089209F" w:rsidP="0089209F">
      <w:pPr>
        <w:pStyle w:val="1ff2"/>
        <w:keepNext/>
        <w:keepLines/>
        <w:spacing w:line="240" w:lineRule="auto"/>
        <w:jc w:val="center"/>
        <w:rPr>
          <w:b/>
          <w:sz w:val="18"/>
          <w:szCs w:val="18"/>
        </w:rPr>
      </w:pPr>
      <w:r w:rsidRPr="00F7248F">
        <w:rPr>
          <w:b/>
          <w:sz w:val="18"/>
          <w:szCs w:val="18"/>
        </w:rPr>
        <w:t xml:space="preserve">Решение Комитета местного самоуправления Мошковского сельсовета Бековского района Пензенской области от </w:t>
      </w:r>
      <w:r w:rsidRPr="000C1902">
        <w:rPr>
          <w:b/>
          <w:sz w:val="18"/>
          <w:szCs w:val="18"/>
        </w:rPr>
        <w:t>09.04.2020 № 7</w:t>
      </w:r>
      <w:r>
        <w:rPr>
          <w:b/>
          <w:sz w:val="18"/>
          <w:szCs w:val="18"/>
        </w:rPr>
        <w:t>8</w:t>
      </w:r>
      <w:r w:rsidRPr="000C1902">
        <w:rPr>
          <w:b/>
          <w:sz w:val="18"/>
          <w:szCs w:val="18"/>
        </w:rPr>
        <w:t>-13/</w:t>
      </w:r>
      <w:r w:rsidRPr="000C1902">
        <w:rPr>
          <w:b/>
          <w:sz w:val="18"/>
          <w:szCs w:val="18"/>
          <w:lang w:val="en-US"/>
        </w:rPr>
        <w:t>VII</w:t>
      </w:r>
      <w:r>
        <w:rPr>
          <w:b/>
          <w:sz w:val="18"/>
          <w:szCs w:val="18"/>
        </w:rPr>
        <w:t xml:space="preserve"> </w:t>
      </w:r>
      <w:r w:rsidRPr="000C1902">
        <w:rPr>
          <w:b/>
          <w:sz w:val="18"/>
          <w:szCs w:val="18"/>
        </w:rPr>
        <w:t>«О мерах по поддержке субъектов малого и среднего предпринимательства»</w:t>
      </w:r>
    </w:p>
    <w:p w:rsidR="0089209F" w:rsidRPr="000C1902" w:rsidRDefault="0089209F" w:rsidP="0089209F">
      <w:pPr>
        <w:tabs>
          <w:tab w:val="left" w:pos="709"/>
        </w:tabs>
        <w:autoSpaceDE w:val="0"/>
        <w:autoSpaceDN w:val="0"/>
        <w:adjustRightInd w:val="0"/>
        <w:jc w:val="both"/>
        <w:rPr>
          <w:sz w:val="18"/>
          <w:szCs w:val="18"/>
        </w:rPr>
      </w:pPr>
      <w:r w:rsidRPr="000C1902">
        <w:rPr>
          <w:sz w:val="18"/>
          <w:szCs w:val="18"/>
        </w:rPr>
        <w:t xml:space="preserve">В соответствии с распоряжением Правительства Российской Федерации от 19.03.2020 № 670-р, постановлением Губернатора Пензенской области от 16.03.2020 № 27 «О введении режима повышенной готовности на территории Пензенской области» (с последующими изменениями), руководствуясь статьей 20 Устава Мошковского сельсовета Бековского района Пензенской области, </w:t>
      </w:r>
      <w:r w:rsidRPr="000C1902">
        <w:rPr>
          <w:bCs/>
          <w:sz w:val="18"/>
          <w:szCs w:val="18"/>
        </w:rPr>
        <w:t>Порядком управления и распоряжения имуществом, находящимся в собственности Мошковского сельсовета Бековского района Пензенской области</w:t>
      </w:r>
      <w:r w:rsidRPr="000C1902">
        <w:rPr>
          <w:sz w:val="18"/>
          <w:szCs w:val="18"/>
        </w:rPr>
        <w:t>, утвержденным решением Комитета местного самоуправления Мошковского сельсовета Бековского района Пензенской области от 06.07.2015 № 90-19/</w:t>
      </w:r>
      <w:r w:rsidRPr="000C1902">
        <w:rPr>
          <w:sz w:val="18"/>
          <w:szCs w:val="18"/>
          <w:lang w:val="en-US"/>
        </w:rPr>
        <w:t>VI</w:t>
      </w:r>
      <w:r w:rsidRPr="000C1902">
        <w:rPr>
          <w:sz w:val="18"/>
          <w:szCs w:val="18"/>
        </w:rPr>
        <w:t xml:space="preserve"> (с последующими изменениями),</w:t>
      </w:r>
    </w:p>
    <w:p w:rsidR="0089209F" w:rsidRPr="000C1902" w:rsidRDefault="0089209F" w:rsidP="0089209F">
      <w:pPr>
        <w:autoSpaceDE w:val="0"/>
        <w:autoSpaceDN w:val="0"/>
        <w:adjustRightInd w:val="0"/>
        <w:ind w:firstLine="709"/>
        <w:jc w:val="center"/>
        <w:rPr>
          <w:b/>
          <w:sz w:val="18"/>
          <w:szCs w:val="18"/>
        </w:rPr>
      </w:pPr>
      <w:r w:rsidRPr="000C1902">
        <w:rPr>
          <w:sz w:val="18"/>
          <w:szCs w:val="18"/>
        </w:rPr>
        <w:t>Комитет местного самоуправления Мошковского сельсовета</w:t>
      </w:r>
      <w:r w:rsidRPr="000C1902">
        <w:rPr>
          <w:b/>
          <w:sz w:val="18"/>
          <w:szCs w:val="18"/>
        </w:rPr>
        <w:t xml:space="preserve"> решил:</w:t>
      </w:r>
    </w:p>
    <w:p w:rsidR="0089209F" w:rsidRPr="000C1902" w:rsidRDefault="0089209F" w:rsidP="0089209F">
      <w:pPr>
        <w:pStyle w:val="1b"/>
        <w:numPr>
          <w:ilvl w:val="0"/>
          <w:numId w:val="11"/>
        </w:numPr>
        <w:spacing w:before="0" w:after="0" w:line="240" w:lineRule="auto"/>
        <w:ind w:left="0" w:firstLine="0"/>
        <w:rPr>
          <w:sz w:val="18"/>
          <w:szCs w:val="18"/>
        </w:rPr>
      </w:pPr>
      <w:r w:rsidRPr="000C1902">
        <w:rPr>
          <w:sz w:val="18"/>
          <w:szCs w:val="18"/>
        </w:rPr>
        <w:t>Установить с момента введения режима повышенной готовности на территории Пензенской области, предусмотренного постановлением Правительства Пензенской области от 16.03.2020 № 27 «О введении режима повышенной готовности на территории Пензенской области» (с последующими изменениями), для субъектов малого и среднего предпринимательства, использующих на правах аренды муниципальное имущество Мошковского сельсовета Бековского района Пензенской области, в том числе предоставленное в целях оказания имущественной поддержки в соответствии со статьей 18 Федерального закона от 24.07.2007 № 209-ФЗ «О развитии малого и среднего предпринимательства в Российской Федерации (с последующими изменениями), отсрочку арендной платы, предусмотренной в 2020 году, и ее уплату равными частями в сроки, предусмотренные договором аренды в 2021 году, или по соглашению сторон.</w:t>
      </w:r>
    </w:p>
    <w:p w:rsidR="0089209F" w:rsidRPr="000C1902" w:rsidRDefault="0089209F" w:rsidP="0089209F">
      <w:pPr>
        <w:pStyle w:val="1b"/>
        <w:numPr>
          <w:ilvl w:val="0"/>
          <w:numId w:val="11"/>
        </w:numPr>
        <w:spacing w:before="0" w:after="0" w:line="240" w:lineRule="auto"/>
        <w:ind w:left="0" w:firstLine="0"/>
        <w:rPr>
          <w:sz w:val="18"/>
          <w:szCs w:val="18"/>
        </w:rPr>
      </w:pPr>
      <w:r w:rsidRPr="000C1902">
        <w:rPr>
          <w:sz w:val="18"/>
          <w:szCs w:val="18"/>
        </w:rPr>
        <w:t>Освободить от арендной платы арендаторов, не использующих муниципальное имущество Мошковского сельсовета Бековского района Пензенской области в связи с введением режима повышенной готовности на территории Пензенской области, на период, установленный постановлением Правительства Пензенской области от 16.03.2020 № 27 «О введении режима повышенной готовности на территории Пензенской области» (с последующими изменениями).</w:t>
      </w:r>
    </w:p>
    <w:p w:rsidR="0089209F" w:rsidRPr="000C1902" w:rsidRDefault="0089209F" w:rsidP="0089209F">
      <w:pPr>
        <w:pStyle w:val="1b"/>
        <w:numPr>
          <w:ilvl w:val="0"/>
          <w:numId w:val="11"/>
        </w:numPr>
        <w:spacing w:before="0" w:after="0" w:line="240" w:lineRule="auto"/>
        <w:ind w:left="0" w:firstLine="0"/>
        <w:rPr>
          <w:sz w:val="18"/>
          <w:szCs w:val="18"/>
        </w:rPr>
      </w:pPr>
      <w:r w:rsidRPr="000C1902">
        <w:rPr>
          <w:sz w:val="18"/>
          <w:szCs w:val="18"/>
        </w:rPr>
        <w:t>Администрации Мошковского сельсовета Бековского района Пензенской области обеспечить:</w:t>
      </w:r>
    </w:p>
    <w:p w:rsidR="0089209F" w:rsidRPr="000C1902" w:rsidRDefault="0089209F" w:rsidP="0089209F">
      <w:pPr>
        <w:pStyle w:val="1b"/>
        <w:numPr>
          <w:ilvl w:val="1"/>
          <w:numId w:val="11"/>
        </w:numPr>
        <w:spacing w:before="0" w:after="0" w:line="240" w:lineRule="auto"/>
        <w:ind w:left="0" w:firstLine="0"/>
        <w:rPr>
          <w:sz w:val="18"/>
          <w:szCs w:val="18"/>
        </w:rPr>
      </w:pPr>
      <w:r w:rsidRPr="000C1902">
        <w:rPr>
          <w:sz w:val="18"/>
          <w:szCs w:val="18"/>
        </w:rPr>
        <w:t>Заключение в течение 3 рабочих дней со дня обращения субъекта малого и среднего предпринимательства дополнительных соглашений к договорам аренды муниципального имущества Мошковского сельсовета Бековского района Пензенской области, указанного в пункте 1 настоящего решения;</w:t>
      </w:r>
    </w:p>
    <w:p w:rsidR="0089209F" w:rsidRPr="000C1902" w:rsidRDefault="0089209F" w:rsidP="0089209F">
      <w:pPr>
        <w:pStyle w:val="1b"/>
        <w:numPr>
          <w:ilvl w:val="1"/>
          <w:numId w:val="11"/>
        </w:numPr>
        <w:tabs>
          <w:tab w:val="left" w:pos="1276"/>
        </w:tabs>
        <w:spacing w:before="0" w:after="0" w:line="240" w:lineRule="auto"/>
        <w:ind w:left="0" w:firstLine="0"/>
        <w:rPr>
          <w:sz w:val="18"/>
          <w:szCs w:val="18"/>
        </w:rPr>
      </w:pPr>
      <w:r w:rsidRPr="000C1902">
        <w:rPr>
          <w:sz w:val="18"/>
          <w:szCs w:val="18"/>
        </w:rPr>
        <w:t xml:space="preserve">Направление субъектам малого и среднего предпринимательства уведомления о возможности заключения дополнительного соглашения к договору аренды муниципального имущества Мошковского сельсовета Бековского района Пензенской области, указанного в пункте 1 настоящего решения, в течение 3 рабочих дней со дня вступления в силу настоящего решения. </w:t>
      </w:r>
    </w:p>
    <w:p w:rsidR="0089209F" w:rsidRPr="000C1902" w:rsidRDefault="0089209F" w:rsidP="0089209F">
      <w:pPr>
        <w:pStyle w:val="1b"/>
        <w:numPr>
          <w:ilvl w:val="0"/>
          <w:numId w:val="11"/>
        </w:numPr>
        <w:tabs>
          <w:tab w:val="left" w:pos="142"/>
        </w:tabs>
        <w:spacing w:before="0" w:after="0" w:line="240" w:lineRule="auto"/>
        <w:ind w:left="0" w:firstLine="0"/>
        <w:rPr>
          <w:sz w:val="18"/>
          <w:szCs w:val="18"/>
        </w:rPr>
      </w:pPr>
      <w:r>
        <w:rPr>
          <w:sz w:val="18"/>
          <w:szCs w:val="18"/>
        </w:rPr>
        <w:t xml:space="preserve"> </w:t>
      </w:r>
      <w:r w:rsidRPr="000C1902">
        <w:rPr>
          <w:sz w:val="18"/>
          <w:szCs w:val="18"/>
        </w:rPr>
        <w:t xml:space="preserve">Опубликовать настоящее решение в информационном </w:t>
      </w:r>
      <w:proofErr w:type="gramStart"/>
      <w:r w:rsidRPr="000C1902">
        <w:rPr>
          <w:sz w:val="18"/>
          <w:szCs w:val="18"/>
        </w:rPr>
        <w:t>бюллетене  «</w:t>
      </w:r>
      <w:proofErr w:type="gramEnd"/>
      <w:r w:rsidRPr="000C1902">
        <w:rPr>
          <w:sz w:val="18"/>
          <w:szCs w:val="18"/>
        </w:rPr>
        <w:t>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89209F" w:rsidRPr="000C1902" w:rsidRDefault="0089209F" w:rsidP="0089209F">
      <w:pPr>
        <w:pStyle w:val="1b"/>
        <w:numPr>
          <w:ilvl w:val="0"/>
          <w:numId w:val="11"/>
        </w:numPr>
        <w:spacing w:before="0" w:after="0" w:line="240" w:lineRule="auto"/>
        <w:ind w:left="0" w:firstLine="0"/>
        <w:rPr>
          <w:sz w:val="18"/>
          <w:szCs w:val="18"/>
        </w:rPr>
      </w:pPr>
      <w:r w:rsidRPr="000C1902">
        <w:rPr>
          <w:sz w:val="18"/>
          <w:szCs w:val="18"/>
        </w:rPr>
        <w:t>Настоящее решение вступает в силу со дня его подписания.</w:t>
      </w:r>
    </w:p>
    <w:p w:rsidR="0089209F" w:rsidRPr="0089209F" w:rsidRDefault="0089209F" w:rsidP="0089209F">
      <w:pPr>
        <w:pStyle w:val="1b"/>
        <w:numPr>
          <w:ilvl w:val="0"/>
          <w:numId w:val="11"/>
        </w:numPr>
        <w:shd w:val="clear" w:color="auto" w:fill="auto"/>
        <w:spacing w:before="0" w:after="0" w:line="240" w:lineRule="auto"/>
        <w:ind w:left="0" w:firstLine="0"/>
        <w:rPr>
          <w:sz w:val="18"/>
          <w:szCs w:val="18"/>
        </w:rPr>
      </w:pPr>
      <w:r w:rsidRPr="000C1902">
        <w:rPr>
          <w:sz w:val="18"/>
          <w:szCs w:val="18"/>
        </w:rPr>
        <w:t>Контроль за исполнением настоящего решения возложить на главу Мошковского сельсовета Артамошкину И.А.</w:t>
      </w:r>
    </w:p>
    <w:p w:rsidR="0089209F" w:rsidRPr="000C1902" w:rsidRDefault="0089209F" w:rsidP="0089209F">
      <w:pPr>
        <w:jc w:val="both"/>
        <w:rPr>
          <w:sz w:val="18"/>
          <w:szCs w:val="18"/>
        </w:rPr>
      </w:pPr>
      <w:r w:rsidRPr="000C1902">
        <w:rPr>
          <w:sz w:val="18"/>
          <w:szCs w:val="18"/>
        </w:rPr>
        <w:t>Глава Мошковского сельсовета                                             И.А. Артамошкина</w:t>
      </w:r>
    </w:p>
    <w:p w:rsidR="0089209F" w:rsidRPr="000C1902" w:rsidRDefault="0089209F" w:rsidP="0089209F">
      <w:pPr>
        <w:ind w:firstLine="709"/>
        <w:jc w:val="center"/>
        <w:rPr>
          <w:sz w:val="18"/>
          <w:szCs w:val="18"/>
        </w:rPr>
      </w:pPr>
    </w:p>
    <w:p w:rsidR="00F90C93" w:rsidRDefault="00FA66C7">
      <w:pPr>
        <w:tabs>
          <w:tab w:val="left" w:pos="6555"/>
        </w:tabs>
        <w:rPr>
          <w:sz w:val="18"/>
          <w:szCs w:val="18"/>
        </w:rPr>
      </w:pPr>
      <w:r>
        <w:rPr>
          <w:b/>
          <w:noProof/>
          <w:sz w:val="18"/>
          <w:szCs w:val="18"/>
        </w:rPr>
        <mc:AlternateContent>
          <mc:Choice Requires="wps">
            <w:drawing>
              <wp:anchor distT="0" distB="0" distL="114300" distR="114300" simplePos="0" relativeHeight="251656704" behindDoc="1" locked="0" layoutInCell="1" allowOverlap="0" wp14:anchorId="7D41BA0A" wp14:editId="5D8B0E2A">
                <wp:simplePos x="0" y="0"/>
                <wp:positionH relativeFrom="column">
                  <wp:posOffset>-55245</wp:posOffset>
                </wp:positionH>
                <wp:positionV relativeFrom="paragraph">
                  <wp:posOffset>260350</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E12DEB">
                              <w:trPr>
                                <w:trHeight w:val="1008"/>
                              </w:trPr>
                              <w:tc>
                                <w:tcPr>
                                  <w:tcW w:w="4022" w:type="dxa"/>
                                  <w:vAlign w:val="center"/>
                                </w:tcPr>
                                <w:p w:rsidR="00E12DEB" w:rsidRPr="00D6394C" w:rsidRDefault="00E12DEB" w:rsidP="00D6394C">
                                  <w:pPr>
                                    <w:spacing w:after="120"/>
                                    <w:jc w:val="center"/>
                                    <w:rPr>
                                      <w:sz w:val="20"/>
                                      <w:szCs w:val="20"/>
                                    </w:rPr>
                                  </w:pPr>
                                  <w:r w:rsidRPr="00D6394C">
                                    <w:rPr>
                                      <w:b/>
                                      <w:sz w:val="20"/>
                                      <w:szCs w:val="20"/>
                                    </w:rPr>
                                    <w:t>Редактор:</w:t>
                                  </w:r>
                                </w:p>
                                <w:p w:rsidR="00E12DEB" w:rsidRPr="00D6394C" w:rsidRDefault="00E12DEB" w:rsidP="00D6394C">
                                  <w:pPr>
                                    <w:spacing w:after="120"/>
                                    <w:jc w:val="center"/>
                                    <w:rPr>
                                      <w:sz w:val="20"/>
                                      <w:szCs w:val="20"/>
                                    </w:rPr>
                                  </w:pPr>
                                  <w:r w:rsidRPr="00D6394C">
                                    <w:rPr>
                                      <w:sz w:val="20"/>
                                      <w:szCs w:val="20"/>
                                    </w:rPr>
                                    <w:t>Коробкова О.С.</w:t>
                                  </w:r>
                                </w:p>
                                <w:p w:rsidR="00E12DEB" w:rsidRPr="00D6394C" w:rsidRDefault="00E12DEB"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E12DEB" w:rsidRPr="00D6394C" w:rsidRDefault="00E12DEB"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E12DEB" w:rsidRPr="00D6394C" w:rsidRDefault="00E12DEB"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E12DEB" w:rsidRPr="00D6394C" w:rsidRDefault="00E12DEB" w:rsidP="00D6394C">
                                  <w:pPr>
                                    <w:spacing w:after="120"/>
                                    <w:jc w:val="center"/>
                                    <w:rPr>
                                      <w:b/>
                                      <w:sz w:val="20"/>
                                      <w:szCs w:val="20"/>
                                    </w:rPr>
                                  </w:pPr>
                                  <w:r w:rsidRPr="00D6394C">
                                    <w:rPr>
                                      <w:b/>
                                      <w:sz w:val="20"/>
                                      <w:szCs w:val="20"/>
                                    </w:rPr>
                                    <w:t>НАШ АДРЕС:</w:t>
                                  </w:r>
                                </w:p>
                                <w:p w:rsidR="00E12DEB" w:rsidRPr="00D6394C" w:rsidRDefault="00E12DEB"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E12DEB" w:rsidRPr="00D6394C" w:rsidRDefault="00E12DEB" w:rsidP="00D6394C">
                                  <w:pPr>
                                    <w:spacing w:after="120"/>
                                    <w:jc w:val="center"/>
                                    <w:rPr>
                                      <w:sz w:val="20"/>
                                      <w:szCs w:val="20"/>
                                    </w:rPr>
                                  </w:pPr>
                                  <w:r w:rsidRPr="00D6394C">
                                    <w:rPr>
                                      <w:sz w:val="20"/>
                                      <w:szCs w:val="20"/>
                                    </w:rPr>
                                    <w:t>Тел. 52-1-21</w:t>
                                  </w:r>
                                </w:p>
                              </w:tc>
                            </w:tr>
                          </w:tbl>
                          <w:p w:rsidR="00E12DEB" w:rsidRPr="004D72DC" w:rsidRDefault="00E12DEB"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41BA0A" id="AutoShape 39" o:spid="_x0000_s1028" style="position:absolute;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E12DEB">
                        <w:trPr>
                          <w:trHeight w:val="1008"/>
                        </w:trPr>
                        <w:tc>
                          <w:tcPr>
                            <w:tcW w:w="4022" w:type="dxa"/>
                            <w:vAlign w:val="center"/>
                          </w:tcPr>
                          <w:p w:rsidR="00E12DEB" w:rsidRPr="00D6394C" w:rsidRDefault="00E12DEB" w:rsidP="00D6394C">
                            <w:pPr>
                              <w:spacing w:after="120"/>
                              <w:jc w:val="center"/>
                              <w:rPr>
                                <w:sz w:val="20"/>
                                <w:szCs w:val="20"/>
                              </w:rPr>
                            </w:pPr>
                            <w:r w:rsidRPr="00D6394C">
                              <w:rPr>
                                <w:b/>
                                <w:sz w:val="20"/>
                                <w:szCs w:val="20"/>
                              </w:rPr>
                              <w:t>Редактор:</w:t>
                            </w:r>
                          </w:p>
                          <w:p w:rsidR="00E12DEB" w:rsidRPr="00D6394C" w:rsidRDefault="00E12DEB" w:rsidP="00D6394C">
                            <w:pPr>
                              <w:spacing w:after="120"/>
                              <w:jc w:val="center"/>
                              <w:rPr>
                                <w:sz w:val="20"/>
                                <w:szCs w:val="20"/>
                              </w:rPr>
                            </w:pPr>
                            <w:r w:rsidRPr="00D6394C">
                              <w:rPr>
                                <w:sz w:val="20"/>
                                <w:szCs w:val="20"/>
                              </w:rPr>
                              <w:t>Коробкова О.С.</w:t>
                            </w:r>
                          </w:p>
                          <w:p w:rsidR="00E12DEB" w:rsidRPr="00D6394C" w:rsidRDefault="00E12DEB"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E12DEB" w:rsidRPr="00D6394C" w:rsidRDefault="00E12DEB"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E12DEB" w:rsidRPr="00D6394C" w:rsidRDefault="00E12DEB"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E12DEB" w:rsidRPr="00D6394C" w:rsidRDefault="00E12DEB" w:rsidP="00D6394C">
                            <w:pPr>
                              <w:spacing w:after="120"/>
                              <w:jc w:val="center"/>
                              <w:rPr>
                                <w:b/>
                                <w:sz w:val="20"/>
                                <w:szCs w:val="20"/>
                              </w:rPr>
                            </w:pPr>
                            <w:r w:rsidRPr="00D6394C">
                              <w:rPr>
                                <w:b/>
                                <w:sz w:val="20"/>
                                <w:szCs w:val="20"/>
                              </w:rPr>
                              <w:t>НАШ АДРЕС:</w:t>
                            </w:r>
                          </w:p>
                          <w:p w:rsidR="00E12DEB" w:rsidRPr="00D6394C" w:rsidRDefault="00E12DEB"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E12DEB" w:rsidRPr="00D6394C" w:rsidRDefault="00E12DEB" w:rsidP="00D6394C">
                            <w:pPr>
                              <w:spacing w:after="120"/>
                              <w:jc w:val="center"/>
                              <w:rPr>
                                <w:sz w:val="20"/>
                                <w:szCs w:val="20"/>
                              </w:rPr>
                            </w:pPr>
                            <w:r w:rsidRPr="00D6394C">
                              <w:rPr>
                                <w:sz w:val="20"/>
                                <w:szCs w:val="20"/>
                              </w:rPr>
                              <w:t>Тел. 52-1-21</w:t>
                            </w:r>
                          </w:p>
                        </w:tc>
                      </w:tr>
                    </w:tbl>
                    <w:p w:rsidR="00E12DEB" w:rsidRPr="004D72DC" w:rsidRDefault="00E12DEB"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p>
    <w:sectPr w:rsidR="00F90C93" w:rsidSect="002E7D5C">
      <w:headerReference w:type="even" r:id="rId8"/>
      <w:headerReference w:type="default" r:id="rId9"/>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CD1" w:rsidRDefault="000A4CD1">
      <w:r>
        <w:separator/>
      </w:r>
    </w:p>
  </w:endnote>
  <w:endnote w:type="continuationSeparator" w:id="0">
    <w:p w:rsidR="000A4CD1" w:rsidRDefault="000A4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Titul">
    <w:altName w:val="Arial"/>
    <w:charset w:val="00"/>
    <w:family w:val="swiss"/>
    <w:pitch w:val="variable"/>
    <w:sig w:usb0="00000203" w:usb1="00000000" w:usb2="00000000" w:usb3="00000000" w:csb0="00000005" w:csb1="00000000"/>
  </w:font>
  <w:font w:name="Jikharev">
    <w:altName w:val="Times New Roman"/>
    <w:charset w:val="00"/>
    <w:family w:val="auto"/>
    <w:pitch w:val="variable"/>
    <w:sig w:usb0="00000287" w:usb1="00000000" w:usb2="00000000" w:usb3="00000000" w:csb0="0000001F" w:csb1="00000000"/>
  </w:font>
  <w:font w:name="Gazeta SansSerif">
    <w:altName w:val="Arial"/>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CD1" w:rsidRDefault="000A4CD1">
      <w:r>
        <w:separator/>
      </w:r>
    </w:p>
  </w:footnote>
  <w:footnote w:type="continuationSeparator" w:id="0">
    <w:p w:rsidR="000A4CD1" w:rsidRDefault="000A4C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DEB" w:rsidRDefault="0000456B" w:rsidP="00087E45">
    <w:pPr>
      <w:pStyle w:val="a8"/>
      <w:framePr w:wrap="around" w:vAnchor="text" w:hAnchor="margin" w:xAlign="right" w:y="1"/>
      <w:rPr>
        <w:rStyle w:val="a6"/>
      </w:rPr>
    </w:pPr>
    <w:r>
      <w:rPr>
        <w:rStyle w:val="a6"/>
      </w:rPr>
      <w:fldChar w:fldCharType="begin"/>
    </w:r>
    <w:r w:rsidR="00E12DEB">
      <w:rPr>
        <w:rStyle w:val="a6"/>
      </w:rPr>
      <w:instrText xml:space="preserve">PAGE  </w:instrText>
    </w:r>
    <w:r>
      <w:rPr>
        <w:rStyle w:val="a6"/>
      </w:rPr>
      <w:fldChar w:fldCharType="separate"/>
    </w:r>
    <w:r w:rsidR="00E12DEB">
      <w:rPr>
        <w:rStyle w:val="a6"/>
        <w:noProof/>
      </w:rPr>
      <w:t>26</w:t>
    </w:r>
    <w:r>
      <w:rPr>
        <w:rStyle w:val="a6"/>
      </w:rPr>
      <w:fldChar w:fldCharType="end"/>
    </w:r>
  </w:p>
  <w:p w:rsidR="00E12DEB" w:rsidRDefault="00E12DEB" w:rsidP="00B37889">
    <w:pPr>
      <w:pStyle w:val="a8"/>
      <w:ind w:right="360"/>
    </w:pPr>
  </w:p>
  <w:p w:rsidR="00E12DEB" w:rsidRDefault="00E12DEB"/>
  <w:p w:rsidR="00E12DEB" w:rsidRDefault="00E12DEB"/>
  <w:p w:rsidR="00E12DEB" w:rsidRDefault="00E12DEB"/>
  <w:p w:rsidR="00E12DEB" w:rsidRDefault="00E12DEB"/>
  <w:p w:rsidR="00E12DEB" w:rsidRDefault="00E12DEB"/>
  <w:p w:rsidR="00E12DEB" w:rsidRDefault="00E12DE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DEB" w:rsidRPr="004B1923" w:rsidRDefault="0000456B" w:rsidP="00087E45">
    <w:pPr>
      <w:pStyle w:val="a8"/>
      <w:framePr w:wrap="around" w:vAnchor="text" w:hAnchor="margin" w:xAlign="right" w:y="1"/>
      <w:rPr>
        <w:rStyle w:val="a6"/>
        <w:b w:val="0"/>
        <w:i w:val="0"/>
        <w:sz w:val="20"/>
      </w:rPr>
    </w:pPr>
    <w:r w:rsidRPr="004B1923">
      <w:rPr>
        <w:rStyle w:val="a6"/>
        <w:b w:val="0"/>
        <w:i w:val="0"/>
        <w:sz w:val="20"/>
      </w:rPr>
      <w:fldChar w:fldCharType="begin"/>
    </w:r>
    <w:r w:rsidR="00E12DEB" w:rsidRPr="004B1923">
      <w:rPr>
        <w:rStyle w:val="a6"/>
        <w:b w:val="0"/>
        <w:i w:val="0"/>
        <w:sz w:val="20"/>
      </w:rPr>
      <w:instrText xml:space="preserve">PAGE  </w:instrText>
    </w:r>
    <w:r w:rsidRPr="004B1923">
      <w:rPr>
        <w:rStyle w:val="a6"/>
        <w:b w:val="0"/>
        <w:i w:val="0"/>
        <w:sz w:val="20"/>
      </w:rPr>
      <w:fldChar w:fldCharType="separate"/>
    </w:r>
    <w:r w:rsidR="0089209F">
      <w:rPr>
        <w:rStyle w:val="a6"/>
        <w:b w:val="0"/>
        <w:i w:val="0"/>
        <w:noProof/>
        <w:sz w:val="20"/>
      </w:rPr>
      <w:t>2</w:t>
    </w:r>
    <w:r w:rsidRPr="004B1923">
      <w:rPr>
        <w:rStyle w:val="a6"/>
        <w:b w:val="0"/>
        <w:i w:val="0"/>
        <w:sz w:val="20"/>
      </w:rPr>
      <w:fldChar w:fldCharType="end"/>
    </w:r>
  </w:p>
  <w:p w:rsidR="00E12DEB" w:rsidRPr="00B37889" w:rsidRDefault="00E12DEB" w:rsidP="00B37889">
    <w:pPr>
      <w:spacing w:line="480" w:lineRule="auto"/>
      <w:rPr>
        <w:b/>
        <w:sz w:val="20"/>
        <w:szCs w:val="20"/>
      </w:rPr>
    </w:pPr>
    <w:r w:rsidRPr="00B37889">
      <w:rPr>
        <w:b/>
        <w:sz w:val="20"/>
        <w:szCs w:val="20"/>
      </w:rPr>
      <w:t>В</w:t>
    </w:r>
    <w:r>
      <w:rPr>
        <w:b/>
        <w:sz w:val="20"/>
        <w:szCs w:val="20"/>
      </w:rPr>
      <w:t xml:space="preserve">едомости Мошковского </w:t>
    </w:r>
    <w:r w:rsidRPr="00B37889">
      <w:rPr>
        <w:b/>
        <w:sz w:val="20"/>
        <w:szCs w:val="20"/>
      </w:rPr>
      <w:t>сельсовета</w:t>
    </w:r>
    <w:r>
      <w:rPr>
        <w:b/>
        <w:sz w:val="20"/>
        <w:szCs w:val="20"/>
      </w:rPr>
      <w:t xml:space="preserve">, </w:t>
    </w:r>
    <w:r w:rsidRPr="00B37889">
      <w:rPr>
        <w:b/>
        <w:sz w:val="20"/>
        <w:szCs w:val="20"/>
      </w:rPr>
      <w:t>№</w:t>
    </w:r>
    <w:r w:rsidR="00CE42E3">
      <w:rPr>
        <w:b/>
        <w:sz w:val="20"/>
        <w:szCs w:val="20"/>
      </w:rPr>
      <w:t xml:space="preserve"> </w:t>
    </w:r>
    <w:r w:rsidR="0089209F">
      <w:rPr>
        <w:b/>
        <w:sz w:val="20"/>
        <w:szCs w:val="20"/>
      </w:rPr>
      <w:t>5</w:t>
    </w:r>
    <w:r w:rsidR="00CE42E3">
      <w:rPr>
        <w:b/>
        <w:sz w:val="20"/>
        <w:szCs w:val="20"/>
      </w:rPr>
      <w:t xml:space="preserve"> (20</w:t>
    </w:r>
    <w:r w:rsidR="0089209F">
      <w:rPr>
        <w:b/>
        <w:sz w:val="20"/>
        <w:szCs w:val="20"/>
      </w:rPr>
      <w:t>1) 1</w:t>
    </w:r>
    <w:r w:rsidR="00CE42E3">
      <w:rPr>
        <w:b/>
        <w:sz w:val="20"/>
        <w:szCs w:val="20"/>
      </w:rPr>
      <w:t>0</w:t>
    </w:r>
    <w:r>
      <w:rPr>
        <w:b/>
        <w:sz w:val="20"/>
        <w:szCs w:val="20"/>
      </w:rPr>
      <w:t xml:space="preserve"> </w:t>
    </w:r>
    <w:r w:rsidR="0089209F">
      <w:rPr>
        <w:b/>
        <w:sz w:val="20"/>
        <w:szCs w:val="20"/>
      </w:rPr>
      <w:t>апреля</w:t>
    </w:r>
    <w:r>
      <w:rPr>
        <w:b/>
        <w:sz w:val="20"/>
        <w:szCs w:val="20"/>
      </w:rPr>
      <w:t xml:space="preserve"> 2020 года</w:t>
    </w:r>
  </w:p>
  <w:p w:rsidR="00E12DEB" w:rsidRDefault="00E12DEB" w:rsidP="002500C9">
    <w:pPr>
      <w:pStyle w:val="a8"/>
      <w:ind w:right="360"/>
    </w:pPr>
    <w:r w:rsidRPr="00B37889">
      <w:tab/>
    </w:r>
  </w:p>
  <w:p w:rsidR="00E12DEB" w:rsidRDefault="00E12DEB"/>
  <w:p w:rsidR="00E12DEB" w:rsidRDefault="00E12DEB"/>
  <w:p w:rsidR="00E12DEB" w:rsidRDefault="00E12DE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3">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4">
    <w:nsid w:val="0AE65113"/>
    <w:multiLevelType w:val="multilevel"/>
    <w:tmpl w:val="FFB448E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0CFD097F"/>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1"/>
        <w:w w:val="100"/>
        <w:position w:val="0"/>
        <w:sz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168059D"/>
    <w:multiLevelType w:val="multilevel"/>
    <w:tmpl w:val="D5C0D9D2"/>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1560" w:hanging="1134"/>
      </w:pPr>
      <w:rPr>
        <w:rFonts w:hint="default"/>
        <w:b/>
        <w:i w:val="0"/>
        <w:sz w:val="28"/>
        <w:szCs w:val="2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7">
    <w:nsid w:val="1AD34CB8"/>
    <w:multiLevelType w:val="multilevel"/>
    <w:tmpl w:val="B8C0419E"/>
    <w:lvl w:ilvl="0">
      <w:start w:val="1"/>
      <w:numFmt w:val="decimal"/>
      <w:lvlText w:val="%1."/>
      <w:lvlJc w:val="left"/>
      <w:pPr>
        <w:ind w:left="2149" w:hanging="1440"/>
      </w:pPr>
      <w:rPr>
        <w:rFonts w:hint="default"/>
      </w:rPr>
    </w:lvl>
    <w:lvl w:ilvl="1">
      <w:start w:val="1"/>
      <w:numFmt w:val="decimal"/>
      <w:isLgl/>
      <w:lvlText w:val="%1.%2."/>
      <w:lvlJc w:val="left"/>
      <w:pPr>
        <w:ind w:left="2149" w:hanging="1440"/>
      </w:pPr>
      <w:rPr>
        <w:rFonts w:hint="default"/>
      </w:rPr>
    </w:lvl>
    <w:lvl w:ilvl="2">
      <w:start w:val="1"/>
      <w:numFmt w:val="decimal"/>
      <w:isLgl/>
      <w:lvlText w:val="%1.%2.%3."/>
      <w:lvlJc w:val="left"/>
      <w:pPr>
        <w:ind w:left="2149" w:hanging="1440"/>
      </w:pPr>
      <w:rPr>
        <w:rFonts w:hint="default"/>
      </w:rPr>
    </w:lvl>
    <w:lvl w:ilvl="3">
      <w:start w:val="1"/>
      <w:numFmt w:val="decimal"/>
      <w:isLgl/>
      <w:lvlText w:val="%1.%2.%3.%4."/>
      <w:lvlJc w:val="left"/>
      <w:pPr>
        <w:ind w:left="2149" w:hanging="144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8">
    <w:nsid w:val="25166571"/>
    <w:multiLevelType w:val="hybridMultilevel"/>
    <w:tmpl w:val="E76E1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9E5F9B"/>
    <w:multiLevelType w:val="multilevel"/>
    <w:tmpl w:val="802ED6F6"/>
    <w:lvl w:ilvl="0">
      <w:start w:val="1"/>
      <w:numFmt w:val="decimal"/>
      <w:lvlText w:val="%1."/>
      <w:lvlJc w:val="left"/>
      <w:pPr>
        <w:ind w:left="750" w:hanging="750"/>
      </w:pPr>
      <w:rPr>
        <w:rFonts w:hint="default"/>
      </w:rPr>
    </w:lvl>
    <w:lvl w:ilvl="1">
      <w:start w:val="1"/>
      <w:numFmt w:val="decimal"/>
      <w:lvlText w:val="%1.%2."/>
      <w:lvlJc w:val="left"/>
      <w:pPr>
        <w:ind w:left="1104" w:hanging="750"/>
      </w:pPr>
      <w:rPr>
        <w:rFonts w:hint="default"/>
      </w:rPr>
    </w:lvl>
    <w:lvl w:ilvl="2">
      <w:start w:val="1"/>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34502791"/>
    <w:multiLevelType w:val="multilevel"/>
    <w:tmpl w:val="374A5F5E"/>
    <w:lvl w:ilvl="0">
      <w:start w:val="1"/>
      <w:numFmt w:val="decimal"/>
      <w:lvlText w:val="%1."/>
      <w:lvlJc w:val="left"/>
      <w:pPr>
        <w:ind w:left="540" w:hanging="540"/>
      </w:pPr>
      <w:rPr>
        <w:rFonts w:hint="default"/>
        <w:u w:val="none"/>
      </w:rPr>
    </w:lvl>
    <w:lvl w:ilvl="1">
      <w:start w:val="2"/>
      <w:numFmt w:val="decimal"/>
      <w:lvlText w:val="%1.%2."/>
      <w:lvlJc w:val="left"/>
      <w:pPr>
        <w:ind w:left="1620" w:hanging="540"/>
      </w:pPr>
      <w:rPr>
        <w:rFonts w:hint="default"/>
        <w:u w:val="none"/>
      </w:rPr>
    </w:lvl>
    <w:lvl w:ilvl="2">
      <w:start w:val="2"/>
      <w:numFmt w:val="decimal"/>
      <w:lvlText w:val="%1.%2.%3."/>
      <w:lvlJc w:val="left"/>
      <w:pPr>
        <w:ind w:left="2880" w:hanging="720"/>
      </w:pPr>
      <w:rPr>
        <w:rFonts w:hint="default"/>
        <w:u w:val="none"/>
      </w:rPr>
    </w:lvl>
    <w:lvl w:ilvl="3">
      <w:start w:val="1"/>
      <w:numFmt w:val="decimal"/>
      <w:lvlText w:val="%1.%2.%3.%4."/>
      <w:lvlJc w:val="left"/>
      <w:pPr>
        <w:ind w:left="3960" w:hanging="720"/>
      </w:pPr>
      <w:rPr>
        <w:rFonts w:hint="default"/>
        <w:u w:val="none"/>
      </w:rPr>
    </w:lvl>
    <w:lvl w:ilvl="4">
      <w:start w:val="1"/>
      <w:numFmt w:val="decimal"/>
      <w:lvlText w:val="%1.%2.%3.%4.%5."/>
      <w:lvlJc w:val="left"/>
      <w:pPr>
        <w:ind w:left="5400" w:hanging="1080"/>
      </w:pPr>
      <w:rPr>
        <w:rFonts w:hint="default"/>
        <w:u w:val="none"/>
      </w:rPr>
    </w:lvl>
    <w:lvl w:ilvl="5">
      <w:start w:val="1"/>
      <w:numFmt w:val="decimal"/>
      <w:lvlText w:val="%1.%2.%3.%4.%5.%6."/>
      <w:lvlJc w:val="left"/>
      <w:pPr>
        <w:ind w:left="6480" w:hanging="1080"/>
      </w:pPr>
      <w:rPr>
        <w:rFonts w:hint="default"/>
        <w:u w:val="none"/>
      </w:rPr>
    </w:lvl>
    <w:lvl w:ilvl="6">
      <w:start w:val="1"/>
      <w:numFmt w:val="decimal"/>
      <w:lvlText w:val="%1.%2.%3.%4.%5.%6.%7."/>
      <w:lvlJc w:val="left"/>
      <w:pPr>
        <w:ind w:left="7920" w:hanging="1440"/>
      </w:pPr>
      <w:rPr>
        <w:rFonts w:hint="default"/>
        <w:u w:val="none"/>
      </w:rPr>
    </w:lvl>
    <w:lvl w:ilvl="7">
      <w:start w:val="1"/>
      <w:numFmt w:val="decimal"/>
      <w:lvlText w:val="%1.%2.%3.%4.%5.%6.%7.%8."/>
      <w:lvlJc w:val="left"/>
      <w:pPr>
        <w:ind w:left="9000" w:hanging="1440"/>
      </w:pPr>
      <w:rPr>
        <w:rFonts w:hint="default"/>
        <w:u w:val="none"/>
      </w:rPr>
    </w:lvl>
    <w:lvl w:ilvl="8">
      <w:start w:val="1"/>
      <w:numFmt w:val="decimal"/>
      <w:lvlText w:val="%1.%2.%3.%4.%5.%6.%7.%8.%9."/>
      <w:lvlJc w:val="left"/>
      <w:pPr>
        <w:ind w:left="10440" w:hanging="1800"/>
      </w:pPr>
      <w:rPr>
        <w:rFonts w:hint="default"/>
        <w:u w:val="none"/>
      </w:rPr>
    </w:lvl>
  </w:abstractNum>
  <w:abstractNum w:abstractNumId="11">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12">
    <w:nsid w:val="58822F8A"/>
    <w:multiLevelType w:val="hybridMultilevel"/>
    <w:tmpl w:val="D56661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0B83590"/>
    <w:multiLevelType w:val="multilevel"/>
    <w:tmpl w:val="22C0742A"/>
    <w:lvl w:ilvl="0">
      <w:start w:val="1"/>
      <w:numFmt w:val="decimal"/>
      <w:lvlText w:val="%1."/>
      <w:lvlJc w:val="left"/>
      <w:pPr>
        <w:ind w:left="540" w:hanging="540"/>
      </w:pPr>
      <w:rPr>
        <w:rFonts w:hint="default"/>
        <w:u w:val="none"/>
      </w:rPr>
    </w:lvl>
    <w:lvl w:ilvl="1">
      <w:start w:val="2"/>
      <w:numFmt w:val="decimal"/>
      <w:lvlText w:val="%1.%2."/>
      <w:lvlJc w:val="left"/>
      <w:pPr>
        <w:ind w:left="1260" w:hanging="540"/>
      </w:pPr>
      <w:rPr>
        <w:rFonts w:hint="default"/>
        <w:u w:val="none"/>
      </w:rPr>
    </w:lvl>
    <w:lvl w:ilvl="2">
      <w:start w:val="3"/>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num w:numId="1">
    <w:abstractNumId w:val="6"/>
  </w:num>
  <w:num w:numId="2">
    <w:abstractNumId w:val="11"/>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12"/>
  </w:num>
  <w:num w:numId="5">
    <w:abstractNumId w:val="8"/>
  </w:num>
  <w:num w:numId="6">
    <w:abstractNumId w:val="13"/>
  </w:num>
  <w:num w:numId="7">
    <w:abstractNumId w:val="10"/>
  </w:num>
  <w:num w:numId="8">
    <w:abstractNumId w:val="9"/>
  </w:num>
  <w:num w:numId="9">
    <w:abstractNumId w:val="5"/>
  </w:num>
  <w:num w:numId="10">
    <w:abstractNumId w:val="4"/>
  </w:num>
  <w:num w:numId="11">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56B"/>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73FC"/>
    <w:rsid w:val="00030696"/>
    <w:rsid w:val="00032B56"/>
    <w:rsid w:val="00033C64"/>
    <w:rsid w:val="00033D73"/>
    <w:rsid w:val="00034725"/>
    <w:rsid w:val="0003472F"/>
    <w:rsid w:val="00035F8B"/>
    <w:rsid w:val="00037521"/>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A15"/>
    <w:rsid w:val="00054D17"/>
    <w:rsid w:val="00055039"/>
    <w:rsid w:val="00055175"/>
    <w:rsid w:val="00055189"/>
    <w:rsid w:val="00055E86"/>
    <w:rsid w:val="000571C8"/>
    <w:rsid w:val="000571E4"/>
    <w:rsid w:val="000576F4"/>
    <w:rsid w:val="00057A9B"/>
    <w:rsid w:val="00057FE5"/>
    <w:rsid w:val="0006000C"/>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03CA"/>
    <w:rsid w:val="0009120F"/>
    <w:rsid w:val="000918D2"/>
    <w:rsid w:val="0009383B"/>
    <w:rsid w:val="00095D93"/>
    <w:rsid w:val="0009731A"/>
    <w:rsid w:val="0009784B"/>
    <w:rsid w:val="00097A54"/>
    <w:rsid w:val="000A28FB"/>
    <w:rsid w:val="000A3690"/>
    <w:rsid w:val="000A4CD1"/>
    <w:rsid w:val="000A52AD"/>
    <w:rsid w:val="000A5654"/>
    <w:rsid w:val="000A7251"/>
    <w:rsid w:val="000B0FA3"/>
    <w:rsid w:val="000B21A7"/>
    <w:rsid w:val="000B22BC"/>
    <w:rsid w:val="000B4BB9"/>
    <w:rsid w:val="000B5735"/>
    <w:rsid w:val="000B59A6"/>
    <w:rsid w:val="000B6421"/>
    <w:rsid w:val="000B7050"/>
    <w:rsid w:val="000B77AA"/>
    <w:rsid w:val="000C0774"/>
    <w:rsid w:val="000C18B9"/>
    <w:rsid w:val="000C1902"/>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5B7B"/>
    <w:rsid w:val="000F65F1"/>
    <w:rsid w:val="000F7022"/>
    <w:rsid w:val="000F78DA"/>
    <w:rsid w:val="0010255C"/>
    <w:rsid w:val="00102C48"/>
    <w:rsid w:val="00103AD8"/>
    <w:rsid w:val="001045BE"/>
    <w:rsid w:val="00107F89"/>
    <w:rsid w:val="00107FC8"/>
    <w:rsid w:val="00110149"/>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07C6"/>
    <w:rsid w:val="00151126"/>
    <w:rsid w:val="0015125E"/>
    <w:rsid w:val="001512A6"/>
    <w:rsid w:val="00152187"/>
    <w:rsid w:val="001521D6"/>
    <w:rsid w:val="00152740"/>
    <w:rsid w:val="00152E44"/>
    <w:rsid w:val="00152ED5"/>
    <w:rsid w:val="001534B7"/>
    <w:rsid w:val="00155A11"/>
    <w:rsid w:val="00156072"/>
    <w:rsid w:val="00156223"/>
    <w:rsid w:val="001577B9"/>
    <w:rsid w:val="001600FE"/>
    <w:rsid w:val="00160FB4"/>
    <w:rsid w:val="00161474"/>
    <w:rsid w:val="001621A1"/>
    <w:rsid w:val="0016290B"/>
    <w:rsid w:val="00162ED8"/>
    <w:rsid w:val="00164018"/>
    <w:rsid w:val="001648C5"/>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A2F"/>
    <w:rsid w:val="00182C59"/>
    <w:rsid w:val="00182F48"/>
    <w:rsid w:val="001843BB"/>
    <w:rsid w:val="00184712"/>
    <w:rsid w:val="00184E3B"/>
    <w:rsid w:val="001925E6"/>
    <w:rsid w:val="00192A41"/>
    <w:rsid w:val="00193080"/>
    <w:rsid w:val="00193303"/>
    <w:rsid w:val="00193C57"/>
    <w:rsid w:val="001947A2"/>
    <w:rsid w:val="00194DB9"/>
    <w:rsid w:val="0019501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D71"/>
    <w:rsid w:val="001C417C"/>
    <w:rsid w:val="001C5337"/>
    <w:rsid w:val="001C7BF9"/>
    <w:rsid w:val="001D192D"/>
    <w:rsid w:val="001D30EF"/>
    <w:rsid w:val="001D3BE8"/>
    <w:rsid w:val="001D4DBF"/>
    <w:rsid w:val="001D5EA6"/>
    <w:rsid w:val="001D6A92"/>
    <w:rsid w:val="001D6F01"/>
    <w:rsid w:val="001D72BB"/>
    <w:rsid w:val="001D75BC"/>
    <w:rsid w:val="001D75E0"/>
    <w:rsid w:val="001E05CD"/>
    <w:rsid w:val="001E10D6"/>
    <w:rsid w:val="001E30AD"/>
    <w:rsid w:val="001E30AE"/>
    <w:rsid w:val="001E3590"/>
    <w:rsid w:val="001E46EA"/>
    <w:rsid w:val="001E59DE"/>
    <w:rsid w:val="001E5A44"/>
    <w:rsid w:val="001E624D"/>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120A"/>
    <w:rsid w:val="00211DA7"/>
    <w:rsid w:val="0021234B"/>
    <w:rsid w:val="00212653"/>
    <w:rsid w:val="0021297E"/>
    <w:rsid w:val="00213869"/>
    <w:rsid w:val="00213EA9"/>
    <w:rsid w:val="00215DCB"/>
    <w:rsid w:val="002162A4"/>
    <w:rsid w:val="0021716E"/>
    <w:rsid w:val="00217284"/>
    <w:rsid w:val="002172E1"/>
    <w:rsid w:val="00224DD4"/>
    <w:rsid w:val="00227CD0"/>
    <w:rsid w:val="00230883"/>
    <w:rsid w:val="00230C54"/>
    <w:rsid w:val="00231551"/>
    <w:rsid w:val="00232665"/>
    <w:rsid w:val="00232F2B"/>
    <w:rsid w:val="0023381C"/>
    <w:rsid w:val="002339B6"/>
    <w:rsid w:val="00235102"/>
    <w:rsid w:val="00235888"/>
    <w:rsid w:val="00235F87"/>
    <w:rsid w:val="00236492"/>
    <w:rsid w:val="0023708B"/>
    <w:rsid w:val="0024017E"/>
    <w:rsid w:val="00240D2E"/>
    <w:rsid w:val="00241308"/>
    <w:rsid w:val="002434CD"/>
    <w:rsid w:val="002447E2"/>
    <w:rsid w:val="00247191"/>
    <w:rsid w:val="00247964"/>
    <w:rsid w:val="002500C9"/>
    <w:rsid w:val="00250BB0"/>
    <w:rsid w:val="00251590"/>
    <w:rsid w:val="00252320"/>
    <w:rsid w:val="00252741"/>
    <w:rsid w:val="00253708"/>
    <w:rsid w:val="0025449B"/>
    <w:rsid w:val="00254573"/>
    <w:rsid w:val="00255467"/>
    <w:rsid w:val="002558F0"/>
    <w:rsid w:val="00255AD7"/>
    <w:rsid w:val="00257773"/>
    <w:rsid w:val="00257A51"/>
    <w:rsid w:val="00260229"/>
    <w:rsid w:val="00261B5E"/>
    <w:rsid w:val="002632E3"/>
    <w:rsid w:val="002635F9"/>
    <w:rsid w:val="00263DDC"/>
    <w:rsid w:val="002647E2"/>
    <w:rsid w:val="00264945"/>
    <w:rsid w:val="00267062"/>
    <w:rsid w:val="002678FA"/>
    <w:rsid w:val="0027008D"/>
    <w:rsid w:val="00270EC8"/>
    <w:rsid w:val="0027133B"/>
    <w:rsid w:val="00272869"/>
    <w:rsid w:val="00272DB0"/>
    <w:rsid w:val="00272DED"/>
    <w:rsid w:val="00273826"/>
    <w:rsid w:val="002743EC"/>
    <w:rsid w:val="00275562"/>
    <w:rsid w:val="002757DD"/>
    <w:rsid w:val="002757E1"/>
    <w:rsid w:val="00281DF1"/>
    <w:rsid w:val="00281FA8"/>
    <w:rsid w:val="00282BEE"/>
    <w:rsid w:val="00283FAC"/>
    <w:rsid w:val="002847EB"/>
    <w:rsid w:val="00284ABB"/>
    <w:rsid w:val="00284D5A"/>
    <w:rsid w:val="00285B22"/>
    <w:rsid w:val="00285CCF"/>
    <w:rsid w:val="00286156"/>
    <w:rsid w:val="00286EDC"/>
    <w:rsid w:val="0029078C"/>
    <w:rsid w:val="002925DA"/>
    <w:rsid w:val="00293879"/>
    <w:rsid w:val="0029407C"/>
    <w:rsid w:val="00294799"/>
    <w:rsid w:val="00296C19"/>
    <w:rsid w:val="00297C5A"/>
    <w:rsid w:val="002A12E0"/>
    <w:rsid w:val="002A1D27"/>
    <w:rsid w:val="002A2329"/>
    <w:rsid w:val="002A2454"/>
    <w:rsid w:val="002A2AE8"/>
    <w:rsid w:val="002A31BB"/>
    <w:rsid w:val="002A34C0"/>
    <w:rsid w:val="002A4D0A"/>
    <w:rsid w:val="002A5484"/>
    <w:rsid w:val="002A5C5C"/>
    <w:rsid w:val="002A6405"/>
    <w:rsid w:val="002A78CD"/>
    <w:rsid w:val="002A7DE7"/>
    <w:rsid w:val="002B169F"/>
    <w:rsid w:val="002B2230"/>
    <w:rsid w:val="002B25D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9"/>
    <w:rsid w:val="002E27EE"/>
    <w:rsid w:val="002E27F9"/>
    <w:rsid w:val="002E28FB"/>
    <w:rsid w:val="002E2A0A"/>
    <w:rsid w:val="002E3FC5"/>
    <w:rsid w:val="002E40CA"/>
    <w:rsid w:val="002E41AE"/>
    <w:rsid w:val="002E494F"/>
    <w:rsid w:val="002E59FA"/>
    <w:rsid w:val="002E66F1"/>
    <w:rsid w:val="002E6C96"/>
    <w:rsid w:val="002E7B89"/>
    <w:rsid w:val="002E7D5C"/>
    <w:rsid w:val="002F09DE"/>
    <w:rsid w:val="002F2C5E"/>
    <w:rsid w:val="002F4BF3"/>
    <w:rsid w:val="002F6D44"/>
    <w:rsid w:val="00300878"/>
    <w:rsid w:val="00301478"/>
    <w:rsid w:val="00301DF8"/>
    <w:rsid w:val="00302E49"/>
    <w:rsid w:val="00303166"/>
    <w:rsid w:val="0030461E"/>
    <w:rsid w:val="00305ECF"/>
    <w:rsid w:val="00306A46"/>
    <w:rsid w:val="00306BB2"/>
    <w:rsid w:val="003100A2"/>
    <w:rsid w:val="003108BD"/>
    <w:rsid w:val="003124CB"/>
    <w:rsid w:val="0031613D"/>
    <w:rsid w:val="00316D9D"/>
    <w:rsid w:val="00317070"/>
    <w:rsid w:val="00320AD0"/>
    <w:rsid w:val="00321F18"/>
    <w:rsid w:val="0032446E"/>
    <w:rsid w:val="00324AEC"/>
    <w:rsid w:val="0032721A"/>
    <w:rsid w:val="00331E61"/>
    <w:rsid w:val="0033200D"/>
    <w:rsid w:val="00332C0E"/>
    <w:rsid w:val="00334B03"/>
    <w:rsid w:val="0033649A"/>
    <w:rsid w:val="0033747B"/>
    <w:rsid w:val="00340354"/>
    <w:rsid w:val="0034074C"/>
    <w:rsid w:val="003414E1"/>
    <w:rsid w:val="0034154F"/>
    <w:rsid w:val="00341671"/>
    <w:rsid w:val="003419A9"/>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65D"/>
    <w:rsid w:val="00356E2C"/>
    <w:rsid w:val="00357D0F"/>
    <w:rsid w:val="003619BD"/>
    <w:rsid w:val="003621BE"/>
    <w:rsid w:val="00362272"/>
    <w:rsid w:val="0036353E"/>
    <w:rsid w:val="003641CB"/>
    <w:rsid w:val="0036458B"/>
    <w:rsid w:val="0036634D"/>
    <w:rsid w:val="00366CF5"/>
    <w:rsid w:val="0036768B"/>
    <w:rsid w:val="00367F50"/>
    <w:rsid w:val="003710CB"/>
    <w:rsid w:val="00371A21"/>
    <w:rsid w:val="0037208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13AF"/>
    <w:rsid w:val="003923E6"/>
    <w:rsid w:val="0039281E"/>
    <w:rsid w:val="003936F5"/>
    <w:rsid w:val="003959C5"/>
    <w:rsid w:val="00396D34"/>
    <w:rsid w:val="00396FD6"/>
    <w:rsid w:val="003A1B6E"/>
    <w:rsid w:val="003A5E98"/>
    <w:rsid w:val="003A6620"/>
    <w:rsid w:val="003A7E66"/>
    <w:rsid w:val="003B1344"/>
    <w:rsid w:val="003B2A6F"/>
    <w:rsid w:val="003B2CC9"/>
    <w:rsid w:val="003B45FA"/>
    <w:rsid w:val="003B4A84"/>
    <w:rsid w:val="003B5886"/>
    <w:rsid w:val="003B5898"/>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05A"/>
    <w:rsid w:val="003E43C8"/>
    <w:rsid w:val="003E51C9"/>
    <w:rsid w:val="003E5219"/>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20268"/>
    <w:rsid w:val="00422809"/>
    <w:rsid w:val="00422DE3"/>
    <w:rsid w:val="004236A8"/>
    <w:rsid w:val="004258D1"/>
    <w:rsid w:val="004264E1"/>
    <w:rsid w:val="0043052F"/>
    <w:rsid w:val="00432910"/>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82A"/>
    <w:rsid w:val="00464A3D"/>
    <w:rsid w:val="00467E67"/>
    <w:rsid w:val="00470380"/>
    <w:rsid w:val="004708DC"/>
    <w:rsid w:val="0047090A"/>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2DE3"/>
    <w:rsid w:val="004A3606"/>
    <w:rsid w:val="004A36FF"/>
    <w:rsid w:val="004A429D"/>
    <w:rsid w:val="004A4AF9"/>
    <w:rsid w:val="004A716F"/>
    <w:rsid w:val="004B1923"/>
    <w:rsid w:val="004B46C5"/>
    <w:rsid w:val="004B4E2C"/>
    <w:rsid w:val="004B5BCC"/>
    <w:rsid w:val="004B5D41"/>
    <w:rsid w:val="004B5F7E"/>
    <w:rsid w:val="004B65D9"/>
    <w:rsid w:val="004B69B9"/>
    <w:rsid w:val="004B70A8"/>
    <w:rsid w:val="004B75A4"/>
    <w:rsid w:val="004C00C5"/>
    <w:rsid w:val="004C079E"/>
    <w:rsid w:val="004C256D"/>
    <w:rsid w:val="004C4D0F"/>
    <w:rsid w:val="004C56AA"/>
    <w:rsid w:val="004C59FA"/>
    <w:rsid w:val="004C68BD"/>
    <w:rsid w:val="004C6C1C"/>
    <w:rsid w:val="004C6CCA"/>
    <w:rsid w:val="004C7830"/>
    <w:rsid w:val="004C7BE0"/>
    <w:rsid w:val="004D025D"/>
    <w:rsid w:val="004D0633"/>
    <w:rsid w:val="004D17E1"/>
    <w:rsid w:val="004D1CE6"/>
    <w:rsid w:val="004D27AB"/>
    <w:rsid w:val="004D3D1F"/>
    <w:rsid w:val="004D5D96"/>
    <w:rsid w:val="004D72DC"/>
    <w:rsid w:val="004D776A"/>
    <w:rsid w:val="004E07C4"/>
    <w:rsid w:val="004E22E4"/>
    <w:rsid w:val="004E26A3"/>
    <w:rsid w:val="004E3207"/>
    <w:rsid w:val="004E3443"/>
    <w:rsid w:val="004E6545"/>
    <w:rsid w:val="004F0174"/>
    <w:rsid w:val="004F0786"/>
    <w:rsid w:val="004F24B9"/>
    <w:rsid w:val="004F2CCB"/>
    <w:rsid w:val="004F2E02"/>
    <w:rsid w:val="004F46E6"/>
    <w:rsid w:val="004F5A78"/>
    <w:rsid w:val="004F6E1B"/>
    <w:rsid w:val="004F7E45"/>
    <w:rsid w:val="004F7F7D"/>
    <w:rsid w:val="005036C1"/>
    <w:rsid w:val="0050392A"/>
    <w:rsid w:val="00505085"/>
    <w:rsid w:val="0051109E"/>
    <w:rsid w:val="005117A6"/>
    <w:rsid w:val="005117C7"/>
    <w:rsid w:val="00513328"/>
    <w:rsid w:val="0051418A"/>
    <w:rsid w:val="0051475D"/>
    <w:rsid w:val="00515109"/>
    <w:rsid w:val="00515121"/>
    <w:rsid w:val="00515167"/>
    <w:rsid w:val="00522572"/>
    <w:rsid w:val="005228DE"/>
    <w:rsid w:val="005243B3"/>
    <w:rsid w:val="00526160"/>
    <w:rsid w:val="0052712B"/>
    <w:rsid w:val="00530B91"/>
    <w:rsid w:val="005313D4"/>
    <w:rsid w:val="00533575"/>
    <w:rsid w:val="0053395E"/>
    <w:rsid w:val="005356E8"/>
    <w:rsid w:val="00535F1D"/>
    <w:rsid w:val="00536A96"/>
    <w:rsid w:val="0053711B"/>
    <w:rsid w:val="00541016"/>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55F66"/>
    <w:rsid w:val="005605E1"/>
    <w:rsid w:val="00563EAE"/>
    <w:rsid w:val="005643DB"/>
    <w:rsid w:val="00564B5E"/>
    <w:rsid w:val="00565227"/>
    <w:rsid w:val="00566DBB"/>
    <w:rsid w:val="0056738B"/>
    <w:rsid w:val="005675A0"/>
    <w:rsid w:val="00570343"/>
    <w:rsid w:val="0057109B"/>
    <w:rsid w:val="00572336"/>
    <w:rsid w:val="00573C15"/>
    <w:rsid w:val="00573FC6"/>
    <w:rsid w:val="0057431F"/>
    <w:rsid w:val="005743C3"/>
    <w:rsid w:val="00574E2A"/>
    <w:rsid w:val="005766F3"/>
    <w:rsid w:val="0057789A"/>
    <w:rsid w:val="00577A44"/>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30AB"/>
    <w:rsid w:val="005A56FD"/>
    <w:rsid w:val="005A7834"/>
    <w:rsid w:val="005B0601"/>
    <w:rsid w:val="005B148B"/>
    <w:rsid w:val="005B1C04"/>
    <w:rsid w:val="005B5111"/>
    <w:rsid w:val="005B6068"/>
    <w:rsid w:val="005B67EC"/>
    <w:rsid w:val="005B688D"/>
    <w:rsid w:val="005C09A5"/>
    <w:rsid w:val="005C4632"/>
    <w:rsid w:val="005C4BA5"/>
    <w:rsid w:val="005C5404"/>
    <w:rsid w:val="005C5DEC"/>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2F4"/>
    <w:rsid w:val="006003B5"/>
    <w:rsid w:val="00601F9D"/>
    <w:rsid w:val="006024A3"/>
    <w:rsid w:val="00603474"/>
    <w:rsid w:val="00603D7A"/>
    <w:rsid w:val="00604827"/>
    <w:rsid w:val="00607E4E"/>
    <w:rsid w:val="0061033C"/>
    <w:rsid w:val="00610DCE"/>
    <w:rsid w:val="006110D6"/>
    <w:rsid w:val="0061124B"/>
    <w:rsid w:val="006112AC"/>
    <w:rsid w:val="006125CB"/>
    <w:rsid w:val="0061502D"/>
    <w:rsid w:val="00615E4F"/>
    <w:rsid w:val="00615E70"/>
    <w:rsid w:val="0061640F"/>
    <w:rsid w:val="00620A4C"/>
    <w:rsid w:val="00621E3F"/>
    <w:rsid w:val="00626C19"/>
    <w:rsid w:val="00631028"/>
    <w:rsid w:val="006310FB"/>
    <w:rsid w:val="006311D5"/>
    <w:rsid w:val="00633E37"/>
    <w:rsid w:val="00633F44"/>
    <w:rsid w:val="0063489B"/>
    <w:rsid w:val="00635516"/>
    <w:rsid w:val="00636DA8"/>
    <w:rsid w:val="00645296"/>
    <w:rsid w:val="00645A33"/>
    <w:rsid w:val="006466FD"/>
    <w:rsid w:val="00647650"/>
    <w:rsid w:val="00650DBF"/>
    <w:rsid w:val="00651233"/>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5004"/>
    <w:rsid w:val="0066603A"/>
    <w:rsid w:val="0066614C"/>
    <w:rsid w:val="00666EFB"/>
    <w:rsid w:val="0066761A"/>
    <w:rsid w:val="00667852"/>
    <w:rsid w:val="00671B46"/>
    <w:rsid w:val="00672165"/>
    <w:rsid w:val="00672A28"/>
    <w:rsid w:val="006731C8"/>
    <w:rsid w:val="006744B6"/>
    <w:rsid w:val="00676347"/>
    <w:rsid w:val="006770F5"/>
    <w:rsid w:val="00677B68"/>
    <w:rsid w:val="00680432"/>
    <w:rsid w:val="00680979"/>
    <w:rsid w:val="00681715"/>
    <w:rsid w:val="00681828"/>
    <w:rsid w:val="006819F7"/>
    <w:rsid w:val="00686887"/>
    <w:rsid w:val="00686CC8"/>
    <w:rsid w:val="00686D81"/>
    <w:rsid w:val="00687B0E"/>
    <w:rsid w:val="00690E80"/>
    <w:rsid w:val="006914EB"/>
    <w:rsid w:val="00692A47"/>
    <w:rsid w:val="006944DA"/>
    <w:rsid w:val="0069783B"/>
    <w:rsid w:val="00697E4A"/>
    <w:rsid w:val="006A095F"/>
    <w:rsid w:val="006A0C0F"/>
    <w:rsid w:val="006A0C9D"/>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B38"/>
    <w:rsid w:val="006C70F9"/>
    <w:rsid w:val="006C7F20"/>
    <w:rsid w:val="006D0B04"/>
    <w:rsid w:val="006D129E"/>
    <w:rsid w:val="006D306F"/>
    <w:rsid w:val="006D3379"/>
    <w:rsid w:val="006D357F"/>
    <w:rsid w:val="006D4CBD"/>
    <w:rsid w:val="006D787E"/>
    <w:rsid w:val="006E04ED"/>
    <w:rsid w:val="006E06F3"/>
    <w:rsid w:val="006E0CB7"/>
    <w:rsid w:val="006E1FBA"/>
    <w:rsid w:val="006E2CB0"/>
    <w:rsid w:val="006E50B1"/>
    <w:rsid w:val="006E5EE0"/>
    <w:rsid w:val="006E6183"/>
    <w:rsid w:val="006E7172"/>
    <w:rsid w:val="006E7548"/>
    <w:rsid w:val="006F058E"/>
    <w:rsid w:val="006F05EA"/>
    <w:rsid w:val="006F10EE"/>
    <w:rsid w:val="006F2345"/>
    <w:rsid w:val="006F2BED"/>
    <w:rsid w:val="006F3274"/>
    <w:rsid w:val="006F32B7"/>
    <w:rsid w:val="006F33B9"/>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ADA"/>
    <w:rsid w:val="00713E2C"/>
    <w:rsid w:val="00717847"/>
    <w:rsid w:val="00717976"/>
    <w:rsid w:val="007179D9"/>
    <w:rsid w:val="007208D1"/>
    <w:rsid w:val="007211D3"/>
    <w:rsid w:val="007220F4"/>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2494"/>
    <w:rsid w:val="00743BFC"/>
    <w:rsid w:val="00743E4F"/>
    <w:rsid w:val="00743FB4"/>
    <w:rsid w:val="007447E1"/>
    <w:rsid w:val="007449EF"/>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7F25"/>
    <w:rsid w:val="007849AB"/>
    <w:rsid w:val="007855ED"/>
    <w:rsid w:val="00785CEE"/>
    <w:rsid w:val="00786BDA"/>
    <w:rsid w:val="0078762C"/>
    <w:rsid w:val="00790F64"/>
    <w:rsid w:val="007910B2"/>
    <w:rsid w:val="00791FB5"/>
    <w:rsid w:val="00793118"/>
    <w:rsid w:val="00795269"/>
    <w:rsid w:val="00796740"/>
    <w:rsid w:val="007A0D6B"/>
    <w:rsid w:val="007A2823"/>
    <w:rsid w:val="007A3CFC"/>
    <w:rsid w:val="007A635C"/>
    <w:rsid w:val="007B0BEB"/>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6B7"/>
    <w:rsid w:val="007C6EE8"/>
    <w:rsid w:val="007C708E"/>
    <w:rsid w:val="007C7DCB"/>
    <w:rsid w:val="007D01B6"/>
    <w:rsid w:val="007D0703"/>
    <w:rsid w:val="007D2BF8"/>
    <w:rsid w:val="007D3A39"/>
    <w:rsid w:val="007D41E4"/>
    <w:rsid w:val="007D43E0"/>
    <w:rsid w:val="007D52B3"/>
    <w:rsid w:val="007D5358"/>
    <w:rsid w:val="007D54BF"/>
    <w:rsid w:val="007D7515"/>
    <w:rsid w:val="007D7D13"/>
    <w:rsid w:val="007E2201"/>
    <w:rsid w:val="007E4762"/>
    <w:rsid w:val="007E4D1D"/>
    <w:rsid w:val="007E6A6D"/>
    <w:rsid w:val="007E7C15"/>
    <w:rsid w:val="007E7CFC"/>
    <w:rsid w:val="007F20CB"/>
    <w:rsid w:val="007F258F"/>
    <w:rsid w:val="007F4235"/>
    <w:rsid w:val="007F5CB3"/>
    <w:rsid w:val="007F7F92"/>
    <w:rsid w:val="0080004B"/>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0232"/>
    <w:rsid w:val="008217F9"/>
    <w:rsid w:val="00822839"/>
    <w:rsid w:val="008228CF"/>
    <w:rsid w:val="008230DA"/>
    <w:rsid w:val="00823587"/>
    <w:rsid w:val="00823A86"/>
    <w:rsid w:val="00823BEC"/>
    <w:rsid w:val="008241EC"/>
    <w:rsid w:val="0082589D"/>
    <w:rsid w:val="008266E6"/>
    <w:rsid w:val="008314AC"/>
    <w:rsid w:val="00832B17"/>
    <w:rsid w:val="0083457D"/>
    <w:rsid w:val="00835EA1"/>
    <w:rsid w:val="00836257"/>
    <w:rsid w:val="00836D59"/>
    <w:rsid w:val="008413C8"/>
    <w:rsid w:val="00841884"/>
    <w:rsid w:val="00841F5B"/>
    <w:rsid w:val="0084276E"/>
    <w:rsid w:val="00842F5D"/>
    <w:rsid w:val="00846DB5"/>
    <w:rsid w:val="008476F2"/>
    <w:rsid w:val="00847FF5"/>
    <w:rsid w:val="00850B33"/>
    <w:rsid w:val="0085180B"/>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1A3A"/>
    <w:rsid w:val="008748EB"/>
    <w:rsid w:val="00875878"/>
    <w:rsid w:val="00875CD1"/>
    <w:rsid w:val="008767B0"/>
    <w:rsid w:val="008767D6"/>
    <w:rsid w:val="00876897"/>
    <w:rsid w:val="008778AD"/>
    <w:rsid w:val="008779D0"/>
    <w:rsid w:val="00880127"/>
    <w:rsid w:val="00880206"/>
    <w:rsid w:val="00880335"/>
    <w:rsid w:val="00881388"/>
    <w:rsid w:val="0088215B"/>
    <w:rsid w:val="008866D3"/>
    <w:rsid w:val="008867F2"/>
    <w:rsid w:val="008870EF"/>
    <w:rsid w:val="00887758"/>
    <w:rsid w:val="00890454"/>
    <w:rsid w:val="0089111A"/>
    <w:rsid w:val="00891797"/>
    <w:rsid w:val="0089209F"/>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4765"/>
    <w:rsid w:val="008C50F3"/>
    <w:rsid w:val="008C51C7"/>
    <w:rsid w:val="008C54C5"/>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10560"/>
    <w:rsid w:val="00912126"/>
    <w:rsid w:val="0091478A"/>
    <w:rsid w:val="00915589"/>
    <w:rsid w:val="00915722"/>
    <w:rsid w:val="00916770"/>
    <w:rsid w:val="009221AB"/>
    <w:rsid w:val="00922773"/>
    <w:rsid w:val="009227BD"/>
    <w:rsid w:val="009233D6"/>
    <w:rsid w:val="0092469B"/>
    <w:rsid w:val="0092484F"/>
    <w:rsid w:val="0092571B"/>
    <w:rsid w:val="009265DA"/>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682D"/>
    <w:rsid w:val="00966B6E"/>
    <w:rsid w:val="00972443"/>
    <w:rsid w:val="00975B14"/>
    <w:rsid w:val="0098079A"/>
    <w:rsid w:val="00981F05"/>
    <w:rsid w:val="009835E2"/>
    <w:rsid w:val="00983B90"/>
    <w:rsid w:val="00983B9E"/>
    <w:rsid w:val="00990871"/>
    <w:rsid w:val="00991C70"/>
    <w:rsid w:val="00993979"/>
    <w:rsid w:val="009942D8"/>
    <w:rsid w:val="009943C4"/>
    <w:rsid w:val="009962B3"/>
    <w:rsid w:val="0099740E"/>
    <w:rsid w:val="00997556"/>
    <w:rsid w:val="009A13E8"/>
    <w:rsid w:val="009A1D46"/>
    <w:rsid w:val="009A34F4"/>
    <w:rsid w:val="009A3CE0"/>
    <w:rsid w:val="009A3D02"/>
    <w:rsid w:val="009A4551"/>
    <w:rsid w:val="009A4944"/>
    <w:rsid w:val="009A4DA0"/>
    <w:rsid w:val="009A4E9F"/>
    <w:rsid w:val="009A6BFC"/>
    <w:rsid w:val="009A6D68"/>
    <w:rsid w:val="009A6F21"/>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277F"/>
    <w:rsid w:val="009D3081"/>
    <w:rsid w:val="009D3964"/>
    <w:rsid w:val="009D6121"/>
    <w:rsid w:val="009D626B"/>
    <w:rsid w:val="009D662F"/>
    <w:rsid w:val="009E0419"/>
    <w:rsid w:val="009E0A9C"/>
    <w:rsid w:val="009E1564"/>
    <w:rsid w:val="009E1B52"/>
    <w:rsid w:val="009E280D"/>
    <w:rsid w:val="009E2A28"/>
    <w:rsid w:val="009E2C9E"/>
    <w:rsid w:val="009E4BD0"/>
    <w:rsid w:val="009E4C32"/>
    <w:rsid w:val="009E525D"/>
    <w:rsid w:val="009E5817"/>
    <w:rsid w:val="009E5E3F"/>
    <w:rsid w:val="009E608B"/>
    <w:rsid w:val="009E72D7"/>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200DD"/>
    <w:rsid w:val="00A212A3"/>
    <w:rsid w:val="00A21B19"/>
    <w:rsid w:val="00A21CAD"/>
    <w:rsid w:val="00A22322"/>
    <w:rsid w:val="00A227FA"/>
    <w:rsid w:val="00A23F37"/>
    <w:rsid w:val="00A242B4"/>
    <w:rsid w:val="00A24507"/>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0984"/>
    <w:rsid w:val="00A513FA"/>
    <w:rsid w:val="00A51E4E"/>
    <w:rsid w:val="00A53591"/>
    <w:rsid w:val="00A5635E"/>
    <w:rsid w:val="00A614CE"/>
    <w:rsid w:val="00A619D8"/>
    <w:rsid w:val="00A64136"/>
    <w:rsid w:val="00A65476"/>
    <w:rsid w:val="00A65C85"/>
    <w:rsid w:val="00A67EF1"/>
    <w:rsid w:val="00A72BE6"/>
    <w:rsid w:val="00A74C82"/>
    <w:rsid w:val="00A763C0"/>
    <w:rsid w:val="00A77407"/>
    <w:rsid w:val="00A805B0"/>
    <w:rsid w:val="00A813BC"/>
    <w:rsid w:val="00A8312E"/>
    <w:rsid w:val="00A83F40"/>
    <w:rsid w:val="00A858AA"/>
    <w:rsid w:val="00A85914"/>
    <w:rsid w:val="00A859D5"/>
    <w:rsid w:val="00A85A4F"/>
    <w:rsid w:val="00A85B2F"/>
    <w:rsid w:val="00A87B6C"/>
    <w:rsid w:val="00A92E26"/>
    <w:rsid w:val="00A9353E"/>
    <w:rsid w:val="00A9454C"/>
    <w:rsid w:val="00A949FC"/>
    <w:rsid w:val="00A955C7"/>
    <w:rsid w:val="00A958CA"/>
    <w:rsid w:val="00A97BE6"/>
    <w:rsid w:val="00AA0D25"/>
    <w:rsid w:val="00AA14F0"/>
    <w:rsid w:val="00AA2598"/>
    <w:rsid w:val="00AA2CC2"/>
    <w:rsid w:val="00AA3A30"/>
    <w:rsid w:val="00AA4866"/>
    <w:rsid w:val="00AA4AE4"/>
    <w:rsid w:val="00AA66FF"/>
    <w:rsid w:val="00AA6E4A"/>
    <w:rsid w:val="00AA7655"/>
    <w:rsid w:val="00AA7ECF"/>
    <w:rsid w:val="00AA7FE7"/>
    <w:rsid w:val="00AB0B8A"/>
    <w:rsid w:val="00AB12BE"/>
    <w:rsid w:val="00AB237F"/>
    <w:rsid w:val="00AB35D2"/>
    <w:rsid w:val="00AB3854"/>
    <w:rsid w:val="00AB551C"/>
    <w:rsid w:val="00AB582D"/>
    <w:rsid w:val="00AB67D2"/>
    <w:rsid w:val="00AB726A"/>
    <w:rsid w:val="00AC182F"/>
    <w:rsid w:val="00AC241D"/>
    <w:rsid w:val="00AC2632"/>
    <w:rsid w:val="00AC3BDD"/>
    <w:rsid w:val="00AC429A"/>
    <w:rsid w:val="00AC662C"/>
    <w:rsid w:val="00AC66AB"/>
    <w:rsid w:val="00AC6C44"/>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506A"/>
    <w:rsid w:val="00AE6C14"/>
    <w:rsid w:val="00AE7024"/>
    <w:rsid w:val="00AE763B"/>
    <w:rsid w:val="00AE7ED7"/>
    <w:rsid w:val="00AF0A8B"/>
    <w:rsid w:val="00AF0BA1"/>
    <w:rsid w:val="00AF13D7"/>
    <w:rsid w:val="00AF1C2C"/>
    <w:rsid w:val="00AF262C"/>
    <w:rsid w:val="00AF5027"/>
    <w:rsid w:val="00AF6CDC"/>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1A0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46A"/>
    <w:rsid w:val="00B9592F"/>
    <w:rsid w:val="00B972FD"/>
    <w:rsid w:val="00B97D59"/>
    <w:rsid w:val="00B97E01"/>
    <w:rsid w:val="00BA0DAF"/>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47B7"/>
    <w:rsid w:val="00BC4A36"/>
    <w:rsid w:val="00BC692F"/>
    <w:rsid w:val="00BD211C"/>
    <w:rsid w:val="00BD3FC0"/>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0DC4"/>
    <w:rsid w:val="00C3145D"/>
    <w:rsid w:val="00C32358"/>
    <w:rsid w:val="00C33B95"/>
    <w:rsid w:val="00C350BD"/>
    <w:rsid w:val="00C3528D"/>
    <w:rsid w:val="00C35587"/>
    <w:rsid w:val="00C3696D"/>
    <w:rsid w:val="00C379AF"/>
    <w:rsid w:val="00C4052D"/>
    <w:rsid w:val="00C41095"/>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CF7"/>
    <w:rsid w:val="00C67834"/>
    <w:rsid w:val="00C702B9"/>
    <w:rsid w:val="00C7137C"/>
    <w:rsid w:val="00C71EFC"/>
    <w:rsid w:val="00C725F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E28"/>
    <w:rsid w:val="00C91813"/>
    <w:rsid w:val="00C93FB8"/>
    <w:rsid w:val="00C961F8"/>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8D6"/>
    <w:rsid w:val="00CC59F4"/>
    <w:rsid w:val="00CD05C8"/>
    <w:rsid w:val="00CD05D7"/>
    <w:rsid w:val="00CD0D64"/>
    <w:rsid w:val="00CD1BA9"/>
    <w:rsid w:val="00CD2120"/>
    <w:rsid w:val="00CD3611"/>
    <w:rsid w:val="00CD3BB6"/>
    <w:rsid w:val="00CD6AC4"/>
    <w:rsid w:val="00CD6D54"/>
    <w:rsid w:val="00CD72EC"/>
    <w:rsid w:val="00CE0069"/>
    <w:rsid w:val="00CE046F"/>
    <w:rsid w:val="00CE0A7A"/>
    <w:rsid w:val="00CE1779"/>
    <w:rsid w:val="00CE1E6F"/>
    <w:rsid w:val="00CE2F55"/>
    <w:rsid w:val="00CE42E3"/>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15CE0"/>
    <w:rsid w:val="00D20A78"/>
    <w:rsid w:val="00D22EC1"/>
    <w:rsid w:val="00D24C34"/>
    <w:rsid w:val="00D253E7"/>
    <w:rsid w:val="00D25E2A"/>
    <w:rsid w:val="00D33E9D"/>
    <w:rsid w:val="00D34AB8"/>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2AB"/>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2C5F"/>
    <w:rsid w:val="00DD38D4"/>
    <w:rsid w:val="00DD4653"/>
    <w:rsid w:val="00DD515E"/>
    <w:rsid w:val="00DD69E4"/>
    <w:rsid w:val="00DD7E61"/>
    <w:rsid w:val="00DD7FA0"/>
    <w:rsid w:val="00DE1487"/>
    <w:rsid w:val="00DE4B1B"/>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497"/>
    <w:rsid w:val="00E04DA8"/>
    <w:rsid w:val="00E04E4E"/>
    <w:rsid w:val="00E05388"/>
    <w:rsid w:val="00E0556A"/>
    <w:rsid w:val="00E0739E"/>
    <w:rsid w:val="00E127F1"/>
    <w:rsid w:val="00E12941"/>
    <w:rsid w:val="00E12DEB"/>
    <w:rsid w:val="00E1371A"/>
    <w:rsid w:val="00E144D3"/>
    <w:rsid w:val="00E15E08"/>
    <w:rsid w:val="00E163AA"/>
    <w:rsid w:val="00E16B4A"/>
    <w:rsid w:val="00E20830"/>
    <w:rsid w:val="00E20A4B"/>
    <w:rsid w:val="00E20B78"/>
    <w:rsid w:val="00E21BC9"/>
    <w:rsid w:val="00E22998"/>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F0A"/>
    <w:rsid w:val="00E43A63"/>
    <w:rsid w:val="00E447A4"/>
    <w:rsid w:val="00E4544D"/>
    <w:rsid w:val="00E45682"/>
    <w:rsid w:val="00E4625F"/>
    <w:rsid w:val="00E47893"/>
    <w:rsid w:val="00E47F0B"/>
    <w:rsid w:val="00E500BA"/>
    <w:rsid w:val="00E51B6E"/>
    <w:rsid w:val="00E52DF4"/>
    <w:rsid w:val="00E53F11"/>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47E0"/>
    <w:rsid w:val="00E76E45"/>
    <w:rsid w:val="00E779DB"/>
    <w:rsid w:val="00E77E9C"/>
    <w:rsid w:val="00E82A45"/>
    <w:rsid w:val="00E8329D"/>
    <w:rsid w:val="00E835CD"/>
    <w:rsid w:val="00E84574"/>
    <w:rsid w:val="00E849DC"/>
    <w:rsid w:val="00E85819"/>
    <w:rsid w:val="00E862C7"/>
    <w:rsid w:val="00E8654F"/>
    <w:rsid w:val="00E9011E"/>
    <w:rsid w:val="00E927C2"/>
    <w:rsid w:val="00E943EB"/>
    <w:rsid w:val="00E95055"/>
    <w:rsid w:val="00E95B55"/>
    <w:rsid w:val="00E95D6B"/>
    <w:rsid w:val="00E95EFC"/>
    <w:rsid w:val="00E961C5"/>
    <w:rsid w:val="00E96540"/>
    <w:rsid w:val="00E9749F"/>
    <w:rsid w:val="00E97849"/>
    <w:rsid w:val="00EA2793"/>
    <w:rsid w:val="00EA29EC"/>
    <w:rsid w:val="00EA3724"/>
    <w:rsid w:val="00EA3BD8"/>
    <w:rsid w:val="00EA6C3C"/>
    <w:rsid w:val="00EA70CB"/>
    <w:rsid w:val="00EA727C"/>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1E7E"/>
    <w:rsid w:val="00EE2E83"/>
    <w:rsid w:val="00EE50C2"/>
    <w:rsid w:val="00EE6411"/>
    <w:rsid w:val="00EE69D9"/>
    <w:rsid w:val="00EE6D9C"/>
    <w:rsid w:val="00EE7936"/>
    <w:rsid w:val="00EF0331"/>
    <w:rsid w:val="00EF0991"/>
    <w:rsid w:val="00EF0ED9"/>
    <w:rsid w:val="00EF1843"/>
    <w:rsid w:val="00EF1AA9"/>
    <w:rsid w:val="00EF398D"/>
    <w:rsid w:val="00F027BE"/>
    <w:rsid w:val="00F02C94"/>
    <w:rsid w:val="00F032B3"/>
    <w:rsid w:val="00F0374B"/>
    <w:rsid w:val="00F03DB0"/>
    <w:rsid w:val="00F05994"/>
    <w:rsid w:val="00F05E12"/>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1DE8"/>
    <w:rsid w:val="00F22A0F"/>
    <w:rsid w:val="00F22C94"/>
    <w:rsid w:val="00F2330A"/>
    <w:rsid w:val="00F23CC1"/>
    <w:rsid w:val="00F24006"/>
    <w:rsid w:val="00F24772"/>
    <w:rsid w:val="00F24D7E"/>
    <w:rsid w:val="00F25D5A"/>
    <w:rsid w:val="00F2735D"/>
    <w:rsid w:val="00F2771B"/>
    <w:rsid w:val="00F30CD1"/>
    <w:rsid w:val="00F319F9"/>
    <w:rsid w:val="00F340CC"/>
    <w:rsid w:val="00F36A80"/>
    <w:rsid w:val="00F36B52"/>
    <w:rsid w:val="00F409E8"/>
    <w:rsid w:val="00F415D0"/>
    <w:rsid w:val="00F41A60"/>
    <w:rsid w:val="00F41D4F"/>
    <w:rsid w:val="00F44092"/>
    <w:rsid w:val="00F44BFB"/>
    <w:rsid w:val="00F45D89"/>
    <w:rsid w:val="00F507E5"/>
    <w:rsid w:val="00F548B0"/>
    <w:rsid w:val="00F55A36"/>
    <w:rsid w:val="00F55DC3"/>
    <w:rsid w:val="00F56533"/>
    <w:rsid w:val="00F57EEF"/>
    <w:rsid w:val="00F60D13"/>
    <w:rsid w:val="00F61905"/>
    <w:rsid w:val="00F61C2E"/>
    <w:rsid w:val="00F63022"/>
    <w:rsid w:val="00F6362B"/>
    <w:rsid w:val="00F636D5"/>
    <w:rsid w:val="00F64119"/>
    <w:rsid w:val="00F64538"/>
    <w:rsid w:val="00F6578A"/>
    <w:rsid w:val="00F66A89"/>
    <w:rsid w:val="00F6723F"/>
    <w:rsid w:val="00F70728"/>
    <w:rsid w:val="00F7077D"/>
    <w:rsid w:val="00F714BD"/>
    <w:rsid w:val="00F7248F"/>
    <w:rsid w:val="00F73079"/>
    <w:rsid w:val="00F7424B"/>
    <w:rsid w:val="00F8114D"/>
    <w:rsid w:val="00F82F7D"/>
    <w:rsid w:val="00F831EA"/>
    <w:rsid w:val="00F83F3D"/>
    <w:rsid w:val="00F90C93"/>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6C7"/>
    <w:rsid w:val="00FA6CBA"/>
    <w:rsid w:val="00FB15D4"/>
    <w:rsid w:val="00FB181E"/>
    <w:rsid w:val="00FB2098"/>
    <w:rsid w:val="00FB2E68"/>
    <w:rsid w:val="00FB53FD"/>
    <w:rsid w:val="00FB72F3"/>
    <w:rsid w:val="00FB74E0"/>
    <w:rsid w:val="00FB7CF3"/>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5521C3B-B558-4D7B-BD89-A4245C560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uiPriority w:val="99"/>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uiPriority w:val="99"/>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99"/>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uiPriority w:val="99"/>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uiPriority w:val="99"/>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12">
    <w:name w:val="Абзац списка1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4">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5">
    <w:name w:val="endnote text"/>
    <w:aliases w:val=" Знак4"/>
    <w:basedOn w:val="a"/>
    <w:link w:val="afff6"/>
    <w:unhideWhenUsed/>
    <w:rsid w:val="00452FCD"/>
    <w:pPr>
      <w:autoSpaceDE w:val="0"/>
      <w:autoSpaceDN w:val="0"/>
    </w:pPr>
    <w:rPr>
      <w:sz w:val="20"/>
      <w:szCs w:val="20"/>
    </w:rPr>
  </w:style>
  <w:style w:type="character" w:styleId="afff7">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1"/>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3">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e">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8">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10">
    <w:name w:val="Знак Знак5 Знак Знак Знак Знак1"/>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9">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1">
    <w:name w:val="ConsPlusDocList1"/>
    <w:next w:val="a"/>
    <w:rsid w:val="00F64538"/>
    <w:pPr>
      <w:widowControl w:val="0"/>
      <w:suppressAutoHyphens/>
      <w:autoSpaceDE w:val="0"/>
    </w:pPr>
    <w:rPr>
      <w:rFonts w:ascii="Arial" w:eastAsia="Arial" w:hAnsi="Arial" w:cs="Arial"/>
      <w:kern w:val="1"/>
      <w:lang w:eastAsia="zh-CN" w:bidi="hi-IN"/>
    </w:rPr>
  </w:style>
  <w:style w:type="character" w:customStyle="1" w:styleId="1f">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a">
    <w:name w:val="основной"/>
    <w:basedOn w:val="a"/>
    <w:rsid w:val="00816810"/>
    <w:pPr>
      <w:keepNext/>
    </w:pPr>
    <w:rPr>
      <w:szCs w:val="20"/>
    </w:rPr>
  </w:style>
  <w:style w:type="character" w:customStyle="1" w:styleId="afffb">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0">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c">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d">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e">
    <w:name w:val="Îñíîâíîé òåêñò"/>
    <w:basedOn w:val="afb"/>
    <w:rsid w:val="00816810"/>
    <w:pPr>
      <w:widowControl w:val="0"/>
      <w:tabs>
        <w:tab w:val="left" w:leader="dot" w:pos="9072"/>
      </w:tabs>
      <w:jc w:val="both"/>
    </w:pPr>
    <w:rPr>
      <w:b/>
    </w:rPr>
  </w:style>
  <w:style w:type="paragraph" w:styleId="affff">
    <w:name w:val="Document Map"/>
    <w:aliases w:val=" Знак3"/>
    <w:basedOn w:val="a"/>
    <w:link w:val="affff0"/>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1">
    <w:name w:val="Список Маркир"/>
    <w:basedOn w:val="a"/>
    <w:rsid w:val="00816810"/>
    <w:pPr>
      <w:tabs>
        <w:tab w:val="num" w:pos="851"/>
        <w:tab w:val="left" w:pos="900"/>
      </w:tabs>
      <w:spacing w:line="360" w:lineRule="auto"/>
      <w:ind w:left="851" w:hanging="284"/>
      <w:jc w:val="both"/>
    </w:pPr>
  </w:style>
  <w:style w:type="paragraph" w:customStyle="1" w:styleId="1f1">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2">
    <w:name w:val="Отступ"/>
    <w:basedOn w:val="affff3"/>
    <w:rsid w:val="00816810"/>
  </w:style>
  <w:style w:type="paragraph" w:styleId="affff3">
    <w:name w:val="List Bullet"/>
    <w:basedOn w:val="a"/>
    <w:autoRedefine/>
    <w:semiHidden/>
    <w:rsid w:val="00816810"/>
    <w:rPr>
      <w:rFonts w:eastAsia="MS Mincho"/>
      <w:sz w:val="28"/>
    </w:rPr>
  </w:style>
  <w:style w:type="character" w:customStyle="1" w:styleId="1f2">
    <w:name w:val="Слабое выделение1"/>
    <w:aliases w:val="Абзац списка 2"/>
    <w:qFormat/>
    <w:rsid w:val="00816810"/>
    <w:rPr>
      <w:rFonts w:ascii="Times New Roman" w:hAnsi="Times New Roman"/>
      <w:sz w:val="24"/>
    </w:rPr>
  </w:style>
  <w:style w:type="paragraph" w:customStyle="1" w:styleId="affff4">
    <w:name w:val="Обычный с первой строкой"/>
    <w:basedOn w:val="a"/>
    <w:qFormat/>
    <w:rsid w:val="00816810"/>
    <w:pPr>
      <w:suppressAutoHyphens/>
      <w:ind w:firstLine="567"/>
      <w:jc w:val="both"/>
    </w:pPr>
    <w:rPr>
      <w:sz w:val="28"/>
      <w:szCs w:val="28"/>
      <w:lang w:eastAsia="ar-SA"/>
    </w:rPr>
  </w:style>
  <w:style w:type="paragraph" w:customStyle="1" w:styleId="affff5">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6">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3">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7">
    <w:name w:val="Надстрочный"/>
    <w:rsid w:val="00816810"/>
    <w:rPr>
      <w:sz w:val="28"/>
    </w:rPr>
  </w:style>
  <w:style w:type="character" w:styleId="affff8">
    <w:name w:val="Emphasis"/>
    <w:qFormat/>
    <w:rsid w:val="00816810"/>
    <w:rPr>
      <w:i/>
      <w:iCs/>
    </w:rPr>
  </w:style>
  <w:style w:type="paragraph" w:customStyle="1" w:styleId="affff9">
    <w:name w:val="_Обычный"/>
    <w:basedOn w:val="a"/>
    <w:rsid w:val="00816810"/>
    <w:pPr>
      <w:suppressAutoHyphens/>
      <w:spacing w:line="360" w:lineRule="auto"/>
      <w:ind w:firstLine="709"/>
      <w:jc w:val="both"/>
    </w:pPr>
    <w:rPr>
      <w:lang w:eastAsia="ar-SA"/>
    </w:rPr>
  </w:style>
  <w:style w:type="character" w:customStyle="1" w:styleId="1f4">
    <w:name w:val="Текст выноски Знак1"/>
    <w:semiHidden/>
    <w:rsid w:val="00816810"/>
    <w:rPr>
      <w:rFonts w:ascii="Tahoma" w:hAnsi="Tahoma" w:cs="Tahoma"/>
      <w:b/>
      <w:i/>
      <w:sz w:val="16"/>
      <w:szCs w:val="16"/>
      <w:lang w:val="en-GB" w:eastAsia="en-US" w:bidi="ar-SA"/>
    </w:rPr>
  </w:style>
  <w:style w:type="numbering" w:customStyle="1" w:styleId="1f5">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6">
    <w:name w:val="Знак примечания1"/>
    <w:rsid w:val="00816810"/>
    <w:rPr>
      <w:sz w:val="16"/>
      <w:szCs w:val="16"/>
    </w:rPr>
  </w:style>
  <w:style w:type="paragraph" w:customStyle="1" w:styleId="1f7">
    <w:name w:val="Название объекта1"/>
    <w:next w:val="a"/>
    <w:rsid w:val="00816810"/>
    <w:pPr>
      <w:suppressAutoHyphens/>
      <w:spacing w:before="240" w:after="60"/>
    </w:pPr>
    <w:rPr>
      <w:sz w:val="26"/>
      <w:szCs w:val="24"/>
      <w:lang w:eastAsia="ar-SA"/>
    </w:rPr>
  </w:style>
  <w:style w:type="paragraph" w:customStyle="1" w:styleId="1f8">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8"/>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9">
    <w:name w:val="Текст примечания1"/>
    <w:basedOn w:val="a"/>
    <w:rsid w:val="00816810"/>
    <w:rPr>
      <w:sz w:val="20"/>
      <w:szCs w:val="20"/>
      <w:lang w:eastAsia="ar-SA"/>
    </w:rPr>
  </w:style>
  <w:style w:type="paragraph" w:styleId="affffa">
    <w:name w:val="annotation text"/>
    <w:aliases w:val=" Знак2"/>
    <w:basedOn w:val="a"/>
    <w:link w:val="affffb"/>
    <w:rsid w:val="00816810"/>
    <w:pPr>
      <w:spacing w:after="200" w:line="276" w:lineRule="auto"/>
    </w:pPr>
    <w:rPr>
      <w:sz w:val="20"/>
      <w:szCs w:val="20"/>
    </w:rPr>
  </w:style>
  <w:style w:type="paragraph" w:styleId="affffc">
    <w:name w:val="annotation subject"/>
    <w:aliases w:val=" Знак1"/>
    <w:basedOn w:val="1f9"/>
    <w:next w:val="1f9"/>
    <w:link w:val="affffd"/>
    <w:rsid w:val="00816810"/>
    <w:rPr>
      <w:b/>
      <w:bCs/>
    </w:rPr>
  </w:style>
  <w:style w:type="table" w:customStyle="1" w:styleId="1fa">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e">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3b">
    <w:name w:val="Знак3"/>
    <w:rsid w:val="007C16C5"/>
    <w:rPr>
      <w:lang w:val="ru-RU" w:eastAsia="ar-SA" w:bidi="ar-SA"/>
    </w:rPr>
  </w:style>
  <w:style w:type="character" w:customStyle="1" w:styleId="180">
    <w:name w:val="Знак Знак18"/>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1fb">
    <w:name w:val="Знак Знак Знак Знак Знак 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1fc">
    <w:name w:val="Знак Знак Знак Знак Знак Знак Знак Знак Знак Знак Знак1"/>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0">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1fd">
    <w:name w:val="Знак Знак Знак Знак Знак Знак Знак1"/>
    <w:basedOn w:val="a"/>
    <w:rsid w:val="00C441F9"/>
    <w:pPr>
      <w:spacing w:after="160" w:line="240" w:lineRule="exact"/>
    </w:pPr>
    <w:rPr>
      <w:b/>
      <w:i/>
      <w:sz w:val="28"/>
      <w:szCs w:val="20"/>
      <w:lang w:val="en-GB" w:eastAsia="en-US"/>
    </w:rPr>
  </w:style>
  <w:style w:type="paragraph" w:customStyle="1" w:styleId="1fe">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1">
    <w:name w:val="Абзац списка Знак Знак Знак"/>
    <w:basedOn w:val="a"/>
    <w:link w:val="afffff2"/>
    <w:qFormat/>
    <w:rsid w:val="003E0D99"/>
    <w:pPr>
      <w:spacing w:after="200" w:line="276" w:lineRule="auto"/>
      <w:ind w:left="720"/>
      <w:contextualSpacing/>
    </w:pPr>
    <w:rPr>
      <w:rFonts w:ascii="Calibri" w:eastAsia="Calibri" w:hAnsi="Calibri"/>
      <w:sz w:val="22"/>
      <w:szCs w:val="22"/>
      <w:lang w:eastAsia="en-US"/>
    </w:rPr>
  </w:style>
  <w:style w:type="character" w:customStyle="1" w:styleId="afffff2">
    <w:name w:val="Абзац списка Знак Знак Знак Знак"/>
    <w:link w:val="afffff1"/>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6">
    <w:name w:val="Текст концевой сноски Знак"/>
    <w:aliases w:val=" Знак4 Знак"/>
    <w:link w:val="afff5"/>
    <w:rsid w:val="001C417C"/>
  </w:style>
  <w:style w:type="character" w:customStyle="1" w:styleId="affff0">
    <w:name w:val="Схема документа Знак"/>
    <w:aliases w:val=" Знак3 Знак"/>
    <w:link w:val="affff"/>
    <w:rsid w:val="001C417C"/>
    <w:rPr>
      <w:rFonts w:ascii="Tahoma" w:hAnsi="Tahoma" w:cs="Tahoma"/>
      <w:shd w:val="clear" w:color="auto" w:fill="000080"/>
    </w:rPr>
  </w:style>
  <w:style w:type="character" w:customStyle="1" w:styleId="affffb">
    <w:name w:val="Текст примечания Знак"/>
    <w:aliases w:val=" Знак2 Знак"/>
    <w:link w:val="affffa"/>
    <w:rsid w:val="001C417C"/>
  </w:style>
  <w:style w:type="character" w:customStyle="1" w:styleId="affffd">
    <w:name w:val="Тема примечания Знак"/>
    <w:aliases w:val=" Знак1 Знак"/>
    <w:link w:val="affffc"/>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3">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f">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0">
    <w:name w:val="Без интервала1"/>
    <w:rsid w:val="00DA06E1"/>
    <w:rPr>
      <w:rFonts w:ascii="Calibri" w:hAnsi="Calibri"/>
      <w:sz w:val="22"/>
      <w:szCs w:val="22"/>
      <w:lang w:eastAsia="en-US"/>
    </w:rPr>
  </w:style>
  <w:style w:type="character" w:customStyle="1" w:styleId="1ff1">
    <w:name w:val="Заголовок №1_"/>
    <w:link w:val="1ff2"/>
    <w:rsid w:val="00AA3A30"/>
    <w:rPr>
      <w:sz w:val="26"/>
      <w:szCs w:val="26"/>
      <w:shd w:val="clear" w:color="auto" w:fill="FFFFFF"/>
    </w:rPr>
  </w:style>
  <w:style w:type="paragraph" w:customStyle="1" w:styleId="1ff2">
    <w:name w:val="Заголовок №1"/>
    <w:basedOn w:val="a"/>
    <w:link w:val="1ff1"/>
    <w:rsid w:val="00AA3A30"/>
    <w:pPr>
      <w:shd w:val="clear" w:color="auto" w:fill="FFFFFF"/>
      <w:spacing w:line="317" w:lineRule="exact"/>
      <w:jc w:val="both"/>
      <w:outlineLvl w:val="0"/>
    </w:pPr>
    <w:rPr>
      <w:sz w:val="26"/>
      <w:szCs w:val="26"/>
    </w:rPr>
  </w:style>
  <w:style w:type="character" w:styleId="afffff4">
    <w:name w:val="annotation reference"/>
    <w:uiPriority w:val="99"/>
    <w:semiHidden/>
    <w:unhideWhenUsed/>
    <w:rsid w:val="00483798"/>
    <w:rPr>
      <w:b/>
      <w:i/>
      <w:sz w:val="16"/>
      <w:szCs w:val="16"/>
      <w:lang w:val="en-GB" w:eastAsia="en-US" w:bidi="ar-SA"/>
    </w:rPr>
  </w:style>
  <w:style w:type="paragraph" w:customStyle="1" w:styleId="1ff3">
    <w:name w:val="Основной текст с отступом1"/>
    <w:basedOn w:val="a"/>
    <w:rsid w:val="005643DB"/>
    <w:pPr>
      <w:ind w:firstLine="4500"/>
    </w:pPr>
    <w:rPr>
      <w:sz w:val="28"/>
      <w:szCs w:val="20"/>
    </w:rPr>
  </w:style>
  <w:style w:type="numbering" w:customStyle="1" w:styleId="3c">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
    <w:name w:val="Основной шрифт абзаца3"/>
    <w:rsid w:val="000A5654"/>
  </w:style>
  <w:style w:type="character" w:customStyle="1" w:styleId="2f5">
    <w:name w:val="Основной шрифт абзаца2"/>
    <w:rsid w:val="000A5654"/>
  </w:style>
  <w:style w:type="paragraph" w:customStyle="1" w:styleId="3e">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f">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4">
    <w:name w:val="нум список 1"/>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5">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5"/>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6">
    <w:name w:val="Сильное выделение1"/>
    <w:rsid w:val="000A5654"/>
    <w:rPr>
      <w:rFonts w:cs="Times New Roman"/>
      <w:b/>
      <w:i/>
      <w:sz w:val="24"/>
      <w:szCs w:val="24"/>
      <w:u w:val="single"/>
    </w:rPr>
  </w:style>
  <w:style w:type="character" w:customStyle="1" w:styleId="1ff7">
    <w:name w:val="Слабая ссылка1"/>
    <w:rsid w:val="000A5654"/>
    <w:rPr>
      <w:rFonts w:cs="Times New Roman"/>
      <w:sz w:val="24"/>
      <w:szCs w:val="24"/>
      <w:u w:val="single"/>
    </w:rPr>
  </w:style>
  <w:style w:type="character" w:customStyle="1" w:styleId="1ff8">
    <w:name w:val="Сильная ссылка1"/>
    <w:rsid w:val="000A5654"/>
    <w:rPr>
      <w:rFonts w:cs="Times New Roman"/>
      <w:b/>
      <w:sz w:val="24"/>
      <w:u w:val="single"/>
    </w:rPr>
  </w:style>
  <w:style w:type="character" w:customStyle="1" w:styleId="1ff9">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5">
    <w:name w:val="Обычный (паспорт)"/>
    <w:basedOn w:val="a"/>
    <w:rsid w:val="00CE1779"/>
    <w:pPr>
      <w:spacing w:before="120"/>
      <w:jc w:val="both"/>
    </w:pPr>
    <w:rPr>
      <w:rFonts w:eastAsia="Calibri"/>
      <w:sz w:val="28"/>
      <w:szCs w:val="28"/>
    </w:rPr>
  </w:style>
  <w:style w:type="paragraph" w:customStyle="1" w:styleId="afffff6">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10">
    <w:name w:val="Знак Знак91"/>
    <w:locked/>
    <w:rsid w:val="00CE1779"/>
    <w:rPr>
      <w:rFonts w:cs="Times New Roman"/>
    </w:rPr>
  </w:style>
  <w:style w:type="character" w:customStyle="1" w:styleId="810">
    <w:name w:val="Знак Знак81"/>
    <w:locked/>
    <w:rsid w:val="00CE1779"/>
    <w:rPr>
      <w:rFonts w:cs="Times New Roman"/>
    </w:rPr>
  </w:style>
  <w:style w:type="paragraph" w:styleId="afffff7">
    <w:name w:val="caption"/>
    <w:basedOn w:val="a"/>
    <w:next w:val="a"/>
    <w:qFormat/>
    <w:rsid w:val="00CE1779"/>
    <w:pPr>
      <w:jc w:val="center"/>
    </w:pPr>
    <w:rPr>
      <w:b/>
      <w:sz w:val="40"/>
      <w:szCs w:val="20"/>
    </w:rPr>
  </w:style>
  <w:style w:type="character" w:customStyle="1" w:styleId="710">
    <w:name w:val="Знак Знак71"/>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8">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9">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a">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1"/>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0">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 w:type="paragraph" w:customStyle="1" w:styleId="formattext0">
    <w:name w:val="formattext"/>
    <w:basedOn w:val="a"/>
    <w:rsid w:val="00F73079"/>
    <w:pPr>
      <w:spacing w:before="100" w:beforeAutospacing="1" w:after="100" w:afterAutospacing="1"/>
    </w:pPr>
  </w:style>
  <w:style w:type="paragraph" w:customStyle="1" w:styleId="52">
    <w:name w:val="Абзац списка5"/>
    <w:basedOn w:val="a"/>
    <w:rsid w:val="008C50F3"/>
    <w:pPr>
      <w:spacing w:after="200" w:line="276" w:lineRule="auto"/>
      <w:ind w:left="720"/>
    </w:pPr>
    <w:rPr>
      <w:rFonts w:ascii="Calibri" w:hAnsi="Calibri"/>
      <w:sz w:val="22"/>
      <w:szCs w:val="22"/>
      <w:lang w:eastAsia="en-US"/>
    </w:rPr>
  </w:style>
  <w:style w:type="paragraph" w:customStyle="1" w:styleId="68">
    <w:name w:val="Абзац списка6"/>
    <w:basedOn w:val="a"/>
    <w:rsid w:val="0066603A"/>
    <w:pPr>
      <w:spacing w:after="200" w:line="276" w:lineRule="auto"/>
      <w:ind w:left="720"/>
    </w:pPr>
    <w:rPr>
      <w:rFonts w:ascii="Calibri" w:hAnsi="Calibri"/>
      <w:sz w:val="22"/>
      <w:szCs w:val="22"/>
      <w:lang w:eastAsia="en-US"/>
    </w:rPr>
  </w:style>
  <w:style w:type="paragraph" w:customStyle="1" w:styleId="2fb">
    <w:name w:val="Обычный2"/>
    <w:rsid w:val="00F7248F"/>
    <w:pPr>
      <w:widowControl w:val="0"/>
      <w:spacing w:line="300" w:lineRule="auto"/>
      <w:ind w:firstLine="560"/>
    </w:pPr>
    <w:rPr>
      <w:sz w:val="24"/>
    </w:rPr>
  </w:style>
  <w:style w:type="paragraph" w:customStyle="1" w:styleId="72">
    <w:name w:val="Абзац списка7"/>
    <w:basedOn w:val="a"/>
    <w:rsid w:val="00F7248F"/>
    <w:pPr>
      <w:suppressAutoHyphens/>
      <w:spacing w:line="360" w:lineRule="auto"/>
      <w:ind w:left="708" w:firstLine="680"/>
      <w:jc w:val="both"/>
    </w:pPr>
    <w:rPr>
      <w:rFonts w:eastAsia="Calibri"/>
      <w:kern w:val="1"/>
      <w:szCs w:val="22"/>
      <w:lang w:eastAsia="ar-SA"/>
    </w:rPr>
  </w:style>
  <w:style w:type="character" w:customStyle="1" w:styleId="47">
    <w:name w:val="Основной текст (4)_"/>
    <w:link w:val="48"/>
    <w:rsid w:val="00F7248F"/>
    <w:rPr>
      <w:spacing w:val="-1"/>
      <w:sz w:val="18"/>
      <w:szCs w:val="18"/>
      <w:shd w:val="clear" w:color="auto" w:fill="FFFFFF"/>
    </w:rPr>
  </w:style>
  <w:style w:type="paragraph" w:customStyle="1" w:styleId="48">
    <w:name w:val="Основной текст (4)"/>
    <w:basedOn w:val="a"/>
    <w:link w:val="47"/>
    <w:rsid w:val="00F7248F"/>
    <w:pPr>
      <w:widowControl w:val="0"/>
      <w:shd w:val="clear" w:color="auto" w:fill="FFFFFF"/>
      <w:spacing w:before="120" w:line="226" w:lineRule="exact"/>
      <w:jc w:val="both"/>
    </w:pPr>
    <w:rPr>
      <w:spacing w:val="-1"/>
      <w:sz w:val="18"/>
      <w:szCs w:val="18"/>
    </w:rPr>
  </w:style>
  <w:style w:type="paragraph" w:customStyle="1" w:styleId="empty">
    <w:name w:val="empty"/>
    <w:basedOn w:val="a"/>
    <w:rsid w:val="00F7248F"/>
    <w:pPr>
      <w:spacing w:before="100" w:beforeAutospacing="1" w:after="100" w:afterAutospacing="1"/>
    </w:pPr>
  </w:style>
  <w:style w:type="character" w:customStyle="1" w:styleId="9pt3">
    <w:name w:val="Основной текст + 9 pt3"/>
    <w:aliases w:val="Интервал 0 pt4"/>
    <w:rsid w:val="00F7248F"/>
    <w:rPr>
      <w:rFonts w:ascii="Times New Roman" w:hAnsi="Times New Roman" w:cs="Times New Roman"/>
      <w:color w:val="000000"/>
      <w:spacing w:val="3"/>
      <w:w w:val="100"/>
      <w:position w:val="0"/>
      <w:sz w:val="18"/>
      <w:szCs w:val="18"/>
      <w:u w:val="none"/>
      <w:shd w:val="clear" w:color="auto" w:fill="FFFFFF"/>
      <w:lang w:val="ru-RU"/>
    </w:rPr>
  </w:style>
  <w:style w:type="character" w:customStyle="1" w:styleId="1ffa">
    <w:name w:val="Знак Знак1"/>
    <w:rsid w:val="00E12DE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00601361">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FAC4F-36DF-4A5A-9ECD-93A4EB311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1380</Words>
  <Characters>7866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9228</CharactersWithSpaces>
  <SharedDoc>false</SharedDoc>
  <HLinks>
    <vt:vector size="588" baseType="variant">
      <vt:variant>
        <vt:i4>3997747</vt:i4>
      </vt:variant>
      <vt:variant>
        <vt:i4>309</vt:i4>
      </vt:variant>
      <vt:variant>
        <vt:i4>0</vt:i4>
      </vt:variant>
      <vt:variant>
        <vt:i4>5</vt:i4>
      </vt:variant>
      <vt:variant>
        <vt:lpwstr>consultantplus://offline/ref=8FBBED407DE87CCB5004DA2DD67B4F9809DB921CCBA801F21D4BA14EC9BB5C1A161C049C26ED52EF0D92E903D8FEFA4EC4232883A55E91A7vCk4L</vt:lpwstr>
      </vt:variant>
      <vt:variant>
        <vt:lpwstr/>
      </vt:variant>
      <vt:variant>
        <vt:i4>3997747</vt:i4>
      </vt:variant>
      <vt:variant>
        <vt:i4>306</vt:i4>
      </vt:variant>
      <vt:variant>
        <vt:i4>0</vt:i4>
      </vt:variant>
      <vt:variant>
        <vt:i4>5</vt:i4>
      </vt:variant>
      <vt:variant>
        <vt:lpwstr>consultantplus://offline/ref=8FBBED407DE87CCB5004DA2DD67B4F9809DB921CCBA801F21D4BA14EC9BB5C1A161C049C26ED52EF0D92E903D8FEFA4EC4232883A55E91A7vCk4L</vt:lpwstr>
      </vt:variant>
      <vt:variant>
        <vt:lpwstr/>
      </vt:variant>
      <vt:variant>
        <vt:i4>3604580</vt:i4>
      </vt:variant>
      <vt:variant>
        <vt:i4>303</vt:i4>
      </vt:variant>
      <vt:variant>
        <vt:i4>0</vt:i4>
      </vt:variant>
      <vt:variant>
        <vt:i4>5</vt:i4>
      </vt:variant>
      <vt:variant>
        <vt:lpwstr>consultantplus://offline/ref=9BE38B7F85A1B18E497C3BD1EF71B071417EFFCE04DAE0F9444B884498E3EDE7207D84259D46B8F7D5C4D8ED7CBA1664FE7CB2A2A45D7AFBS3kEL</vt:lpwstr>
      </vt:variant>
      <vt:variant>
        <vt:lpwstr/>
      </vt:variant>
      <vt:variant>
        <vt:i4>6488125</vt:i4>
      </vt:variant>
      <vt:variant>
        <vt:i4>300</vt:i4>
      </vt:variant>
      <vt:variant>
        <vt:i4>0</vt:i4>
      </vt:variant>
      <vt:variant>
        <vt:i4>5</vt:i4>
      </vt:variant>
      <vt:variant>
        <vt:lpwstr>consultantplus://offline/ref=40E58F4BCFE827CB221315E246BA2548C57F9F4B7DC4F00C8345B5150A933BC0C85CE1944751FF631899F913046D828625825F17FAB17E87T8hFL</vt:lpwstr>
      </vt:variant>
      <vt:variant>
        <vt:lpwstr/>
      </vt:variant>
      <vt:variant>
        <vt:i4>6488112</vt:i4>
      </vt:variant>
      <vt:variant>
        <vt:i4>297</vt:i4>
      </vt:variant>
      <vt:variant>
        <vt:i4>0</vt:i4>
      </vt:variant>
      <vt:variant>
        <vt:i4>5</vt:i4>
      </vt:variant>
      <vt:variant>
        <vt:lpwstr>consultantplus://offline/ref=40E58F4BCFE827CB221315E246BA2548C57F9F4B7DC4F00C8345B5150A933BC0C85CE1944751FC6B1A99F913046D828625825F17FAB17E87T8hFL</vt:lpwstr>
      </vt:variant>
      <vt:variant>
        <vt:lpwstr/>
      </vt:variant>
      <vt:variant>
        <vt:i4>7602283</vt:i4>
      </vt:variant>
      <vt:variant>
        <vt:i4>294</vt:i4>
      </vt:variant>
      <vt:variant>
        <vt:i4>0</vt:i4>
      </vt:variant>
      <vt:variant>
        <vt:i4>5</vt:i4>
      </vt:variant>
      <vt:variant>
        <vt:lpwstr>consultantplus://offline/ref=7291E7200DB93BE30E3BB7D3DD0608E1B51B6838AED6DDF53AD6B62168BF1DE04323A61426E8E02Be9g2K</vt:lpwstr>
      </vt:variant>
      <vt:variant>
        <vt:lpwstr/>
      </vt:variant>
      <vt:variant>
        <vt:i4>7733296</vt:i4>
      </vt:variant>
      <vt:variant>
        <vt:i4>291</vt:i4>
      </vt:variant>
      <vt:variant>
        <vt:i4>0</vt:i4>
      </vt:variant>
      <vt:variant>
        <vt:i4>5</vt:i4>
      </vt:variant>
      <vt:variant>
        <vt:lpwstr>consultantplus://offline/ref=261351258F432DF1A975FF075963D4034FB7DDD17625F61FC8BE014A80B4F2A9C18393AB83B055AE5C56AFFCBC8004FD596DDD98E501B5D6A4c4L</vt:lpwstr>
      </vt:variant>
      <vt:variant>
        <vt:lpwstr/>
      </vt:variant>
      <vt:variant>
        <vt:i4>3801185</vt:i4>
      </vt:variant>
      <vt:variant>
        <vt:i4>288</vt:i4>
      </vt:variant>
      <vt:variant>
        <vt:i4>0</vt:i4>
      </vt:variant>
      <vt:variant>
        <vt:i4>5</vt:i4>
      </vt:variant>
      <vt:variant>
        <vt:lpwstr>consultantplus://offline/ref=6B3AB91650189F63126E188F9D2EC4CE29B7885FF87132DFECC93FED4A03033E1C97DAE72CDFB9ACA900920031784BA81653AD4B33A3D9A1oCZ4L</vt:lpwstr>
      </vt:variant>
      <vt:variant>
        <vt:lpwstr/>
      </vt:variant>
      <vt:variant>
        <vt:i4>3801141</vt:i4>
      </vt:variant>
      <vt:variant>
        <vt:i4>285</vt:i4>
      </vt:variant>
      <vt:variant>
        <vt:i4>0</vt:i4>
      </vt:variant>
      <vt:variant>
        <vt:i4>5</vt:i4>
      </vt:variant>
      <vt:variant>
        <vt:lpwstr>consultantplus://offline/ref=6B3AB91650189F63126E188F9D2EC4CE29B7885FF87132DFECC93FED4A03033E1C97DAE72CDFBAA4AB00920031784BA81653AD4B33A3D9A1oCZ4L</vt:lpwstr>
      </vt:variant>
      <vt:variant>
        <vt:lpwstr/>
      </vt:variant>
      <vt:variant>
        <vt:i4>3276901</vt:i4>
      </vt:variant>
      <vt:variant>
        <vt:i4>282</vt:i4>
      </vt:variant>
      <vt:variant>
        <vt:i4>0</vt:i4>
      </vt:variant>
      <vt:variant>
        <vt:i4>5</vt:i4>
      </vt:variant>
      <vt:variant>
        <vt:lpwstr>consultantplus://offline/ref=AC06E570D27381CB577F654296A9A30A4C81A69AEAFD75F8705A3B6FEC2E0B9E2F608AAF80A81ED56994268224A18524EAD8FEF3E7E94AC75F0B4371LEVDL</vt:lpwstr>
      </vt:variant>
      <vt:variant>
        <vt:lpwstr/>
      </vt:variant>
      <vt:variant>
        <vt:i4>3276901</vt:i4>
      </vt:variant>
      <vt:variant>
        <vt:i4>279</vt:i4>
      </vt:variant>
      <vt:variant>
        <vt:i4>0</vt:i4>
      </vt:variant>
      <vt:variant>
        <vt:i4>5</vt:i4>
      </vt:variant>
      <vt:variant>
        <vt:lpwstr>consultantplus://offline/ref=AC06E570D27381CB577F654296A9A30A4C81A69AEAFD75F8705A3B6FEC2E0B9E2F608AAF80A81ED56994268224A18524EAD8FEF3E7E94AC75F0B4371LEVDL</vt:lpwstr>
      </vt:variant>
      <vt:variant>
        <vt:lpwstr/>
      </vt:variant>
      <vt:variant>
        <vt:i4>6815849</vt:i4>
      </vt:variant>
      <vt:variant>
        <vt:i4>276</vt:i4>
      </vt:variant>
      <vt:variant>
        <vt:i4>0</vt:i4>
      </vt:variant>
      <vt:variant>
        <vt:i4>5</vt:i4>
      </vt:variant>
      <vt:variant>
        <vt:lpwstr>consultantplus://offline/ref=4B05099FE904F2020F0A9E882F042AB223D662853AF153B59A0980D432BC9FC7FFA2C10431F9F1F753B2B338E3003D53FFB6DA5F287A1E75i8R9L</vt:lpwstr>
      </vt:variant>
      <vt:variant>
        <vt:lpwstr/>
      </vt:variant>
      <vt:variant>
        <vt:i4>5701637</vt:i4>
      </vt:variant>
      <vt:variant>
        <vt:i4>273</vt:i4>
      </vt:variant>
      <vt:variant>
        <vt:i4>0</vt:i4>
      </vt:variant>
      <vt:variant>
        <vt:i4>5</vt:i4>
      </vt:variant>
      <vt:variant>
        <vt:lpwstr>consultantplus://offline/ref=4B05099FE904F2020F0A9E882F042AB220D165853DF653B59A0980D432BC9FC7EDA2990832F8EFFF55A7E569A6i5RCL</vt:lpwstr>
      </vt:variant>
      <vt:variant>
        <vt:lpwstr/>
      </vt:variant>
      <vt:variant>
        <vt:i4>393225</vt:i4>
      </vt:variant>
      <vt:variant>
        <vt:i4>270</vt:i4>
      </vt:variant>
      <vt:variant>
        <vt:i4>0</vt:i4>
      </vt:variant>
      <vt:variant>
        <vt:i4>5</vt:i4>
      </vt:variant>
      <vt:variant>
        <vt:lpwstr>consultantplus://offline/ref=182C99481FF324B136EB15D3E3E3965ADA1FC21339A1DC5CB6761C27893219A2B440D3805B9CDA3BE37BD488CCCF63AFCCF06E3387C6B3s1C3L</vt:lpwstr>
      </vt:variant>
      <vt:variant>
        <vt:lpwstr/>
      </vt:variant>
      <vt:variant>
        <vt:i4>4653138</vt:i4>
      </vt:variant>
      <vt:variant>
        <vt:i4>267</vt:i4>
      </vt:variant>
      <vt:variant>
        <vt:i4>0</vt:i4>
      </vt:variant>
      <vt:variant>
        <vt:i4>5</vt:i4>
      </vt:variant>
      <vt:variant>
        <vt:lpwstr>consultantplus://offline/ref=84061B4913A1A14D2348759AA478DE9E223B1F842347A6F489F214B6E400D2CB399CA39609B9C7E7DC06F18D02LCB9L</vt:lpwstr>
      </vt:variant>
      <vt:variant>
        <vt:lpwstr/>
      </vt:variant>
      <vt:variant>
        <vt:i4>2162792</vt:i4>
      </vt:variant>
      <vt:variant>
        <vt:i4>264</vt:i4>
      </vt:variant>
      <vt:variant>
        <vt:i4>0</vt:i4>
      </vt:variant>
      <vt:variant>
        <vt:i4>5</vt:i4>
      </vt:variant>
      <vt:variant>
        <vt:lpwstr>consultantplus://offline/ref=84061B4913A1A14D23486B97B21480912232458B2445A8ABD7A212E1BB50D49E6BDCFDCF49FCD4E6DD18F78E0ACB34B04F4DF2B34FE58C75605AE651L1BDL</vt:lpwstr>
      </vt:variant>
      <vt:variant>
        <vt:lpwstr/>
      </vt:variant>
      <vt:variant>
        <vt:i4>2162795</vt:i4>
      </vt:variant>
      <vt:variant>
        <vt:i4>261</vt:i4>
      </vt:variant>
      <vt:variant>
        <vt:i4>0</vt:i4>
      </vt:variant>
      <vt:variant>
        <vt:i4>5</vt:i4>
      </vt:variant>
      <vt:variant>
        <vt:lpwstr>consultantplus://offline/ref=84061B4913A1A14D23486B97B21480912232458B2445A8ABD7A212E1BB50D49E6BDCFDCF49FCD4E6DD18F78F0ACB34B04F4DF2B34FE58C75605AE651L1BDL</vt:lpwstr>
      </vt:variant>
      <vt:variant>
        <vt:lpwstr/>
      </vt:variant>
      <vt:variant>
        <vt:i4>2162751</vt:i4>
      </vt:variant>
      <vt:variant>
        <vt:i4>258</vt:i4>
      </vt:variant>
      <vt:variant>
        <vt:i4>0</vt:i4>
      </vt:variant>
      <vt:variant>
        <vt:i4>5</vt:i4>
      </vt:variant>
      <vt:variant>
        <vt:lpwstr>consultantplus://offline/ref=84061B4913A1A14D23486B97B21480912232458B2445A8ABD7A212E1BB50D49E6BDCFDCF49FCD4E6DD18F78C00CB34B04F4DF2B34FE58C75605AE651L1BDL</vt:lpwstr>
      </vt:variant>
      <vt:variant>
        <vt:lpwstr/>
      </vt:variant>
      <vt:variant>
        <vt:i4>2162745</vt:i4>
      </vt:variant>
      <vt:variant>
        <vt:i4>255</vt:i4>
      </vt:variant>
      <vt:variant>
        <vt:i4>0</vt:i4>
      </vt:variant>
      <vt:variant>
        <vt:i4>5</vt:i4>
      </vt:variant>
      <vt:variant>
        <vt:lpwstr>consultantplus://offline/ref=84061B4913A1A14D23486B97B21480912232458B2445A8ABD7A212E1BB50D49E6BDCFDCF49FCD4E6DD18F78D01CB34B04F4DF2B34FE58C75605AE651L1BDL</vt:lpwstr>
      </vt:variant>
      <vt:variant>
        <vt:lpwstr/>
      </vt:variant>
      <vt:variant>
        <vt:i4>1114192</vt:i4>
      </vt:variant>
      <vt:variant>
        <vt:i4>252</vt:i4>
      </vt:variant>
      <vt:variant>
        <vt:i4>0</vt:i4>
      </vt:variant>
      <vt:variant>
        <vt:i4>5</vt:i4>
      </vt:variant>
      <vt:variant>
        <vt:lpwstr>consultantplus://offline/ref=35DDBB35C7804E4952D6BA5ABAEAF8E8F0966BBEFEAC899C5069E7131E90A92267F30632B40EECA3B354322A237F6FK</vt:lpwstr>
      </vt:variant>
      <vt:variant>
        <vt:lpwstr/>
      </vt:variant>
      <vt:variant>
        <vt:i4>2752570</vt:i4>
      </vt:variant>
      <vt:variant>
        <vt:i4>249</vt:i4>
      </vt:variant>
      <vt:variant>
        <vt:i4>0</vt:i4>
      </vt:variant>
      <vt:variant>
        <vt:i4>5</vt:i4>
      </vt:variant>
      <vt:variant>
        <vt:lpwstr>consultantplus://offline/ref=E45901B13CD611AAC31629940F9AA0AE41819B48285F83A73C11B569B8E63F4EF9C05220623481BE8B3B29E8A9D44CB4FED034221C321FEF0350CA8Fv8pFM</vt:lpwstr>
      </vt:variant>
      <vt:variant>
        <vt:lpwstr/>
      </vt:variant>
      <vt:variant>
        <vt:i4>2424890</vt:i4>
      </vt:variant>
      <vt:variant>
        <vt:i4>246</vt:i4>
      </vt:variant>
      <vt:variant>
        <vt:i4>0</vt:i4>
      </vt:variant>
      <vt:variant>
        <vt:i4>5</vt:i4>
      </vt:variant>
      <vt:variant>
        <vt:lpwstr>consultantplus://offline/ref=F33C9AD42BD3B40C5FBF887847B9E2542457D0867CFE3CEEBE73536CA25B458216ED24D2A02DB9EB814870F9D4E3C1AF3329022AF5B90261C8BAI</vt:lpwstr>
      </vt:variant>
      <vt:variant>
        <vt:lpwstr/>
      </vt:variant>
      <vt:variant>
        <vt:i4>2424881</vt:i4>
      </vt:variant>
      <vt:variant>
        <vt:i4>243</vt:i4>
      </vt:variant>
      <vt:variant>
        <vt:i4>0</vt:i4>
      </vt:variant>
      <vt:variant>
        <vt:i4>5</vt:i4>
      </vt:variant>
      <vt:variant>
        <vt:lpwstr>consultantplus://offline/ref=F33C9AD42BD3B40C5FBF887847B9E2542457D0867CFE3CEEBE73536CA25B458216ED24D2A02DBAE3834870F9D4E3C1AF3329022AF5B90261C8BAI</vt:lpwstr>
      </vt:variant>
      <vt:variant>
        <vt:lpwstr/>
      </vt:variant>
      <vt:variant>
        <vt:i4>3997797</vt:i4>
      </vt:variant>
      <vt:variant>
        <vt:i4>240</vt:i4>
      </vt:variant>
      <vt:variant>
        <vt:i4>0</vt:i4>
      </vt:variant>
      <vt:variant>
        <vt:i4>5</vt:i4>
      </vt:variant>
      <vt:variant>
        <vt:lpwstr>consultantplus://offline/ref=3F1FB56F41298BF160A38D4AC22E3452DEEE3DADA68B9830FD4EB45AF0F318B6C84FCE293EA89A59817838B9EAFD8469C885F3C5C4A7BF27pA2AH</vt:lpwstr>
      </vt:variant>
      <vt:variant>
        <vt:lpwstr/>
      </vt:variant>
      <vt:variant>
        <vt:i4>3997751</vt:i4>
      </vt:variant>
      <vt:variant>
        <vt:i4>237</vt:i4>
      </vt:variant>
      <vt:variant>
        <vt:i4>0</vt:i4>
      </vt:variant>
      <vt:variant>
        <vt:i4>5</vt:i4>
      </vt:variant>
      <vt:variant>
        <vt:lpwstr>consultantplus://offline/ref=3F1FB56F41298BF160A38D4AC22E3452DEEE3DADA68B9830FD4EB45AF0F318B6C84FCE293EA89951837838B9EAFD8469C885F3C5C4A7BF27pA2AH</vt:lpwstr>
      </vt:variant>
      <vt:variant>
        <vt:lpwstr/>
      </vt:variant>
      <vt:variant>
        <vt:i4>6619238</vt:i4>
      </vt:variant>
      <vt:variant>
        <vt:i4>234</vt:i4>
      </vt:variant>
      <vt:variant>
        <vt:i4>0</vt:i4>
      </vt:variant>
      <vt:variant>
        <vt:i4>5</vt:i4>
      </vt:variant>
      <vt:variant>
        <vt:lpwstr>consultantplus://offline/ref=78FE341309E8B5C0D644171868DEE9623CC827E793707E89FDE2E84EA72028CDC72980070B680514B5A50A706DACF130534132575BA7AAA92B068C8EQ813H</vt:lpwstr>
      </vt:variant>
      <vt:variant>
        <vt:lpwstr/>
      </vt:variant>
      <vt:variant>
        <vt:i4>6619188</vt:i4>
      </vt:variant>
      <vt:variant>
        <vt:i4>231</vt:i4>
      </vt:variant>
      <vt:variant>
        <vt:i4>0</vt:i4>
      </vt:variant>
      <vt:variant>
        <vt:i4>5</vt:i4>
      </vt:variant>
      <vt:variant>
        <vt:lpwstr>consultantplus://offline/ref=78FE341309E8B5C0D644171868DEE9623CC827E793707E89FDE2E84EA72028CDC72980070B680514B5A50A7264ACF130534132575BA7AAA92B068C8EQ813H</vt:lpwstr>
      </vt:variant>
      <vt:variant>
        <vt:lpwstr/>
      </vt:variant>
      <vt:variant>
        <vt:i4>4063287</vt:i4>
      </vt:variant>
      <vt:variant>
        <vt:i4>228</vt:i4>
      </vt:variant>
      <vt:variant>
        <vt:i4>0</vt:i4>
      </vt:variant>
      <vt:variant>
        <vt:i4>5</vt:i4>
      </vt:variant>
      <vt:variant>
        <vt:lpwstr>consultantplus://offline/ref=1A78D44B6C5095545B37A22CC34CA57439D16BA5E1150D0752C522F0415F0095605D601C38301711D30362B08F830D85CFAEFD5FFFB4C1CE28CA0DFAU4jAH</vt:lpwstr>
      </vt:variant>
      <vt:variant>
        <vt:lpwstr/>
      </vt:variant>
      <vt:variant>
        <vt:i4>4063289</vt:i4>
      </vt:variant>
      <vt:variant>
        <vt:i4>225</vt:i4>
      </vt:variant>
      <vt:variant>
        <vt:i4>0</vt:i4>
      </vt:variant>
      <vt:variant>
        <vt:i4>5</vt:i4>
      </vt:variant>
      <vt:variant>
        <vt:lpwstr>consultantplus://offline/ref=1A78D44B6C5095545B37A22CC34CA57439D16BA5E115090C50C722F0415F0095605D601C38301711D30362B08A830D85CFAEFD5FFFB4C1CE28CA0DFAU4jAH</vt:lpwstr>
      </vt:variant>
      <vt:variant>
        <vt:lpwstr/>
      </vt:variant>
      <vt:variant>
        <vt:i4>6815803</vt:i4>
      </vt:variant>
      <vt:variant>
        <vt:i4>222</vt:i4>
      </vt:variant>
      <vt:variant>
        <vt:i4>0</vt:i4>
      </vt:variant>
      <vt:variant>
        <vt:i4>5</vt:i4>
      </vt:variant>
      <vt:variant>
        <vt:lpwstr>consultantplus://offline/ref=6151B941515A160C9AE00657B785B86F91F57AA7F9B3A49C6FA4238C93A2C1A501A96C337C4C1774E3BC57CDD65999F80523FC83DC853E2F2FE1A51AC3Q6G</vt:lpwstr>
      </vt:variant>
      <vt:variant>
        <vt:lpwstr/>
      </vt:variant>
      <vt:variant>
        <vt:i4>4063342</vt:i4>
      </vt:variant>
      <vt:variant>
        <vt:i4>219</vt:i4>
      </vt:variant>
      <vt:variant>
        <vt:i4>0</vt:i4>
      </vt:variant>
      <vt:variant>
        <vt:i4>5</vt:i4>
      </vt:variant>
      <vt:variant>
        <vt:lpwstr>consultantplus://offline/ref=9B881D5F9DF1AE695D72BDDC996CAF2AB664CA12F8DB734B17747D3744D579070D2C36D1277295D62AAAAFB5F35FA9E0F0E842C7B65627A2802BB760Q0O3G</vt:lpwstr>
      </vt:variant>
      <vt:variant>
        <vt:lpwstr/>
      </vt:variant>
      <vt:variant>
        <vt:i4>2621549</vt:i4>
      </vt:variant>
      <vt:variant>
        <vt:i4>216</vt:i4>
      </vt:variant>
      <vt:variant>
        <vt:i4>0</vt:i4>
      </vt:variant>
      <vt:variant>
        <vt:i4>5</vt:i4>
      </vt:variant>
      <vt:variant>
        <vt:lpwstr>consultantplus://offline/ref=6A6AA50C45B97668E21421E04D008DC6FCDB85D5ADF7D56BB3705DC0EC6B296F10FC2275917DBCEB470B9A61354DA8986E397961D4F7230061275A95vEPBL</vt:lpwstr>
      </vt:variant>
      <vt:variant>
        <vt:lpwstr/>
      </vt:variant>
      <vt:variant>
        <vt:i4>2621544</vt:i4>
      </vt:variant>
      <vt:variant>
        <vt:i4>213</vt:i4>
      </vt:variant>
      <vt:variant>
        <vt:i4>0</vt:i4>
      </vt:variant>
      <vt:variant>
        <vt:i4>5</vt:i4>
      </vt:variant>
      <vt:variant>
        <vt:lpwstr>consultantplus://offline/ref=6A6AA50C45B97668E21421E04D008DC6FCDB85D5ADF7D56BB3705DC0EC6B296F10FC2275917DBCEB470B9A61304DA8986E397961D4F7230061275A95vEPBL</vt:lpwstr>
      </vt:variant>
      <vt:variant>
        <vt:lpwstr/>
      </vt:variant>
      <vt:variant>
        <vt:i4>2621491</vt:i4>
      </vt:variant>
      <vt:variant>
        <vt:i4>210</vt:i4>
      </vt:variant>
      <vt:variant>
        <vt:i4>0</vt:i4>
      </vt:variant>
      <vt:variant>
        <vt:i4>5</vt:i4>
      </vt:variant>
      <vt:variant>
        <vt:lpwstr>consultantplus://offline/ref=6A6AA50C45B97668E21421E04D008DC6FCDB85D5ADF7D56BB3705DC0EC6B296F10FC2275917DBCEB470A9061394DA8986E397961D4F7230061275A95vEPBL</vt:lpwstr>
      </vt:variant>
      <vt:variant>
        <vt:lpwstr/>
      </vt:variant>
      <vt:variant>
        <vt:i4>2621547</vt:i4>
      </vt:variant>
      <vt:variant>
        <vt:i4>207</vt:i4>
      </vt:variant>
      <vt:variant>
        <vt:i4>0</vt:i4>
      </vt:variant>
      <vt:variant>
        <vt:i4>5</vt:i4>
      </vt:variant>
      <vt:variant>
        <vt:lpwstr>consultantplus://offline/ref=6A6AA50C45B97668E21421E04D008DC6FCDB85D5ADF7D56BB3705DC0EC6B296F10FC2275917DBCEB470A9E61344DA8986E397961D4F7230061275A95vEPBL</vt:lpwstr>
      </vt:variant>
      <vt:variant>
        <vt:lpwstr/>
      </vt:variant>
      <vt:variant>
        <vt:i4>2621549</vt:i4>
      </vt:variant>
      <vt:variant>
        <vt:i4>204</vt:i4>
      </vt:variant>
      <vt:variant>
        <vt:i4>0</vt:i4>
      </vt:variant>
      <vt:variant>
        <vt:i4>5</vt:i4>
      </vt:variant>
      <vt:variant>
        <vt:lpwstr>consultantplus://offline/ref=6A6AA50C45B97668E21421E04D008DC6FCDB85D5ADF7D56BB3705DC0EC6B296F10FC2275917DBCEB470B9A61354DA8986E397961D4F7230061275A95vEPBL</vt:lpwstr>
      </vt:variant>
      <vt:variant>
        <vt:lpwstr/>
      </vt:variant>
      <vt:variant>
        <vt:i4>2621544</vt:i4>
      </vt:variant>
      <vt:variant>
        <vt:i4>201</vt:i4>
      </vt:variant>
      <vt:variant>
        <vt:i4>0</vt:i4>
      </vt:variant>
      <vt:variant>
        <vt:i4>5</vt:i4>
      </vt:variant>
      <vt:variant>
        <vt:lpwstr>consultantplus://offline/ref=6A6AA50C45B97668E21421E04D008DC6FCDB85D5ADF7D56BB3705DC0EC6B296F10FC2275917DBCEB470B9A61304DA8986E397961D4F7230061275A95vEPBL</vt:lpwstr>
      </vt:variant>
      <vt:variant>
        <vt:lpwstr/>
      </vt:variant>
      <vt:variant>
        <vt:i4>2621491</vt:i4>
      </vt:variant>
      <vt:variant>
        <vt:i4>198</vt:i4>
      </vt:variant>
      <vt:variant>
        <vt:i4>0</vt:i4>
      </vt:variant>
      <vt:variant>
        <vt:i4>5</vt:i4>
      </vt:variant>
      <vt:variant>
        <vt:lpwstr>consultantplus://offline/ref=6A6AA50C45B97668E21421E04D008DC6FCDB85D5ADF7D56BB3705DC0EC6B296F10FC2275917DBCEB470A9061394DA8986E397961D4F7230061275A95vEPBL</vt:lpwstr>
      </vt:variant>
      <vt:variant>
        <vt:lpwstr/>
      </vt:variant>
      <vt:variant>
        <vt:i4>2621547</vt:i4>
      </vt:variant>
      <vt:variant>
        <vt:i4>195</vt:i4>
      </vt:variant>
      <vt:variant>
        <vt:i4>0</vt:i4>
      </vt:variant>
      <vt:variant>
        <vt:i4>5</vt:i4>
      </vt:variant>
      <vt:variant>
        <vt:lpwstr>consultantplus://offline/ref=6A6AA50C45B97668E21421E04D008DC6FCDB85D5ADF7D56BB3705DC0EC6B296F10FC2275917DBCEB470A9E61344DA8986E397961D4F7230061275A95vEPBL</vt:lpwstr>
      </vt:variant>
      <vt:variant>
        <vt:lpwstr/>
      </vt:variant>
      <vt:variant>
        <vt:i4>4063342</vt:i4>
      </vt:variant>
      <vt:variant>
        <vt:i4>192</vt:i4>
      </vt:variant>
      <vt:variant>
        <vt:i4>0</vt:i4>
      </vt:variant>
      <vt:variant>
        <vt:i4>5</vt:i4>
      </vt:variant>
      <vt:variant>
        <vt:lpwstr>consultantplus://offline/ref=9B881D5F9DF1AE695D72BDDC996CAF2AB664CA12F8DB734B17747D3744D579070D2C36D1277295D62AAAAFB5F35FA9E0F0E842C7B65627A2802BB760Q0O3G</vt:lpwstr>
      </vt:variant>
      <vt:variant>
        <vt:lpwstr/>
      </vt:variant>
      <vt:variant>
        <vt:i4>655441</vt:i4>
      </vt:variant>
      <vt:variant>
        <vt:i4>189</vt:i4>
      </vt:variant>
      <vt:variant>
        <vt:i4>0</vt:i4>
      </vt:variant>
      <vt:variant>
        <vt:i4>5</vt:i4>
      </vt:variant>
      <vt:variant>
        <vt:lpwstr>consultantplus://offline/ref=C69A0BC1D167B0E1E9A3423770440B2AF8810B296A8C31ABB0BC2341A64CD8F175D452BEA9D7CEB05271B149F5OEUCI</vt:lpwstr>
      </vt:variant>
      <vt:variant>
        <vt:lpwstr/>
      </vt:variant>
      <vt:variant>
        <vt:i4>3342448</vt:i4>
      </vt:variant>
      <vt:variant>
        <vt:i4>186</vt:i4>
      </vt:variant>
      <vt:variant>
        <vt:i4>0</vt:i4>
      </vt:variant>
      <vt:variant>
        <vt:i4>5</vt:i4>
      </vt:variant>
      <vt:variant>
        <vt:lpwstr/>
      </vt:variant>
      <vt:variant>
        <vt:lpwstr>P33</vt:lpwstr>
      </vt:variant>
      <vt:variant>
        <vt:i4>3407923</vt:i4>
      </vt:variant>
      <vt:variant>
        <vt:i4>183</vt:i4>
      </vt:variant>
      <vt:variant>
        <vt:i4>0</vt:i4>
      </vt:variant>
      <vt:variant>
        <vt:i4>5</vt:i4>
      </vt:variant>
      <vt:variant>
        <vt:lpwstr>consultantplus://offline/ref=CAFFF4F4A160D90196DEEBFF1CD1E0CBFEA78EFB28AD7F412888E3A67E52BFFE0FB7DB86D3BB974BX4l1K</vt:lpwstr>
      </vt:variant>
      <vt:variant>
        <vt:lpwstr/>
      </vt:variant>
      <vt:variant>
        <vt:i4>589918</vt:i4>
      </vt:variant>
      <vt:variant>
        <vt:i4>180</vt:i4>
      </vt:variant>
      <vt:variant>
        <vt:i4>0</vt:i4>
      </vt:variant>
      <vt:variant>
        <vt:i4>5</vt:i4>
      </vt:variant>
      <vt:variant>
        <vt:lpwstr>consultantplus://offline/ref=0334892985D5C8BD7F2755E65133DDE2DCA8ECFFBC5C8011ED3AA343F46A160C04EF3F89F0337F5594A96B4FA2YFc8I</vt:lpwstr>
      </vt:variant>
      <vt:variant>
        <vt:lpwstr/>
      </vt:variant>
      <vt:variant>
        <vt:i4>3145837</vt:i4>
      </vt:variant>
      <vt:variant>
        <vt:i4>177</vt:i4>
      </vt:variant>
      <vt:variant>
        <vt:i4>0</vt:i4>
      </vt:variant>
      <vt:variant>
        <vt:i4>5</vt:i4>
      </vt:variant>
      <vt:variant>
        <vt:lpwstr>consultantplus://offline/ref=BBEDBC44B0D68031A6CCE84B4FA29EEDB5AC568AFDE16E2555D00DB075F3877EA2270F5F91C5E5775E4A6336A42299BA8A476815FA1F66D7CEBD0A20EEw5K</vt:lpwstr>
      </vt:variant>
      <vt:variant>
        <vt:lpwstr/>
      </vt:variant>
      <vt:variant>
        <vt:i4>6684732</vt:i4>
      </vt:variant>
      <vt:variant>
        <vt:i4>174</vt:i4>
      </vt:variant>
      <vt:variant>
        <vt:i4>0</vt:i4>
      </vt:variant>
      <vt:variant>
        <vt:i4>5</vt:i4>
      </vt:variant>
      <vt:variant>
        <vt:lpwstr>consultantplus://offline/ref=5CBEBF9BCF1C531BF89040C6C9CD6C4BB7CC73A158DFB69DDB91A366D617A530F9993FE21FE5810A6A6B7CBF1EBC80F1FD5DBE7AFA92A2B21B136985u4c9M</vt:lpwstr>
      </vt:variant>
      <vt:variant>
        <vt:lpwstr/>
      </vt:variant>
      <vt:variant>
        <vt:i4>6684733</vt:i4>
      </vt:variant>
      <vt:variant>
        <vt:i4>171</vt:i4>
      </vt:variant>
      <vt:variant>
        <vt:i4>0</vt:i4>
      </vt:variant>
      <vt:variant>
        <vt:i4>5</vt:i4>
      </vt:variant>
      <vt:variant>
        <vt:lpwstr>consultantplus://offline/ref=5CBEBF9BCF1C531BF89040C6C9CD6C4BB7CC73A158DDB19DDA9DA366D617A530F9993FE21FE5810A6A6B7ABB11BC80F1FD5DBE7AFA92A2B21B136985u4c9M</vt:lpwstr>
      </vt:variant>
      <vt:variant>
        <vt:lpwstr/>
      </vt:variant>
      <vt:variant>
        <vt:i4>7798845</vt:i4>
      </vt:variant>
      <vt:variant>
        <vt:i4>168</vt:i4>
      </vt:variant>
      <vt:variant>
        <vt:i4>0</vt:i4>
      </vt:variant>
      <vt:variant>
        <vt:i4>5</vt:i4>
      </vt:variant>
      <vt:variant>
        <vt:lpwstr>consultantplus://offline/ref=A25057387F30360D80CB3C6977776BDC14089932D9FABE322844AFB992FE90BECD17D3A4A1805BB49B130136E0E8F4CDB980471AAC6027B8B4FD8EBASFw9F</vt:lpwstr>
      </vt:variant>
      <vt:variant>
        <vt:lpwstr/>
      </vt:variant>
      <vt:variant>
        <vt:i4>7798840</vt:i4>
      </vt:variant>
      <vt:variant>
        <vt:i4>165</vt:i4>
      </vt:variant>
      <vt:variant>
        <vt:i4>0</vt:i4>
      </vt:variant>
      <vt:variant>
        <vt:i4>5</vt:i4>
      </vt:variant>
      <vt:variant>
        <vt:lpwstr>consultantplus://offline/ref=A25057387F30360D80CB3C6977776BDC14089932D9FABE322844AFB992FE90BECD17D3A4A1805BB49B130135E6E8F4CDB980471AAC6027B8B4FD8EBASFw9F</vt:lpwstr>
      </vt:variant>
      <vt:variant>
        <vt:lpwstr/>
      </vt:variant>
      <vt:variant>
        <vt:i4>7798841</vt:i4>
      </vt:variant>
      <vt:variant>
        <vt:i4>162</vt:i4>
      </vt:variant>
      <vt:variant>
        <vt:i4>0</vt:i4>
      </vt:variant>
      <vt:variant>
        <vt:i4>5</vt:i4>
      </vt:variant>
      <vt:variant>
        <vt:lpwstr>consultantplus://offline/ref=A25057387F30360D80CB3C6977776BDC14089932D9FABE322844AFB992FE90BECD17D3A4A1805BB49B130135E7E8F4CDB980471AAC6027B8B4FD8EBASFw9F</vt:lpwstr>
      </vt:variant>
      <vt:variant>
        <vt:lpwstr/>
      </vt:variant>
      <vt:variant>
        <vt:i4>7798846</vt:i4>
      </vt:variant>
      <vt:variant>
        <vt:i4>159</vt:i4>
      </vt:variant>
      <vt:variant>
        <vt:i4>0</vt:i4>
      </vt:variant>
      <vt:variant>
        <vt:i4>5</vt:i4>
      </vt:variant>
      <vt:variant>
        <vt:lpwstr>consultantplus://offline/ref=A25057387F30360D80CB3C6977776BDC14089932D9FABE322844AFB992FE90BECD17D3A4A1805BB49B130135E0E8F4CDB980471AAC6027B8B4FD8EBASFw9F</vt:lpwstr>
      </vt:variant>
      <vt:variant>
        <vt:lpwstr/>
      </vt:variant>
      <vt:variant>
        <vt:i4>2621537</vt:i4>
      </vt:variant>
      <vt:variant>
        <vt:i4>156</vt:i4>
      </vt:variant>
      <vt:variant>
        <vt:i4>0</vt:i4>
      </vt:variant>
      <vt:variant>
        <vt:i4>5</vt:i4>
      </vt:variant>
      <vt:variant>
        <vt:lpwstr>consultantplus://offline/ref=138EBCDD4C6955C4F8AC480577032FF5C3E3C02C02D99B7625230761DEA6338C33760C3466705AEEBE65C9B495832F55ECC99999155717B4EF4C531EU7pCF</vt:lpwstr>
      </vt:variant>
      <vt:variant>
        <vt:lpwstr/>
      </vt:variant>
      <vt:variant>
        <vt:i4>2621543</vt:i4>
      </vt:variant>
      <vt:variant>
        <vt:i4>153</vt:i4>
      </vt:variant>
      <vt:variant>
        <vt:i4>0</vt:i4>
      </vt:variant>
      <vt:variant>
        <vt:i4>5</vt:i4>
      </vt:variant>
      <vt:variant>
        <vt:lpwstr>consultantplus://offline/ref=138EBCDD4C6955C4F8AC480577032FF5C3E3C02C02D99B7625230761DEA6338C33760C3466705AEEBE65C9B493832F55ECC99999155717B4EF4C531EU7pCF</vt:lpwstr>
      </vt:variant>
      <vt:variant>
        <vt:lpwstr/>
      </vt:variant>
      <vt:variant>
        <vt:i4>3342448</vt:i4>
      </vt:variant>
      <vt:variant>
        <vt:i4>150</vt:i4>
      </vt:variant>
      <vt:variant>
        <vt:i4>0</vt:i4>
      </vt:variant>
      <vt:variant>
        <vt:i4>5</vt:i4>
      </vt:variant>
      <vt:variant>
        <vt:lpwstr/>
      </vt:variant>
      <vt:variant>
        <vt:lpwstr>P33</vt:lpwstr>
      </vt:variant>
      <vt:variant>
        <vt:i4>3407923</vt:i4>
      </vt:variant>
      <vt:variant>
        <vt:i4>147</vt:i4>
      </vt:variant>
      <vt:variant>
        <vt:i4>0</vt:i4>
      </vt:variant>
      <vt:variant>
        <vt:i4>5</vt:i4>
      </vt:variant>
      <vt:variant>
        <vt:lpwstr>consultantplus://offline/ref=CAFFF4F4A160D90196DEEBFF1CD1E0CBFEA78EFB28AD7F412888E3A67E52BFFE0FB7DB86D3BB974BX4l1K</vt:lpwstr>
      </vt:variant>
      <vt:variant>
        <vt:lpwstr/>
      </vt:variant>
      <vt:variant>
        <vt:i4>2949170</vt:i4>
      </vt:variant>
      <vt:variant>
        <vt:i4>144</vt:i4>
      </vt:variant>
      <vt:variant>
        <vt:i4>0</vt:i4>
      </vt:variant>
      <vt:variant>
        <vt:i4>5</vt:i4>
      </vt:variant>
      <vt:variant>
        <vt:lpwstr>consultantplus://offline/ref=B049CC1B38654866705EC3F52F128623C3288072DC5EE514D33653D0B3BCA73B6610DBFCCFBDABA6C55095ECA627831078C8033013FB0B8503818CF7g2K6M</vt:lpwstr>
      </vt:variant>
      <vt:variant>
        <vt:lpwstr/>
      </vt:variant>
      <vt:variant>
        <vt:i4>2949172</vt:i4>
      </vt:variant>
      <vt:variant>
        <vt:i4>141</vt:i4>
      </vt:variant>
      <vt:variant>
        <vt:i4>0</vt:i4>
      </vt:variant>
      <vt:variant>
        <vt:i4>5</vt:i4>
      </vt:variant>
      <vt:variant>
        <vt:lpwstr>consultantplus://offline/ref=B049CC1B38654866705EC3F52F128623C3288072DC5EE514D33653D0B3BCA73B6610DBFCCFBDABA6C55095ECA027831078C8033013FB0B8503818CF7g2K6M</vt:lpwstr>
      </vt:variant>
      <vt:variant>
        <vt:lpwstr/>
      </vt:variant>
      <vt:variant>
        <vt:i4>3342445</vt:i4>
      </vt:variant>
      <vt:variant>
        <vt:i4>138</vt:i4>
      </vt:variant>
      <vt:variant>
        <vt:i4>0</vt:i4>
      </vt:variant>
      <vt:variant>
        <vt:i4>5</vt:i4>
      </vt:variant>
      <vt:variant>
        <vt:lpwstr>consultantplus://offline/ref=C2C0672999AE6AC716B05804CED4592B78595D12A65B0F8AC2E38D61662C3448A240744274508CDA0E2F0E4962711AC9D0B9D33ACB76BC8F33FAE028rBm7F</vt:lpwstr>
      </vt:variant>
      <vt:variant>
        <vt:lpwstr/>
      </vt:variant>
      <vt:variant>
        <vt:i4>3342389</vt:i4>
      </vt:variant>
      <vt:variant>
        <vt:i4>135</vt:i4>
      </vt:variant>
      <vt:variant>
        <vt:i4>0</vt:i4>
      </vt:variant>
      <vt:variant>
        <vt:i4>5</vt:i4>
      </vt:variant>
      <vt:variant>
        <vt:lpwstr>consultantplus://offline/ref=C2C0672999AE6AC716B05804CED4592B78595D12A65B0F8AC2E38D61662C3448A240744274508CDA0E2F0E4C60711AC9D0B9D33ACB76BC8F33FAE028rBm7F</vt:lpwstr>
      </vt:variant>
      <vt:variant>
        <vt:lpwstr/>
      </vt:variant>
      <vt:variant>
        <vt:i4>2949169</vt:i4>
      </vt:variant>
      <vt:variant>
        <vt:i4>132</vt:i4>
      </vt:variant>
      <vt:variant>
        <vt:i4>0</vt:i4>
      </vt:variant>
      <vt:variant>
        <vt:i4>5</vt:i4>
      </vt:variant>
      <vt:variant>
        <vt:lpwstr>consultantplus://offline/ref=B049CC1B38654866705EC3F52F128623C3288072DC5EE514D33653D0B3BCA73B6610DBFCCFBDABA6C55095EBA427831078C8033013FB0B8503818CF7g2K6M</vt:lpwstr>
      </vt:variant>
      <vt:variant>
        <vt:lpwstr/>
      </vt:variant>
      <vt:variant>
        <vt:i4>6619241</vt:i4>
      </vt:variant>
      <vt:variant>
        <vt:i4>129</vt:i4>
      </vt:variant>
      <vt:variant>
        <vt:i4>0</vt:i4>
      </vt:variant>
      <vt:variant>
        <vt:i4>5</vt:i4>
      </vt:variant>
      <vt:variant>
        <vt:lpwstr>consultantplus://offline/ref=46021053022117F7344A81A49B11DC906711EF31493A8CFC81F1087E7091D902A89C5DE5CF814F3D026F85863034D7D6D511A9774A8B0E0665CF4574gAtFL</vt:lpwstr>
      </vt:variant>
      <vt:variant>
        <vt:lpwstr/>
      </vt:variant>
      <vt:variant>
        <vt:i4>6619233</vt:i4>
      </vt:variant>
      <vt:variant>
        <vt:i4>126</vt:i4>
      </vt:variant>
      <vt:variant>
        <vt:i4>0</vt:i4>
      </vt:variant>
      <vt:variant>
        <vt:i4>5</vt:i4>
      </vt:variant>
      <vt:variant>
        <vt:lpwstr>consultantplus://offline/ref=46021053022117F7344A81A49B11DC906711EF31493A8CFC81F1087E7091D902A89C5DE5CF814F3D026F85873934D7D6D511A9774A8B0E0665CF4574gAtFL</vt:lpwstr>
      </vt:variant>
      <vt:variant>
        <vt:lpwstr/>
      </vt:variant>
      <vt:variant>
        <vt:i4>3670070</vt:i4>
      </vt:variant>
      <vt:variant>
        <vt:i4>123</vt:i4>
      </vt:variant>
      <vt:variant>
        <vt:i4>0</vt:i4>
      </vt:variant>
      <vt:variant>
        <vt:i4>5</vt:i4>
      </vt:variant>
      <vt:variant>
        <vt:lpwstr>consultantplus://offline/ref=722E7D02AD17639706B2BF0AAD43C275034B639B6D70E1D1D5EBCCF5C2FACFFA5C92E0E2457DCE4F85075767BEF701E224603D0851D5784B1BD006F0y5nFL</vt:lpwstr>
      </vt:variant>
      <vt:variant>
        <vt:lpwstr/>
      </vt:variant>
      <vt:variant>
        <vt:i4>3670070</vt:i4>
      </vt:variant>
      <vt:variant>
        <vt:i4>120</vt:i4>
      </vt:variant>
      <vt:variant>
        <vt:i4>0</vt:i4>
      </vt:variant>
      <vt:variant>
        <vt:i4>5</vt:i4>
      </vt:variant>
      <vt:variant>
        <vt:lpwstr>consultantplus://offline/ref=722E7D02AD17639706B2BF0AAD43C275034B639B6D70E1D1D5EBCCF5C2FACFFA5C92E0E2457DCE4F85075767BEF701E224603D0851D5784B1BD006F0y5nFL</vt:lpwstr>
      </vt:variant>
      <vt:variant>
        <vt:lpwstr/>
      </vt:variant>
      <vt:variant>
        <vt:i4>8126512</vt:i4>
      </vt:variant>
      <vt:variant>
        <vt:i4>117</vt:i4>
      </vt:variant>
      <vt:variant>
        <vt:i4>0</vt:i4>
      </vt:variant>
      <vt:variant>
        <vt:i4>5</vt:i4>
      </vt:variant>
      <vt:variant>
        <vt:lpwstr>consultantplus://offline/ref=394ADB3A17A7AEE90A4E1F9F4BFB26A6F25A9D7BEEC1C95A3DBC63B0501FD8BC6418FB86B760AC2DDAF7FE8E81BF484A83AC15EDC4BDAB20AAB5DB9Eb6lDL</vt:lpwstr>
      </vt:variant>
      <vt:variant>
        <vt:lpwstr/>
      </vt:variant>
      <vt:variant>
        <vt:i4>2687026</vt:i4>
      </vt:variant>
      <vt:variant>
        <vt:i4>114</vt:i4>
      </vt:variant>
      <vt:variant>
        <vt:i4>0</vt:i4>
      </vt:variant>
      <vt:variant>
        <vt:i4>5</vt:i4>
      </vt:variant>
      <vt:variant>
        <vt:lpwstr>consultantplus://offline/ref=3948CA107B09418EFC5369FC7317D12EBFE57DF59C6665010E1BCC9F239EDE1A4081F267A332408044EEF2DD4F9E945A3DCEDB1F6CA302AC041E5196C7kDL</vt:lpwstr>
      </vt:variant>
      <vt:variant>
        <vt:lpwstr/>
      </vt:variant>
      <vt:variant>
        <vt:i4>5898252</vt:i4>
      </vt:variant>
      <vt:variant>
        <vt:i4>111</vt:i4>
      </vt:variant>
      <vt:variant>
        <vt:i4>0</vt:i4>
      </vt:variant>
      <vt:variant>
        <vt:i4>5</vt:i4>
      </vt:variant>
      <vt:variant>
        <vt:lpwstr>consultantplus://offline/ref=206430C2240BF8962205BED077A8E8294F3DDC5AF673BA2F51E4A123368D0AB181BB56E86B4B6540DA279FA8915AF80FD926C5F29A6B89D09C5DC717R3M</vt:lpwstr>
      </vt:variant>
      <vt:variant>
        <vt:lpwstr/>
      </vt:variant>
      <vt:variant>
        <vt:i4>2752560</vt:i4>
      </vt:variant>
      <vt:variant>
        <vt:i4>108</vt:i4>
      </vt:variant>
      <vt:variant>
        <vt:i4>0</vt:i4>
      </vt:variant>
      <vt:variant>
        <vt:i4>5</vt:i4>
      </vt:variant>
      <vt:variant>
        <vt:lpwstr>consultantplus://offline/ref=4DD553964FE5612BE83C1CCFCCBA1A4623E86BEA00FD62B5B9A83B5D49AD1E3248FD58B3CB98EA77D7C212D92C1CDA9908F4AE651F1749B30E400A14D4hFL</vt:lpwstr>
      </vt:variant>
      <vt:variant>
        <vt:lpwstr/>
      </vt:variant>
      <vt:variant>
        <vt:i4>6553706</vt:i4>
      </vt:variant>
      <vt:variant>
        <vt:i4>105</vt:i4>
      </vt:variant>
      <vt:variant>
        <vt:i4>0</vt:i4>
      </vt:variant>
      <vt:variant>
        <vt:i4>5</vt:i4>
      </vt:variant>
      <vt:variant>
        <vt:lpwstr>consultantplus://offline/ref=60570F0C36E4A1583DF5046F635D5D574994EE6A442D1C41B0600C18A2AB466DBECB9E158EF58105401BD744F0C31093E102573D9BE4AE17X77FL</vt:lpwstr>
      </vt:variant>
      <vt:variant>
        <vt:lpwstr/>
      </vt:variant>
      <vt:variant>
        <vt:i4>3407923</vt:i4>
      </vt:variant>
      <vt:variant>
        <vt:i4>102</vt:i4>
      </vt:variant>
      <vt:variant>
        <vt:i4>0</vt:i4>
      </vt:variant>
      <vt:variant>
        <vt:i4>5</vt:i4>
      </vt:variant>
      <vt:variant>
        <vt:lpwstr>consultantplus://offline/ref=CAFFF4F4A160D90196DEEBFF1CD1E0CBFEA78EFB28AD7F412888E3A67E52BFFE0FB7DB86D3BB974BX4l1K</vt:lpwstr>
      </vt:variant>
      <vt:variant>
        <vt:lpwstr/>
      </vt:variant>
      <vt:variant>
        <vt:i4>65629</vt:i4>
      </vt:variant>
      <vt:variant>
        <vt:i4>96</vt:i4>
      </vt:variant>
      <vt:variant>
        <vt:i4>0</vt:i4>
      </vt:variant>
      <vt:variant>
        <vt:i4>5</vt:i4>
      </vt:variant>
      <vt:variant>
        <vt:lpwstr>consultantplus://offline/ref=85D3459723B578E398C35DC6F06C02F34DAFA7CC4AF384B9F2D41D51AAD0822AAE2A8AC7BC41EDN7W5H</vt:lpwstr>
      </vt:variant>
      <vt:variant>
        <vt:lpwstr/>
      </vt:variant>
      <vt:variant>
        <vt:i4>65629</vt:i4>
      </vt:variant>
      <vt:variant>
        <vt:i4>90</vt:i4>
      </vt:variant>
      <vt:variant>
        <vt:i4>0</vt:i4>
      </vt:variant>
      <vt:variant>
        <vt:i4>5</vt:i4>
      </vt:variant>
      <vt:variant>
        <vt:lpwstr>consultantplus://offline/ref=85D3459723B578E398C35DC6F06C02F34DAFA7CC4AF384B9F2D41D51AAD0822AAE2A8AC7BC41EDN7W5H</vt:lpwstr>
      </vt:variant>
      <vt:variant>
        <vt:lpwstr/>
      </vt:variant>
      <vt:variant>
        <vt:i4>65629</vt:i4>
      </vt:variant>
      <vt:variant>
        <vt:i4>87</vt:i4>
      </vt:variant>
      <vt:variant>
        <vt:i4>0</vt:i4>
      </vt:variant>
      <vt:variant>
        <vt:i4>5</vt:i4>
      </vt:variant>
      <vt:variant>
        <vt:lpwstr>consultantplus://offline/ref=85D3459723B578E398C35DC6F06C02F34DAFA7CC4AF384B9F2D41D51AAD0822AAE2A8AC7BC41EDN7W5H</vt:lpwstr>
      </vt:variant>
      <vt:variant>
        <vt:lpwstr/>
      </vt:variant>
      <vt:variant>
        <vt:i4>7143550</vt:i4>
      </vt:variant>
      <vt:variant>
        <vt:i4>84</vt:i4>
      </vt:variant>
      <vt:variant>
        <vt:i4>0</vt:i4>
      </vt:variant>
      <vt:variant>
        <vt:i4>5</vt:i4>
      </vt:variant>
      <vt:variant>
        <vt:lpwstr>http://docs.cntd.ru/document/1200092705</vt:lpwstr>
      </vt:variant>
      <vt:variant>
        <vt:lpwstr/>
      </vt:variant>
      <vt:variant>
        <vt:i4>6422648</vt:i4>
      </vt:variant>
      <vt:variant>
        <vt:i4>81</vt:i4>
      </vt:variant>
      <vt:variant>
        <vt:i4>0</vt:i4>
      </vt:variant>
      <vt:variant>
        <vt:i4>5</vt:i4>
      </vt:variant>
      <vt:variant>
        <vt:lpwstr>http://docs.cntd.ru/document/1200084096</vt:lpwstr>
      </vt:variant>
      <vt:variant>
        <vt:lpwstr/>
      </vt:variant>
      <vt:variant>
        <vt:i4>7143550</vt:i4>
      </vt:variant>
      <vt:variant>
        <vt:i4>78</vt:i4>
      </vt:variant>
      <vt:variant>
        <vt:i4>0</vt:i4>
      </vt:variant>
      <vt:variant>
        <vt:i4>5</vt:i4>
      </vt:variant>
      <vt:variant>
        <vt:lpwstr>http://docs.cntd.ru/document/1200092709</vt:lpwstr>
      </vt:variant>
      <vt:variant>
        <vt:lpwstr/>
      </vt:variant>
      <vt:variant>
        <vt:i4>6488184</vt:i4>
      </vt:variant>
      <vt:variant>
        <vt:i4>75</vt:i4>
      </vt:variant>
      <vt:variant>
        <vt:i4>0</vt:i4>
      </vt:variant>
      <vt:variant>
        <vt:i4>5</vt:i4>
      </vt:variant>
      <vt:variant>
        <vt:lpwstr>http://docs.cntd.ru/document/1200084088</vt:lpwstr>
      </vt:variant>
      <vt:variant>
        <vt:lpwstr/>
      </vt:variant>
      <vt:variant>
        <vt:i4>6815871</vt:i4>
      </vt:variant>
      <vt:variant>
        <vt:i4>72</vt:i4>
      </vt:variant>
      <vt:variant>
        <vt:i4>0</vt:i4>
      </vt:variant>
      <vt:variant>
        <vt:i4>5</vt:i4>
      </vt:variant>
      <vt:variant>
        <vt:lpwstr>http://docs.cntd.ru/document/902065388</vt:lpwstr>
      </vt:variant>
      <vt:variant>
        <vt:lpwstr/>
      </vt:variant>
      <vt:variant>
        <vt:i4>6946943</vt:i4>
      </vt:variant>
      <vt:variant>
        <vt:i4>69</vt:i4>
      </vt:variant>
      <vt:variant>
        <vt:i4>0</vt:i4>
      </vt:variant>
      <vt:variant>
        <vt:i4>5</vt:i4>
      </vt:variant>
      <vt:variant>
        <vt:lpwstr>http://docs.cntd.ru/document/1200084712</vt:lpwstr>
      </vt:variant>
      <vt:variant>
        <vt:lpwstr/>
      </vt:variant>
      <vt:variant>
        <vt:i4>2949175</vt:i4>
      </vt:variant>
      <vt:variant>
        <vt:i4>66</vt:i4>
      </vt:variant>
      <vt:variant>
        <vt:i4>0</vt:i4>
      </vt:variant>
      <vt:variant>
        <vt:i4>5</vt:i4>
      </vt:variant>
      <vt:variant>
        <vt:lpwstr>consultantplus://offline/ref=43CDC540D812C1DB688F8967B3061628192FC40AAAC03070753890F2t0tBG</vt:lpwstr>
      </vt:variant>
      <vt:variant>
        <vt:lpwstr/>
      </vt:variant>
      <vt:variant>
        <vt:i4>65629</vt:i4>
      </vt:variant>
      <vt:variant>
        <vt:i4>54</vt:i4>
      </vt:variant>
      <vt:variant>
        <vt:i4>0</vt:i4>
      </vt:variant>
      <vt:variant>
        <vt:i4>5</vt:i4>
      </vt:variant>
      <vt:variant>
        <vt:lpwstr>consultantplus://offline/ref=85D3459723B578E398C35DC6F06C02F34DAFA7CC4AF384B9F2D41D51AAD0822AAE2A8AC7BC41EDN7W5H</vt:lpwstr>
      </vt:variant>
      <vt:variant>
        <vt:lpwstr/>
      </vt:variant>
      <vt:variant>
        <vt:i4>196678</vt:i4>
      </vt:variant>
      <vt:variant>
        <vt:i4>48</vt:i4>
      </vt:variant>
      <vt:variant>
        <vt:i4>0</vt:i4>
      </vt:variant>
      <vt:variant>
        <vt:i4>5</vt:i4>
      </vt:variant>
      <vt:variant>
        <vt:lpwstr/>
      </vt:variant>
      <vt:variant>
        <vt:lpwstr>P2612</vt:lpwstr>
      </vt:variant>
      <vt:variant>
        <vt:i4>196678</vt:i4>
      </vt:variant>
      <vt:variant>
        <vt:i4>45</vt:i4>
      </vt:variant>
      <vt:variant>
        <vt:i4>0</vt:i4>
      </vt:variant>
      <vt:variant>
        <vt:i4>5</vt:i4>
      </vt:variant>
      <vt:variant>
        <vt:lpwstr/>
      </vt:variant>
      <vt:variant>
        <vt:lpwstr>P2612</vt:lpwstr>
      </vt:variant>
      <vt:variant>
        <vt:i4>196678</vt:i4>
      </vt:variant>
      <vt:variant>
        <vt:i4>42</vt:i4>
      </vt:variant>
      <vt:variant>
        <vt:i4>0</vt:i4>
      </vt:variant>
      <vt:variant>
        <vt:i4>5</vt:i4>
      </vt:variant>
      <vt:variant>
        <vt:lpwstr/>
      </vt:variant>
      <vt:variant>
        <vt:lpwstr>P2612</vt:lpwstr>
      </vt:variant>
      <vt:variant>
        <vt:i4>196678</vt:i4>
      </vt:variant>
      <vt:variant>
        <vt:i4>39</vt:i4>
      </vt:variant>
      <vt:variant>
        <vt:i4>0</vt:i4>
      </vt:variant>
      <vt:variant>
        <vt:i4>5</vt:i4>
      </vt:variant>
      <vt:variant>
        <vt:lpwstr/>
      </vt:variant>
      <vt:variant>
        <vt:lpwstr>P2612</vt:lpwstr>
      </vt:variant>
      <vt:variant>
        <vt:i4>196678</vt:i4>
      </vt:variant>
      <vt:variant>
        <vt:i4>36</vt:i4>
      </vt:variant>
      <vt:variant>
        <vt:i4>0</vt:i4>
      </vt:variant>
      <vt:variant>
        <vt:i4>5</vt:i4>
      </vt:variant>
      <vt:variant>
        <vt:lpwstr/>
      </vt:variant>
      <vt:variant>
        <vt:lpwstr>P2612</vt:lpwstr>
      </vt:variant>
      <vt:variant>
        <vt:i4>196678</vt:i4>
      </vt:variant>
      <vt:variant>
        <vt:i4>33</vt:i4>
      </vt:variant>
      <vt:variant>
        <vt:i4>0</vt:i4>
      </vt:variant>
      <vt:variant>
        <vt:i4>5</vt:i4>
      </vt:variant>
      <vt:variant>
        <vt:lpwstr/>
      </vt:variant>
      <vt:variant>
        <vt:lpwstr>P2612</vt:lpwstr>
      </vt:variant>
      <vt:variant>
        <vt:i4>196678</vt:i4>
      </vt:variant>
      <vt:variant>
        <vt:i4>30</vt:i4>
      </vt:variant>
      <vt:variant>
        <vt:i4>0</vt:i4>
      </vt:variant>
      <vt:variant>
        <vt:i4>5</vt:i4>
      </vt:variant>
      <vt:variant>
        <vt:lpwstr/>
      </vt:variant>
      <vt:variant>
        <vt:lpwstr>P2612</vt:lpwstr>
      </vt:variant>
      <vt:variant>
        <vt:i4>196678</vt:i4>
      </vt:variant>
      <vt:variant>
        <vt:i4>27</vt:i4>
      </vt:variant>
      <vt:variant>
        <vt:i4>0</vt:i4>
      </vt:variant>
      <vt:variant>
        <vt:i4>5</vt:i4>
      </vt:variant>
      <vt:variant>
        <vt:lpwstr/>
      </vt:variant>
      <vt:variant>
        <vt:lpwstr>P2612</vt:lpwstr>
      </vt:variant>
      <vt:variant>
        <vt:i4>196678</vt:i4>
      </vt:variant>
      <vt:variant>
        <vt:i4>24</vt:i4>
      </vt:variant>
      <vt:variant>
        <vt:i4>0</vt:i4>
      </vt:variant>
      <vt:variant>
        <vt:i4>5</vt:i4>
      </vt:variant>
      <vt:variant>
        <vt:lpwstr/>
      </vt:variant>
      <vt:variant>
        <vt:lpwstr>P2612</vt:lpwstr>
      </vt:variant>
      <vt:variant>
        <vt:i4>196678</vt:i4>
      </vt:variant>
      <vt:variant>
        <vt:i4>21</vt:i4>
      </vt:variant>
      <vt:variant>
        <vt:i4>0</vt:i4>
      </vt:variant>
      <vt:variant>
        <vt:i4>5</vt:i4>
      </vt:variant>
      <vt:variant>
        <vt:lpwstr/>
      </vt:variant>
      <vt:variant>
        <vt:lpwstr>P2612</vt:lpwstr>
      </vt:variant>
      <vt:variant>
        <vt:i4>196678</vt:i4>
      </vt:variant>
      <vt:variant>
        <vt:i4>18</vt:i4>
      </vt:variant>
      <vt:variant>
        <vt:i4>0</vt:i4>
      </vt:variant>
      <vt:variant>
        <vt:i4>5</vt:i4>
      </vt:variant>
      <vt:variant>
        <vt:lpwstr/>
      </vt:variant>
      <vt:variant>
        <vt:lpwstr>P2612</vt:lpwstr>
      </vt:variant>
      <vt:variant>
        <vt:i4>196678</vt:i4>
      </vt:variant>
      <vt:variant>
        <vt:i4>15</vt:i4>
      </vt:variant>
      <vt:variant>
        <vt:i4>0</vt:i4>
      </vt:variant>
      <vt:variant>
        <vt:i4>5</vt:i4>
      </vt:variant>
      <vt:variant>
        <vt:lpwstr/>
      </vt:variant>
      <vt:variant>
        <vt:lpwstr>P2612</vt:lpwstr>
      </vt:variant>
      <vt:variant>
        <vt:i4>196678</vt:i4>
      </vt:variant>
      <vt:variant>
        <vt:i4>12</vt:i4>
      </vt:variant>
      <vt:variant>
        <vt:i4>0</vt:i4>
      </vt:variant>
      <vt:variant>
        <vt:i4>5</vt:i4>
      </vt:variant>
      <vt:variant>
        <vt:lpwstr/>
      </vt:variant>
      <vt:variant>
        <vt:lpwstr>P2612</vt:lpwstr>
      </vt:variant>
      <vt:variant>
        <vt:i4>196678</vt:i4>
      </vt:variant>
      <vt:variant>
        <vt:i4>9</vt:i4>
      </vt:variant>
      <vt:variant>
        <vt:i4>0</vt:i4>
      </vt:variant>
      <vt:variant>
        <vt:i4>5</vt:i4>
      </vt:variant>
      <vt:variant>
        <vt:lpwstr/>
      </vt:variant>
      <vt:variant>
        <vt:lpwstr>P2612</vt:lpwstr>
      </vt:variant>
      <vt:variant>
        <vt:i4>196678</vt:i4>
      </vt:variant>
      <vt:variant>
        <vt:i4>6</vt:i4>
      </vt:variant>
      <vt:variant>
        <vt:i4>0</vt:i4>
      </vt:variant>
      <vt:variant>
        <vt:i4>5</vt:i4>
      </vt:variant>
      <vt:variant>
        <vt:lpwstr/>
      </vt:variant>
      <vt:variant>
        <vt:lpwstr>P2612</vt:lpwstr>
      </vt:variant>
      <vt:variant>
        <vt:i4>3211316</vt:i4>
      </vt:variant>
      <vt:variant>
        <vt:i4>3</vt:i4>
      </vt:variant>
      <vt:variant>
        <vt:i4>0</vt:i4>
      </vt:variant>
      <vt:variant>
        <vt:i4>5</vt:i4>
      </vt:variant>
      <vt:variant>
        <vt:lpwstr>consultantplus://offline/ref=1CF48AF3F602836EF22537329EDDD6E149D67D5322F2E687B85A5FBCTEkFH</vt:lpwstr>
      </vt:variant>
      <vt:variant>
        <vt:lpwstr/>
      </vt:variant>
      <vt:variant>
        <vt:i4>262146</vt:i4>
      </vt:variant>
      <vt:variant>
        <vt:i4>0</vt:i4>
      </vt:variant>
      <vt:variant>
        <vt:i4>0</vt:i4>
      </vt:variant>
      <vt:variant>
        <vt:i4>5</vt:i4>
      </vt:variant>
      <vt:variant>
        <vt:lpwstr>kodeks://link/d?nd=901876063&amp;point=mark=000000000000000000000000000000000000000000000000007D20K3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2</cp:revision>
  <cp:lastPrinted>2019-10-28T12:48:00Z</cp:lastPrinted>
  <dcterms:created xsi:type="dcterms:W3CDTF">2020-04-14T07:22:00Z</dcterms:created>
  <dcterms:modified xsi:type="dcterms:W3CDTF">2020-04-14T07:22:00Z</dcterms:modified>
</cp:coreProperties>
</file>